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299" w:rsidRDefault="00A87299" w:rsidP="00A87299">
      <w:pPr>
        <w:spacing w:after="0"/>
        <w:ind w:left="3969" w:right="-143"/>
        <w:rPr>
          <w:rFonts w:ascii="Times New Roman" w:hAnsi="Times New Roman"/>
          <w:b/>
          <w:sz w:val="28"/>
          <w:szCs w:val="28"/>
        </w:rPr>
      </w:pPr>
      <w:r>
        <w:rPr>
          <w:rFonts w:ascii="Times New Roman" w:hAnsi="Times New Roman"/>
          <w:b/>
          <w:sz w:val="28"/>
          <w:szCs w:val="28"/>
        </w:rPr>
        <w:t>ОДОБРЕНА</w:t>
      </w:r>
    </w:p>
    <w:p w:rsidR="00A87299" w:rsidRDefault="00A87299" w:rsidP="00A87299">
      <w:pPr>
        <w:spacing w:after="0"/>
        <w:ind w:left="3969" w:right="-143"/>
        <w:rPr>
          <w:rFonts w:ascii="Times New Roman" w:hAnsi="Times New Roman"/>
          <w:sz w:val="28"/>
          <w:szCs w:val="28"/>
        </w:rPr>
      </w:pPr>
      <w:r>
        <w:rPr>
          <w:rFonts w:ascii="Times New Roman" w:hAnsi="Times New Roman"/>
          <w:sz w:val="28"/>
          <w:szCs w:val="28"/>
        </w:rPr>
        <w:t>решением федерального учебно-методического объединения по общему образованию</w:t>
      </w:r>
    </w:p>
    <w:p w:rsidR="00A87299" w:rsidRDefault="00A87299" w:rsidP="00A87299">
      <w:pPr>
        <w:pStyle w:val="aff5"/>
        <w:spacing w:before="0" w:after="0" w:line="360" w:lineRule="auto"/>
        <w:ind w:left="3969"/>
        <w:contextualSpacing/>
        <w:jc w:val="left"/>
        <w:rPr>
          <w:rFonts w:ascii="Times New Roman" w:hAnsi="Times New Roman"/>
          <w:b w:val="0"/>
          <w:sz w:val="28"/>
          <w:szCs w:val="28"/>
        </w:rPr>
      </w:pPr>
      <w:r>
        <w:rPr>
          <w:rFonts w:ascii="Times New Roman" w:hAnsi="Times New Roman"/>
          <w:b w:val="0"/>
          <w:sz w:val="28"/>
          <w:szCs w:val="28"/>
        </w:rPr>
        <w:t>(протокол  от 22 декабря  2015 г. № 4/15)</w:t>
      </w:r>
    </w:p>
    <w:p w:rsidR="00783071" w:rsidRPr="00F63254" w:rsidRDefault="00C53B6C" w:rsidP="00783071">
      <w:pPr>
        <w:spacing w:after="0" w:line="100" w:lineRule="atLeast"/>
        <w:jc w:val="right"/>
        <w:rPr>
          <w:rFonts w:ascii="Times New Roman" w:hAnsi="Times New Roman" w:cs="Times New Roman"/>
          <w:b/>
          <w:sz w:val="28"/>
          <w:szCs w:val="28"/>
        </w:rPr>
      </w:pPr>
      <w:r w:rsidRPr="00F63254">
        <w:rPr>
          <w:rFonts w:ascii="Times New Roman" w:hAnsi="Times New Roman" w:cs="Times New Roman"/>
          <w:b/>
          <w:sz w:val="28"/>
          <w:szCs w:val="28"/>
        </w:rPr>
        <w:t xml:space="preserve"> </w:t>
      </w: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783071" w:rsidRPr="00F63254" w:rsidRDefault="00783071" w:rsidP="00783071">
      <w:pPr>
        <w:spacing w:after="0" w:line="100" w:lineRule="atLeast"/>
        <w:jc w:val="center"/>
        <w:rPr>
          <w:rFonts w:ascii="Times New Roman" w:hAnsi="Times New Roman" w:cs="Times New Roman"/>
          <w:sz w:val="28"/>
          <w:szCs w:val="28"/>
        </w:rPr>
      </w:pPr>
    </w:p>
    <w:p w:rsidR="00783071" w:rsidRPr="00F63254" w:rsidRDefault="00783071" w:rsidP="00783071">
      <w:pPr>
        <w:spacing w:after="0" w:line="100" w:lineRule="atLeast"/>
        <w:jc w:val="center"/>
        <w:rPr>
          <w:rFonts w:ascii="Times New Roman" w:hAnsi="Times New Roman" w:cs="Times New Roman"/>
          <w:b/>
          <w:sz w:val="28"/>
          <w:szCs w:val="28"/>
        </w:rPr>
      </w:pPr>
    </w:p>
    <w:p w:rsidR="008A15BB" w:rsidRPr="000A0A0A" w:rsidRDefault="00392A44" w:rsidP="00A87299">
      <w:pPr>
        <w:spacing w:after="0" w:line="240" w:lineRule="auto"/>
        <w:jc w:val="center"/>
        <w:rPr>
          <w:rFonts w:ascii="Times New Roman" w:hAnsi="Times New Roman"/>
          <w:color w:val="auto"/>
          <w:sz w:val="28"/>
          <w:szCs w:val="28"/>
        </w:rPr>
      </w:pPr>
      <w:r w:rsidRPr="000A0A0A">
        <w:rPr>
          <w:rFonts w:ascii="Times New Roman" w:hAnsi="Times New Roman"/>
          <w:b/>
          <w:color w:val="auto"/>
          <w:sz w:val="28"/>
          <w:szCs w:val="28"/>
        </w:rPr>
        <w:t xml:space="preserve">Примерная </w:t>
      </w:r>
      <w:r w:rsidR="006F1599">
        <w:rPr>
          <w:rFonts w:ascii="Times New Roman" w:hAnsi="Times New Roman"/>
          <w:b/>
          <w:color w:val="auto"/>
          <w:sz w:val="28"/>
          <w:szCs w:val="28"/>
        </w:rPr>
        <w:br/>
      </w:r>
      <w:r w:rsidRPr="000A0A0A">
        <w:rPr>
          <w:rFonts w:ascii="Times New Roman" w:hAnsi="Times New Roman"/>
          <w:b/>
          <w:color w:val="auto"/>
          <w:sz w:val="28"/>
          <w:szCs w:val="28"/>
        </w:rPr>
        <w:t xml:space="preserve">адаптированная </w:t>
      </w:r>
      <w:r w:rsidRPr="00CF10E6">
        <w:rPr>
          <w:rFonts w:ascii="Times New Roman" w:hAnsi="Times New Roman"/>
          <w:b/>
          <w:color w:val="auto"/>
          <w:sz w:val="28"/>
          <w:szCs w:val="28"/>
        </w:rPr>
        <w:t xml:space="preserve">основная </w:t>
      </w:r>
      <w:r w:rsidR="005D673F" w:rsidRPr="00CF10E6">
        <w:rPr>
          <w:rFonts w:ascii="Times New Roman" w:hAnsi="Times New Roman"/>
          <w:b/>
          <w:color w:val="auto"/>
          <w:sz w:val="28"/>
          <w:szCs w:val="28"/>
        </w:rPr>
        <w:t>обще</w:t>
      </w:r>
      <w:r w:rsidRPr="00CF10E6">
        <w:rPr>
          <w:rFonts w:ascii="Times New Roman" w:hAnsi="Times New Roman"/>
          <w:b/>
          <w:color w:val="auto"/>
          <w:sz w:val="28"/>
          <w:szCs w:val="28"/>
        </w:rPr>
        <w:t>образовательная</w:t>
      </w:r>
      <w:r w:rsidR="00B41096" w:rsidRPr="000A0A0A">
        <w:rPr>
          <w:rFonts w:ascii="Times New Roman" w:hAnsi="Times New Roman"/>
          <w:b/>
          <w:color w:val="auto"/>
          <w:sz w:val="28"/>
          <w:szCs w:val="28"/>
        </w:rPr>
        <w:t xml:space="preserve"> </w:t>
      </w:r>
      <w:r w:rsidRPr="000A0A0A">
        <w:rPr>
          <w:rFonts w:ascii="Times New Roman" w:hAnsi="Times New Roman"/>
          <w:b/>
          <w:color w:val="auto"/>
          <w:sz w:val="28"/>
          <w:szCs w:val="28"/>
        </w:rPr>
        <w:t>программа</w:t>
      </w:r>
      <w:r w:rsidR="00B41096" w:rsidRPr="000A0A0A">
        <w:rPr>
          <w:rFonts w:ascii="Times New Roman" w:hAnsi="Times New Roman"/>
          <w:b/>
          <w:color w:val="auto"/>
          <w:sz w:val="28"/>
          <w:szCs w:val="28"/>
        </w:rPr>
        <w:t xml:space="preserve"> </w:t>
      </w:r>
      <w:r w:rsidR="006F1599">
        <w:rPr>
          <w:rFonts w:ascii="Times New Roman" w:hAnsi="Times New Roman"/>
          <w:b/>
          <w:color w:val="auto"/>
          <w:sz w:val="28"/>
          <w:szCs w:val="28"/>
        </w:rPr>
        <w:br/>
      </w:r>
      <w:r w:rsidRPr="000A0A0A">
        <w:rPr>
          <w:rFonts w:ascii="Times New Roman" w:hAnsi="Times New Roman"/>
          <w:b/>
          <w:color w:val="auto"/>
          <w:sz w:val="28"/>
          <w:szCs w:val="28"/>
        </w:rPr>
        <w:t xml:space="preserve">начального общего образования </w:t>
      </w:r>
      <w:r w:rsidRPr="000A0A0A">
        <w:rPr>
          <w:rFonts w:ascii="Times New Roman" w:hAnsi="Times New Roman"/>
          <w:b/>
          <w:color w:val="auto"/>
          <w:sz w:val="28"/>
          <w:szCs w:val="28"/>
        </w:rPr>
        <w:br/>
        <w:t xml:space="preserve">обучающихся </w:t>
      </w:r>
      <w:r w:rsidRPr="000A0A0A">
        <w:rPr>
          <w:rFonts w:ascii="Times New Roman" w:hAnsi="Times New Roman" w:cs="Times New Roman"/>
          <w:b/>
          <w:color w:val="auto"/>
          <w:sz w:val="28"/>
          <w:szCs w:val="28"/>
        </w:rPr>
        <w:t>с задержкой психического развития</w:t>
      </w:r>
      <w:r w:rsidR="008A478A" w:rsidRPr="000A0A0A">
        <w:rPr>
          <w:rFonts w:ascii="Times New Roman" w:hAnsi="Times New Roman" w:cs="Times New Roman"/>
          <w:b/>
          <w:color w:val="auto"/>
          <w:sz w:val="28"/>
          <w:szCs w:val="28"/>
        </w:rPr>
        <w:t xml:space="preserve"> </w:t>
      </w:r>
    </w:p>
    <w:p w:rsidR="001A7A25" w:rsidRPr="000A0A0A" w:rsidRDefault="001A7A25">
      <w:pPr>
        <w:rPr>
          <w:rFonts w:ascii="Times New Roman" w:hAnsi="Times New Roman"/>
          <w:color w:val="auto"/>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E96FD0" w:rsidRPr="000A0A0A" w:rsidRDefault="00E96FD0" w:rsidP="008E2722">
      <w:pPr>
        <w:spacing w:line="360" w:lineRule="auto"/>
        <w:jc w:val="center"/>
        <w:rPr>
          <w:rFonts w:ascii="Times New Roman" w:hAnsi="Times New Roman" w:cs="Times New Roman"/>
          <w:b/>
          <w:color w:val="auto"/>
          <w:kern w:val="2"/>
          <w:sz w:val="28"/>
          <w:szCs w:val="28"/>
        </w:rPr>
      </w:pPr>
    </w:p>
    <w:p w:rsidR="008E2722" w:rsidRPr="000A0A0A" w:rsidRDefault="008E2722" w:rsidP="008E2722">
      <w:pPr>
        <w:jc w:val="center"/>
        <w:rPr>
          <w:rFonts w:ascii="Times New Roman" w:hAnsi="Times New Roman"/>
          <w:color w:val="auto"/>
          <w:sz w:val="28"/>
          <w:szCs w:val="28"/>
        </w:rPr>
      </w:pPr>
    </w:p>
    <w:p w:rsidR="008E2722" w:rsidRPr="00F63254" w:rsidRDefault="008E2722">
      <w:pPr>
        <w:rPr>
          <w:rFonts w:ascii="Times New Roman" w:hAnsi="Times New Roman"/>
          <w:sz w:val="28"/>
          <w:szCs w:val="28"/>
        </w:rPr>
      </w:pPr>
    </w:p>
    <w:p w:rsidR="00F76112" w:rsidRPr="00F63254" w:rsidRDefault="00F76112">
      <w:pPr>
        <w:rPr>
          <w:rFonts w:ascii="Times New Roman" w:hAnsi="Times New Roman"/>
          <w:sz w:val="28"/>
          <w:szCs w:val="28"/>
        </w:rPr>
      </w:pPr>
    </w:p>
    <w:p w:rsidR="00F76112" w:rsidRPr="00F63254" w:rsidRDefault="00F76112">
      <w:pPr>
        <w:rPr>
          <w:rFonts w:ascii="Times New Roman" w:hAnsi="Times New Roman"/>
          <w:sz w:val="28"/>
          <w:szCs w:val="28"/>
        </w:rPr>
      </w:pPr>
    </w:p>
    <w:p w:rsidR="00F76112" w:rsidRPr="00F63254" w:rsidRDefault="00F76112">
      <w:pPr>
        <w:rPr>
          <w:rFonts w:ascii="Times New Roman" w:hAnsi="Times New Roman"/>
          <w:sz w:val="28"/>
          <w:szCs w:val="28"/>
        </w:rPr>
      </w:pPr>
    </w:p>
    <w:p w:rsidR="00E85984" w:rsidRDefault="00F76112" w:rsidP="00D54712">
      <w:pPr>
        <w:spacing w:before="480" w:after="360" w:line="240" w:lineRule="auto"/>
        <w:jc w:val="center"/>
        <w:rPr>
          <w:rFonts w:ascii="Times New Roman" w:hAnsi="Times New Roman" w:cs="Times New Roman"/>
          <w:b/>
          <w:color w:val="auto"/>
          <w:sz w:val="28"/>
          <w:szCs w:val="28"/>
        </w:rPr>
      </w:pPr>
      <w:r w:rsidRPr="00F63254">
        <w:rPr>
          <w:rFonts w:ascii="Times New Roman" w:hAnsi="Times New Roman"/>
          <w:sz w:val="28"/>
          <w:szCs w:val="28"/>
        </w:rPr>
        <w:br w:type="page"/>
      </w:r>
      <w:r w:rsidR="00D54712" w:rsidRPr="00F63254">
        <w:rPr>
          <w:rFonts w:ascii="Times New Roman" w:hAnsi="Times New Roman" w:cs="Times New Roman"/>
          <w:b/>
          <w:color w:val="auto"/>
          <w:sz w:val="28"/>
          <w:szCs w:val="28"/>
        </w:rPr>
        <w:lastRenderedPageBreak/>
        <w:t>ОГЛАВЛЕНИЕ</w:t>
      </w:r>
    </w:p>
    <w:p w:rsidR="006C1754" w:rsidRPr="000C5522" w:rsidRDefault="007768EF">
      <w:pPr>
        <w:pStyle w:val="13"/>
        <w:tabs>
          <w:tab w:val="right" w:leader="dot" w:pos="9628"/>
        </w:tabs>
        <w:rPr>
          <w:rFonts w:eastAsia="Times New Roman" w:cs="Times New Roman"/>
          <w:noProof/>
          <w:color w:val="auto"/>
          <w:kern w:val="0"/>
          <w:sz w:val="28"/>
          <w:szCs w:val="28"/>
          <w:lang w:eastAsia="ru-RU"/>
        </w:rPr>
      </w:pPr>
      <w:r w:rsidRPr="006C1754">
        <w:rPr>
          <w:rFonts w:ascii="Times New Roman" w:hAnsi="Times New Roman" w:cs="Times New Roman"/>
          <w:b/>
          <w:sz w:val="28"/>
          <w:szCs w:val="28"/>
        </w:rPr>
        <w:fldChar w:fldCharType="begin"/>
      </w:r>
      <w:r w:rsidR="00E85984" w:rsidRPr="006C1754">
        <w:rPr>
          <w:rFonts w:ascii="Times New Roman" w:hAnsi="Times New Roman" w:cs="Times New Roman"/>
          <w:b/>
          <w:sz w:val="28"/>
          <w:szCs w:val="28"/>
        </w:rPr>
        <w:instrText xml:space="preserve"> TOC \o "1-3" \h \z \u </w:instrText>
      </w:r>
      <w:r w:rsidRPr="006C1754">
        <w:rPr>
          <w:rFonts w:ascii="Times New Roman" w:hAnsi="Times New Roman" w:cs="Times New Roman"/>
          <w:b/>
          <w:sz w:val="28"/>
          <w:szCs w:val="28"/>
        </w:rPr>
        <w:fldChar w:fldCharType="separate"/>
      </w:r>
      <w:hyperlink w:anchor="_Toc415833112" w:history="1">
        <w:r w:rsidR="006C1754" w:rsidRPr="006C1754">
          <w:rPr>
            <w:rStyle w:val="ac"/>
            <w:rFonts w:ascii="Times New Roman" w:hAnsi="Times New Roman" w:cs="Times New Roman"/>
            <w:b/>
            <w:noProof/>
            <w:sz w:val="28"/>
            <w:szCs w:val="28"/>
          </w:rPr>
          <w:t>1. ОБЩИЕ ПОЛОЖЕНИЯ</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_Toc415833112 \h </w:instrText>
        </w:r>
        <w:r w:rsidRPr="006C1754">
          <w:rPr>
            <w:noProof/>
            <w:webHidden/>
            <w:sz w:val="28"/>
            <w:szCs w:val="28"/>
          </w:rPr>
        </w:r>
        <w:r w:rsidRPr="006C1754">
          <w:rPr>
            <w:noProof/>
            <w:webHidden/>
            <w:sz w:val="28"/>
            <w:szCs w:val="28"/>
          </w:rPr>
          <w:fldChar w:fldCharType="separate"/>
        </w:r>
        <w:r w:rsidR="008A0803">
          <w:rPr>
            <w:noProof/>
            <w:webHidden/>
            <w:sz w:val="28"/>
            <w:szCs w:val="28"/>
          </w:rPr>
          <w:t>4</w:t>
        </w:r>
        <w:r w:rsidRPr="006C1754">
          <w:rPr>
            <w:noProof/>
            <w:webHidden/>
            <w:sz w:val="28"/>
            <w:szCs w:val="28"/>
          </w:rPr>
          <w:fldChar w:fldCharType="end"/>
        </w:r>
      </w:hyperlink>
    </w:p>
    <w:p w:rsidR="006C1754" w:rsidRPr="000C5522" w:rsidRDefault="007768EF">
      <w:pPr>
        <w:pStyle w:val="13"/>
        <w:tabs>
          <w:tab w:val="right" w:leader="dot" w:pos="9628"/>
        </w:tabs>
        <w:rPr>
          <w:rFonts w:eastAsia="Times New Roman" w:cs="Times New Roman"/>
          <w:noProof/>
          <w:color w:val="auto"/>
          <w:kern w:val="0"/>
          <w:sz w:val="28"/>
          <w:szCs w:val="28"/>
          <w:lang w:eastAsia="ru-RU"/>
        </w:rPr>
      </w:pPr>
      <w:hyperlink w:anchor="_Toc415833113" w:history="1">
        <w:r w:rsidR="006C1754" w:rsidRPr="006C1754">
          <w:rPr>
            <w:rStyle w:val="ac"/>
            <w:rFonts w:ascii="Times New Roman" w:hAnsi="Times New Roman" w:cs="Times New Roman"/>
            <w:b/>
            <w:noProof/>
            <w:sz w:val="28"/>
            <w:szCs w:val="28"/>
          </w:rPr>
          <w:t xml:space="preserve">2. </w:t>
        </w:r>
        <w:r w:rsidR="006C1754" w:rsidRPr="006C1754">
          <w:rPr>
            <w:rStyle w:val="ac"/>
            <w:rFonts w:ascii="Times New Roman" w:hAnsi="Times New Roman" w:cs="Times New Roman"/>
            <w:b/>
            <w:caps/>
            <w:noProof/>
            <w:kern w:val="28"/>
            <w:sz w:val="28"/>
            <w:szCs w:val="28"/>
          </w:rPr>
          <w:t>Примерная а</w:t>
        </w:r>
        <w:r w:rsidR="006C1754" w:rsidRPr="006C1754">
          <w:rPr>
            <w:rStyle w:val="ac"/>
            <w:rFonts w:ascii="Times New Roman" w:hAnsi="Times New Roman" w:cs="Times New Roman"/>
            <w:b/>
            <w:caps/>
            <w:noProof/>
            <w:sz w:val="28"/>
            <w:szCs w:val="28"/>
          </w:rPr>
          <w:t>даптированная основная Общеобразовательная программа начального общего образования обучающихся  С ЗАДЕРЖКОЙ ПСИХИЧЕСКОГО РАЗВИТИЯ (вариант 7.1)</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_Toc415833113 \h </w:instrText>
        </w:r>
        <w:r w:rsidRPr="006C1754">
          <w:rPr>
            <w:noProof/>
            <w:webHidden/>
            <w:sz w:val="28"/>
            <w:szCs w:val="28"/>
          </w:rPr>
        </w:r>
        <w:r w:rsidRPr="006C1754">
          <w:rPr>
            <w:noProof/>
            <w:webHidden/>
            <w:sz w:val="28"/>
            <w:szCs w:val="28"/>
          </w:rPr>
          <w:fldChar w:fldCharType="separate"/>
        </w:r>
        <w:r w:rsidR="008A0803">
          <w:rPr>
            <w:noProof/>
            <w:webHidden/>
            <w:sz w:val="28"/>
            <w:szCs w:val="28"/>
          </w:rPr>
          <w:t>10</w:t>
        </w:r>
        <w:r w:rsidRPr="006C1754">
          <w:rPr>
            <w:noProof/>
            <w:webHidden/>
            <w:sz w:val="28"/>
            <w:szCs w:val="28"/>
          </w:rPr>
          <w:fldChar w:fldCharType="end"/>
        </w:r>
      </w:hyperlink>
    </w:p>
    <w:p w:rsidR="006C1754" w:rsidRPr="000C5522" w:rsidRDefault="007768EF">
      <w:pPr>
        <w:pStyle w:val="23"/>
        <w:tabs>
          <w:tab w:val="right" w:leader="dot" w:pos="9628"/>
        </w:tabs>
        <w:rPr>
          <w:rFonts w:eastAsia="Times New Roman" w:cs="Times New Roman"/>
          <w:noProof/>
          <w:color w:val="auto"/>
          <w:kern w:val="0"/>
          <w:sz w:val="28"/>
          <w:szCs w:val="28"/>
          <w:lang w:eastAsia="ru-RU"/>
        </w:rPr>
      </w:pPr>
      <w:hyperlink w:anchor="_Toc415833114" w:history="1">
        <w:r w:rsidR="006C1754" w:rsidRPr="006C1754">
          <w:rPr>
            <w:rStyle w:val="ac"/>
            <w:rFonts w:ascii="Times New Roman" w:hAnsi="Times New Roman" w:cs="Times New Roman"/>
            <w:b/>
            <w:noProof/>
            <w:sz w:val="28"/>
            <w:szCs w:val="28"/>
          </w:rPr>
          <w:t>2.1 Целевой раздел</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_Toc415833114 \h </w:instrText>
        </w:r>
        <w:r w:rsidRPr="006C1754">
          <w:rPr>
            <w:noProof/>
            <w:webHidden/>
            <w:sz w:val="28"/>
            <w:szCs w:val="28"/>
          </w:rPr>
        </w:r>
        <w:r w:rsidRPr="006C1754">
          <w:rPr>
            <w:noProof/>
            <w:webHidden/>
            <w:sz w:val="28"/>
            <w:szCs w:val="28"/>
          </w:rPr>
          <w:fldChar w:fldCharType="separate"/>
        </w:r>
        <w:r w:rsidR="008A0803">
          <w:rPr>
            <w:noProof/>
            <w:webHidden/>
            <w:sz w:val="28"/>
            <w:szCs w:val="28"/>
          </w:rPr>
          <w:t>10</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15" w:history="1">
        <w:r w:rsidR="006C1754" w:rsidRPr="006C1754">
          <w:rPr>
            <w:rStyle w:val="ac"/>
            <w:rFonts w:ascii="Times New Roman" w:hAnsi="Times New Roman" w:cs="Times New Roman"/>
            <w:b/>
            <w:noProof/>
            <w:sz w:val="28"/>
            <w:szCs w:val="28"/>
          </w:rPr>
          <w:t>2.1.1. Пояснительная записка</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_Toc415833115 \h </w:instrText>
        </w:r>
        <w:r w:rsidRPr="006C1754">
          <w:rPr>
            <w:noProof/>
            <w:webHidden/>
            <w:sz w:val="28"/>
            <w:szCs w:val="28"/>
          </w:rPr>
        </w:r>
        <w:r w:rsidRPr="006C1754">
          <w:rPr>
            <w:noProof/>
            <w:webHidden/>
            <w:sz w:val="28"/>
            <w:szCs w:val="28"/>
          </w:rPr>
          <w:fldChar w:fldCharType="separate"/>
        </w:r>
        <w:r w:rsidR="008A0803">
          <w:rPr>
            <w:noProof/>
            <w:webHidden/>
            <w:sz w:val="28"/>
            <w:szCs w:val="28"/>
          </w:rPr>
          <w:t>10</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16" w:history="1">
        <w:r w:rsidR="006C1754" w:rsidRPr="006C1754">
          <w:rPr>
            <w:rStyle w:val="ac"/>
            <w:rFonts w:ascii="Times New Roman" w:hAnsi="Times New Roman" w:cs="Times New Roman"/>
            <w:b/>
            <w:noProof/>
            <w:sz w:val="28"/>
            <w:szCs w:val="28"/>
          </w:rPr>
          <w:t>2.1.2. 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_Toc415833116 \h </w:instrText>
        </w:r>
        <w:r w:rsidRPr="006C1754">
          <w:rPr>
            <w:noProof/>
            <w:webHidden/>
            <w:sz w:val="28"/>
            <w:szCs w:val="28"/>
          </w:rPr>
        </w:r>
        <w:r w:rsidRPr="006C1754">
          <w:rPr>
            <w:noProof/>
            <w:webHidden/>
            <w:sz w:val="28"/>
            <w:szCs w:val="28"/>
          </w:rPr>
          <w:fldChar w:fldCharType="separate"/>
        </w:r>
        <w:r w:rsidR="008A0803">
          <w:rPr>
            <w:noProof/>
            <w:webHidden/>
            <w:sz w:val="28"/>
            <w:szCs w:val="28"/>
          </w:rPr>
          <w:t>18</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17" w:history="1">
        <w:r w:rsidR="006C1754" w:rsidRPr="006C1754">
          <w:rPr>
            <w:rStyle w:val="ac"/>
            <w:rFonts w:ascii="Times New Roman" w:hAnsi="Times New Roman" w:cs="Times New Roman"/>
            <w:b/>
            <w:noProof/>
            <w:sz w:val="28"/>
            <w:szCs w:val="28"/>
          </w:rPr>
          <w:t>2.1.3. Система оценки достижения обучающимися  с задержкой психического развития планируемых результатов освоения  адаптированной основной общеобразовательной программы  начального общего образования</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_Toc415833117 \h </w:instrText>
        </w:r>
        <w:r w:rsidRPr="006C1754">
          <w:rPr>
            <w:noProof/>
            <w:webHidden/>
            <w:sz w:val="28"/>
            <w:szCs w:val="28"/>
          </w:rPr>
        </w:r>
        <w:r w:rsidRPr="006C1754">
          <w:rPr>
            <w:noProof/>
            <w:webHidden/>
            <w:sz w:val="28"/>
            <w:szCs w:val="28"/>
          </w:rPr>
          <w:fldChar w:fldCharType="separate"/>
        </w:r>
        <w:r w:rsidR="008A0803">
          <w:rPr>
            <w:noProof/>
            <w:webHidden/>
            <w:sz w:val="28"/>
            <w:szCs w:val="28"/>
          </w:rPr>
          <w:t>22</w:t>
        </w:r>
        <w:r w:rsidRPr="006C1754">
          <w:rPr>
            <w:noProof/>
            <w:webHidden/>
            <w:sz w:val="28"/>
            <w:szCs w:val="28"/>
          </w:rPr>
          <w:fldChar w:fldCharType="end"/>
        </w:r>
      </w:hyperlink>
    </w:p>
    <w:p w:rsidR="006C1754" w:rsidRPr="000C5522" w:rsidRDefault="007768EF">
      <w:pPr>
        <w:pStyle w:val="23"/>
        <w:tabs>
          <w:tab w:val="right" w:leader="dot" w:pos="9628"/>
        </w:tabs>
        <w:rPr>
          <w:rFonts w:eastAsia="Times New Roman" w:cs="Times New Roman"/>
          <w:noProof/>
          <w:color w:val="auto"/>
          <w:kern w:val="0"/>
          <w:sz w:val="28"/>
          <w:szCs w:val="28"/>
          <w:lang w:eastAsia="ru-RU"/>
        </w:rPr>
      </w:pPr>
      <w:hyperlink w:anchor="_Toc415833118" w:history="1">
        <w:r w:rsidR="006C1754" w:rsidRPr="006C1754">
          <w:rPr>
            <w:rStyle w:val="ac"/>
            <w:rFonts w:ascii="Times New Roman" w:hAnsi="Times New Roman" w:cs="Times New Roman"/>
            <w:b/>
            <w:noProof/>
            <w:sz w:val="28"/>
            <w:szCs w:val="28"/>
          </w:rPr>
          <w:t>2.2. Содержательный раздел</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_Toc415833118 \h </w:instrText>
        </w:r>
        <w:r w:rsidRPr="006C1754">
          <w:rPr>
            <w:noProof/>
            <w:webHidden/>
            <w:sz w:val="28"/>
            <w:szCs w:val="28"/>
          </w:rPr>
        </w:r>
        <w:r w:rsidRPr="006C1754">
          <w:rPr>
            <w:noProof/>
            <w:webHidden/>
            <w:sz w:val="28"/>
            <w:szCs w:val="28"/>
          </w:rPr>
          <w:fldChar w:fldCharType="separate"/>
        </w:r>
        <w:r w:rsidR="008A0803">
          <w:rPr>
            <w:noProof/>
            <w:webHidden/>
            <w:sz w:val="28"/>
            <w:szCs w:val="28"/>
          </w:rPr>
          <w:t>28</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19" w:history="1">
        <w:r w:rsidR="006C1754" w:rsidRPr="006C1754">
          <w:rPr>
            <w:rStyle w:val="ac"/>
            <w:rFonts w:ascii="Times New Roman" w:hAnsi="Times New Roman" w:cs="Times New Roman"/>
            <w:b/>
            <w:noProof/>
            <w:sz w:val="28"/>
            <w:szCs w:val="28"/>
          </w:rPr>
          <w:t>2.2.1. Направление и содержание программы коррекционной работы</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_Toc415833119 \h </w:instrText>
        </w:r>
        <w:r w:rsidRPr="006C1754">
          <w:rPr>
            <w:noProof/>
            <w:webHidden/>
            <w:sz w:val="28"/>
            <w:szCs w:val="28"/>
          </w:rPr>
        </w:r>
        <w:r w:rsidRPr="006C1754">
          <w:rPr>
            <w:noProof/>
            <w:webHidden/>
            <w:sz w:val="28"/>
            <w:szCs w:val="28"/>
          </w:rPr>
          <w:fldChar w:fldCharType="separate"/>
        </w:r>
        <w:r w:rsidR="008A0803">
          <w:rPr>
            <w:noProof/>
            <w:webHidden/>
            <w:sz w:val="28"/>
            <w:szCs w:val="28"/>
          </w:rPr>
          <w:t>28</w:t>
        </w:r>
        <w:r w:rsidRPr="006C1754">
          <w:rPr>
            <w:noProof/>
            <w:webHidden/>
            <w:sz w:val="28"/>
            <w:szCs w:val="28"/>
          </w:rPr>
          <w:fldChar w:fldCharType="end"/>
        </w:r>
      </w:hyperlink>
    </w:p>
    <w:p w:rsidR="006C1754" w:rsidRPr="000C5522" w:rsidRDefault="007768EF">
      <w:pPr>
        <w:pStyle w:val="23"/>
        <w:tabs>
          <w:tab w:val="right" w:leader="dot" w:pos="9628"/>
        </w:tabs>
        <w:rPr>
          <w:rFonts w:eastAsia="Times New Roman" w:cs="Times New Roman"/>
          <w:noProof/>
          <w:color w:val="auto"/>
          <w:kern w:val="0"/>
          <w:sz w:val="28"/>
          <w:szCs w:val="28"/>
          <w:lang w:eastAsia="ru-RU"/>
        </w:rPr>
      </w:pPr>
      <w:hyperlink w:anchor="_Toc415833120" w:history="1">
        <w:r w:rsidR="006C1754" w:rsidRPr="006C1754">
          <w:rPr>
            <w:rStyle w:val="ac"/>
            <w:rFonts w:ascii="Times New Roman" w:hAnsi="Times New Roman" w:cs="Times New Roman"/>
            <w:b/>
            <w:noProof/>
            <w:sz w:val="28"/>
            <w:szCs w:val="28"/>
          </w:rPr>
          <w:t>2.3. Организационный раздел</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_Toc415833120 \h </w:instrText>
        </w:r>
        <w:r w:rsidRPr="006C1754">
          <w:rPr>
            <w:noProof/>
            <w:webHidden/>
            <w:sz w:val="28"/>
            <w:szCs w:val="28"/>
          </w:rPr>
        </w:r>
        <w:r w:rsidRPr="006C1754">
          <w:rPr>
            <w:noProof/>
            <w:webHidden/>
            <w:sz w:val="28"/>
            <w:szCs w:val="28"/>
          </w:rPr>
          <w:fldChar w:fldCharType="separate"/>
        </w:r>
        <w:r w:rsidR="008A0803">
          <w:rPr>
            <w:noProof/>
            <w:webHidden/>
            <w:sz w:val="28"/>
            <w:szCs w:val="28"/>
          </w:rPr>
          <w:t>32</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21" w:history="1">
        <w:r w:rsidR="006C1754" w:rsidRPr="006C1754">
          <w:rPr>
            <w:rStyle w:val="ac"/>
            <w:rFonts w:ascii="Times New Roman" w:hAnsi="Times New Roman" w:cs="Times New Roman"/>
            <w:b/>
            <w:noProof/>
            <w:sz w:val="28"/>
            <w:szCs w:val="28"/>
          </w:rPr>
          <w:t>2.3.1. Учебный план</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_Toc415833121 \h </w:instrText>
        </w:r>
        <w:r w:rsidRPr="006C1754">
          <w:rPr>
            <w:noProof/>
            <w:webHidden/>
            <w:sz w:val="28"/>
            <w:szCs w:val="28"/>
          </w:rPr>
        </w:r>
        <w:r w:rsidRPr="006C1754">
          <w:rPr>
            <w:noProof/>
            <w:webHidden/>
            <w:sz w:val="28"/>
            <w:szCs w:val="28"/>
          </w:rPr>
          <w:fldChar w:fldCharType="separate"/>
        </w:r>
        <w:r w:rsidR="008A0803">
          <w:rPr>
            <w:noProof/>
            <w:webHidden/>
            <w:sz w:val="28"/>
            <w:szCs w:val="28"/>
          </w:rPr>
          <w:t>32</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22" w:history="1">
        <w:r w:rsidR="006C1754" w:rsidRPr="006C1754">
          <w:rPr>
            <w:rStyle w:val="ac"/>
            <w:rFonts w:ascii="Times New Roman" w:hAnsi="Times New Roman" w:cs="Times New Roman"/>
            <w:b/>
            <w:noProof/>
            <w:sz w:val="28"/>
            <w:szCs w:val="28"/>
          </w:rPr>
          <w:t>2.3.2. Система условий реализации адаптированной основной общеобразовательной программы начального общего образования обучающихся с задержкой психического развития</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_Toc415833122 \h </w:instrText>
        </w:r>
        <w:r w:rsidRPr="006C1754">
          <w:rPr>
            <w:noProof/>
            <w:webHidden/>
            <w:sz w:val="28"/>
            <w:szCs w:val="28"/>
          </w:rPr>
        </w:r>
        <w:r w:rsidRPr="006C1754">
          <w:rPr>
            <w:noProof/>
            <w:webHidden/>
            <w:sz w:val="28"/>
            <w:szCs w:val="28"/>
          </w:rPr>
          <w:fldChar w:fldCharType="separate"/>
        </w:r>
        <w:r w:rsidR="008A0803">
          <w:rPr>
            <w:noProof/>
            <w:webHidden/>
            <w:sz w:val="28"/>
            <w:szCs w:val="28"/>
          </w:rPr>
          <w:t>33</w:t>
        </w:r>
        <w:r w:rsidRPr="006C1754">
          <w:rPr>
            <w:noProof/>
            <w:webHidden/>
            <w:sz w:val="28"/>
            <w:szCs w:val="28"/>
          </w:rPr>
          <w:fldChar w:fldCharType="end"/>
        </w:r>
      </w:hyperlink>
    </w:p>
    <w:p w:rsidR="006C1754" w:rsidRPr="000C5522" w:rsidRDefault="007768EF">
      <w:pPr>
        <w:pStyle w:val="13"/>
        <w:tabs>
          <w:tab w:val="right" w:leader="dot" w:pos="9628"/>
        </w:tabs>
        <w:rPr>
          <w:rFonts w:eastAsia="Times New Roman" w:cs="Times New Roman"/>
          <w:noProof/>
          <w:color w:val="auto"/>
          <w:kern w:val="0"/>
          <w:sz w:val="28"/>
          <w:szCs w:val="28"/>
          <w:lang w:eastAsia="ru-RU"/>
        </w:rPr>
      </w:pPr>
      <w:hyperlink w:anchor="_Toc415833123" w:history="1">
        <w:r w:rsidR="006C1754" w:rsidRPr="006C1754">
          <w:rPr>
            <w:rStyle w:val="ac"/>
            <w:rFonts w:ascii="Times New Roman" w:hAnsi="Times New Roman" w:cs="Times New Roman"/>
            <w:b/>
            <w:noProof/>
            <w:sz w:val="28"/>
            <w:szCs w:val="28"/>
          </w:rPr>
          <w:t xml:space="preserve">3. </w:t>
        </w:r>
        <w:r w:rsidR="006C1754" w:rsidRPr="006C1754">
          <w:rPr>
            <w:rStyle w:val="ac"/>
            <w:rFonts w:ascii="Times New Roman" w:hAnsi="Times New Roman" w:cs="Times New Roman"/>
            <w:b/>
            <w:caps/>
            <w:noProof/>
            <w:kern w:val="28"/>
            <w:sz w:val="28"/>
            <w:szCs w:val="28"/>
          </w:rPr>
          <w:t>Примерная а</w:t>
        </w:r>
        <w:r w:rsidR="006C1754" w:rsidRPr="006C1754">
          <w:rPr>
            <w:rStyle w:val="ac"/>
            <w:rFonts w:ascii="Times New Roman" w:hAnsi="Times New Roman" w:cs="Times New Roman"/>
            <w:b/>
            <w:caps/>
            <w:noProof/>
            <w:sz w:val="28"/>
            <w:szCs w:val="28"/>
          </w:rPr>
          <w:t>даптированная основная общеобразовательная программа начального общего образования обучающихся  С ЗАДЕРЖКОЙ ПСИХИЧЕСКОГО РАЗВИТИЯ (вариант 7.2)</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_Toc415833123 \h </w:instrText>
        </w:r>
        <w:r w:rsidRPr="006C1754">
          <w:rPr>
            <w:noProof/>
            <w:webHidden/>
            <w:sz w:val="28"/>
            <w:szCs w:val="28"/>
          </w:rPr>
        </w:r>
        <w:r w:rsidRPr="006C1754">
          <w:rPr>
            <w:noProof/>
            <w:webHidden/>
            <w:sz w:val="28"/>
            <w:szCs w:val="28"/>
          </w:rPr>
          <w:fldChar w:fldCharType="separate"/>
        </w:r>
        <w:r w:rsidR="008A0803">
          <w:rPr>
            <w:noProof/>
            <w:webHidden/>
            <w:sz w:val="28"/>
            <w:szCs w:val="28"/>
          </w:rPr>
          <w:t>52</w:t>
        </w:r>
        <w:r w:rsidRPr="006C1754">
          <w:rPr>
            <w:noProof/>
            <w:webHidden/>
            <w:sz w:val="28"/>
            <w:szCs w:val="28"/>
          </w:rPr>
          <w:fldChar w:fldCharType="end"/>
        </w:r>
      </w:hyperlink>
    </w:p>
    <w:p w:rsidR="006C1754" w:rsidRPr="000C5522" w:rsidRDefault="007768EF">
      <w:pPr>
        <w:pStyle w:val="23"/>
        <w:tabs>
          <w:tab w:val="right" w:leader="dot" w:pos="9628"/>
        </w:tabs>
        <w:rPr>
          <w:rFonts w:eastAsia="Times New Roman" w:cs="Times New Roman"/>
          <w:noProof/>
          <w:color w:val="auto"/>
          <w:kern w:val="0"/>
          <w:sz w:val="28"/>
          <w:szCs w:val="28"/>
          <w:lang w:eastAsia="ru-RU"/>
        </w:rPr>
      </w:pPr>
      <w:hyperlink w:anchor="_Toc415833124" w:history="1">
        <w:r w:rsidR="006C1754" w:rsidRPr="006C1754">
          <w:rPr>
            <w:rStyle w:val="ac"/>
            <w:rFonts w:ascii="Times New Roman" w:hAnsi="Times New Roman" w:cs="Times New Roman"/>
            <w:b/>
            <w:noProof/>
            <w:sz w:val="28"/>
            <w:szCs w:val="28"/>
          </w:rPr>
          <w:t>3.1. Целевой раздел</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_Toc415833124 \h </w:instrText>
        </w:r>
        <w:r w:rsidRPr="006C1754">
          <w:rPr>
            <w:noProof/>
            <w:webHidden/>
            <w:sz w:val="28"/>
            <w:szCs w:val="28"/>
          </w:rPr>
        </w:r>
        <w:r w:rsidRPr="006C1754">
          <w:rPr>
            <w:noProof/>
            <w:webHidden/>
            <w:sz w:val="28"/>
            <w:szCs w:val="28"/>
          </w:rPr>
          <w:fldChar w:fldCharType="separate"/>
        </w:r>
        <w:r w:rsidR="008A0803">
          <w:rPr>
            <w:noProof/>
            <w:webHidden/>
            <w:sz w:val="28"/>
            <w:szCs w:val="28"/>
          </w:rPr>
          <w:t>52</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25" w:history="1">
        <w:r w:rsidR="006C1754" w:rsidRPr="006C1754">
          <w:rPr>
            <w:rStyle w:val="ac"/>
            <w:rFonts w:ascii="Times New Roman" w:hAnsi="Times New Roman" w:cs="Times New Roman"/>
            <w:b/>
            <w:noProof/>
            <w:sz w:val="28"/>
            <w:szCs w:val="28"/>
          </w:rPr>
          <w:t>3.1.1. Пояснительная записка</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_Toc415833125 \h </w:instrText>
        </w:r>
        <w:r w:rsidRPr="006C1754">
          <w:rPr>
            <w:noProof/>
            <w:webHidden/>
            <w:sz w:val="28"/>
            <w:szCs w:val="28"/>
          </w:rPr>
        </w:r>
        <w:r w:rsidRPr="006C1754">
          <w:rPr>
            <w:noProof/>
            <w:webHidden/>
            <w:sz w:val="28"/>
            <w:szCs w:val="28"/>
          </w:rPr>
          <w:fldChar w:fldCharType="separate"/>
        </w:r>
        <w:r w:rsidR="008A0803">
          <w:rPr>
            <w:noProof/>
            <w:webHidden/>
            <w:sz w:val="28"/>
            <w:szCs w:val="28"/>
          </w:rPr>
          <w:t>52</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26" w:history="1">
        <w:r w:rsidR="006C1754" w:rsidRPr="006C1754">
          <w:rPr>
            <w:rStyle w:val="ac"/>
            <w:rFonts w:ascii="Times New Roman" w:hAnsi="Times New Roman" w:cs="Times New Roman"/>
            <w:b/>
            <w:noProof/>
            <w:sz w:val="28"/>
            <w:szCs w:val="28"/>
          </w:rPr>
          <w:t>3.1.2. Планируемые результаты освоения обучающимися с задержкой психического развития адаптированной основной общеобразовательной программы начального общего образования</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_Toc415833126 \h </w:instrText>
        </w:r>
        <w:r w:rsidRPr="006C1754">
          <w:rPr>
            <w:noProof/>
            <w:webHidden/>
            <w:sz w:val="28"/>
            <w:szCs w:val="28"/>
          </w:rPr>
        </w:r>
        <w:r w:rsidRPr="006C1754">
          <w:rPr>
            <w:noProof/>
            <w:webHidden/>
            <w:sz w:val="28"/>
            <w:szCs w:val="28"/>
          </w:rPr>
          <w:fldChar w:fldCharType="separate"/>
        </w:r>
        <w:r w:rsidR="008A0803">
          <w:rPr>
            <w:noProof/>
            <w:webHidden/>
            <w:sz w:val="28"/>
            <w:szCs w:val="28"/>
          </w:rPr>
          <w:t>61</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27" w:history="1">
        <w:r w:rsidR="006C1754" w:rsidRPr="006C1754">
          <w:rPr>
            <w:rStyle w:val="ac"/>
            <w:rFonts w:ascii="Times New Roman" w:hAnsi="Times New Roman" w:cs="Times New Roman"/>
            <w:b/>
            <w:noProof/>
            <w:sz w:val="28"/>
            <w:szCs w:val="28"/>
          </w:rPr>
          <w:t xml:space="preserve">3.1.3. </w:t>
        </w:r>
        <w:r w:rsidR="006C1754" w:rsidRPr="006C1754">
          <w:rPr>
            <w:rStyle w:val="ac"/>
            <w:rFonts w:ascii="Times New Roman" w:hAnsi="Times New Roman" w:cs="Times New Roman"/>
            <w:b/>
            <w:noProof/>
            <w:spacing w:val="2"/>
            <w:sz w:val="28"/>
            <w:szCs w:val="28"/>
          </w:rPr>
          <w:t xml:space="preserve">Система оценки достижения обучающимися  с </w:t>
        </w:r>
        <w:r w:rsidR="006C1754" w:rsidRPr="006C1754">
          <w:rPr>
            <w:rStyle w:val="ac"/>
            <w:rFonts w:ascii="Times New Roman" w:hAnsi="Times New Roman" w:cs="Times New Roman"/>
            <w:b/>
            <w:noProof/>
            <w:sz w:val="28"/>
            <w:szCs w:val="28"/>
          </w:rPr>
          <w:t>задержкой психического развития</w:t>
        </w:r>
        <w:r w:rsidR="006C1754" w:rsidRPr="006C1754">
          <w:rPr>
            <w:rStyle w:val="ac"/>
            <w:rFonts w:ascii="Times New Roman" w:hAnsi="Times New Roman" w:cs="Times New Roman"/>
            <w:b/>
            <w:noProof/>
            <w:spacing w:val="2"/>
            <w:sz w:val="28"/>
            <w:szCs w:val="28"/>
          </w:rPr>
          <w:t xml:space="preserve"> планируемых результатов освоения </w:t>
        </w:r>
        <w:r w:rsidR="006C1754" w:rsidRPr="006C1754">
          <w:rPr>
            <w:rStyle w:val="ac"/>
            <w:rFonts w:ascii="Times New Roman" w:hAnsi="Times New Roman" w:cs="Times New Roman"/>
            <w:b/>
            <w:noProof/>
            <w:sz w:val="28"/>
            <w:szCs w:val="28"/>
          </w:rPr>
          <w:t>адаптированной основной общеобразовательной программы  начального общего образования</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_Toc415833127 \h </w:instrText>
        </w:r>
        <w:r w:rsidRPr="006C1754">
          <w:rPr>
            <w:noProof/>
            <w:webHidden/>
            <w:sz w:val="28"/>
            <w:szCs w:val="28"/>
          </w:rPr>
        </w:r>
        <w:r w:rsidRPr="006C1754">
          <w:rPr>
            <w:noProof/>
            <w:webHidden/>
            <w:sz w:val="28"/>
            <w:szCs w:val="28"/>
          </w:rPr>
          <w:fldChar w:fldCharType="separate"/>
        </w:r>
        <w:r w:rsidR="008A0803">
          <w:rPr>
            <w:noProof/>
            <w:webHidden/>
            <w:sz w:val="28"/>
            <w:szCs w:val="28"/>
          </w:rPr>
          <w:t>72</w:t>
        </w:r>
        <w:r w:rsidRPr="006C1754">
          <w:rPr>
            <w:noProof/>
            <w:webHidden/>
            <w:sz w:val="28"/>
            <w:szCs w:val="28"/>
          </w:rPr>
          <w:fldChar w:fldCharType="end"/>
        </w:r>
      </w:hyperlink>
    </w:p>
    <w:p w:rsidR="006C1754" w:rsidRPr="000C5522" w:rsidRDefault="007768EF">
      <w:pPr>
        <w:pStyle w:val="23"/>
        <w:tabs>
          <w:tab w:val="right" w:leader="dot" w:pos="9628"/>
        </w:tabs>
        <w:rPr>
          <w:rFonts w:eastAsia="Times New Roman" w:cs="Times New Roman"/>
          <w:noProof/>
          <w:color w:val="auto"/>
          <w:kern w:val="0"/>
          <w:sz w:val="28"/>
          <w:szCs w:val="28"/>
          <w:lang w:eastAsia="ru-RU"/>
        </w:rPr>
      </w:pPr>
      <w:hyperlink w:anchor="_Toc415833128" w:history="1">
        <w:r w:rsidR="006C1754" w:rsidRPr="006C1754">
          <w:rPr>
            <w:rStyle w:val="ac"/>
            <w:rFonts w:ascii="Times New Roman" w:hAnsi="Times New Roman" w:cs="Times New Roman"/>
            <w:b/>
            <w:noProof/>
            <w:sz w:val="28"/>
            <w:szCs w:val="28"/>
          </w:rPr>
          <w:t>3.2. Содержательный раздел</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_Toc415833128 \h </w:instrText>
        </w:r>
        <w:r w:rsidRPr="006C1754">
          <w:rPr>
            <w:noProof/>
            <w:webHidden/>
            <w:sz w:val="28"/>
            <w:szCs w:val="28"/>
          </w:rPr>
        </w:r>
        <w:r w:rsidRPr="006C1754">
          <w:rPr>
            <w:noProof/>
            <w:webHidden/>
            <w:sz w:val="28"/>
            <w:szCs w:val="28"/>
          </w:rPr>
          <w:fldChar w:fldCharType="separate"/>
        </w:r>
        <w:r w:rsidR="008A0803">
          <w:rPr>
            <w:noProof/>
            <w:webHidden/>
            <w:sz w:val="28"/>
            <w:szCs w:val="28"/>
          </w:rPr>
          <w:t>80</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29" w:history="1">
        <w:r w:rsidR="006C1754" w:rsidRPr="006C1754">
          <w:rPr>
            <w:rStyle w:val="ac"/>
            <w:rFonts w:ascii="Times New Roman" w:hAnsi="Times New Roman" w:cs="Times New Roman"/>
            <w:b/>
            <w:noProof/>
            <w:sz w:val="28"/>
            <w:szCs w:val="28"/>
          </w:rPr>
          <w:t>3.2.1. Программа формирования универсальных учебных действий</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_Toc415833129 \h </w:instrText>
        </w:r>
        <w:r w:rsidRPr="006C1754">
          <w:rPr>
            <w:noProof/>
            <w:webHidden/>
            <w:sz w:val="28"/>
            <w:szCs w:val="28"/>
          </w:rPr>
        </w:r>
        <w:r w:rsidRPr="006C1754">
          <w:rPr>
            <w:noProof/>
            <w:webHidden/>
            <w:sz w:val="28"/>
            <w:szCs w:val="28"/>
          </w:rPr>
          <w:fldChar w:fldCharType="separate"/>
        </w:r>
        <w:r w:rsidR="008A0803">
          <w:rPr>
            <w:noProof/>
            <w:webHidden/>
            <w:sz w:val="28"/>
            <w:szCs w:val="28"/>
          </w:rPr>
          <w:t>80</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30" w:history="1">
        <w:r w:rsidR="006C1754" w:rsidRPr="006C1754">
          <w:rPr>
            <w:rStyle w:val="ac"/>
            <w:rFonts w:ascii="Times New Roman" w:hAnsi="Times New Roman" w:cs="Times New Roman"/>
            <w:b/>
            <w:noProof/>
            <w:sz w:val="28"/>
            <w:szCs w:val="28"/>
          </w:rPr>
          <w:t>2.2.2. Программы учебных предметов,  курсов коррекционно-развивающей области</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_Toc415833130 \h </w:instrText>
        </w:r>
        <w:r w:rsidRPr="006C1754">
          <w:rPr>
            <w:noProof/>
            <w:webHidden/>
            <w:sz w:val="28"/>
            <w:szCs w:val="28"/>
          </w:rPr>
        </w:r>
        <w:r w:rsidRPr="006C1754">
          <w:rPr>
            <w:noProof/>
            <w:webHidden/>
            <w:sz w:val="28"/>
            <w:szCs w:val="28"/>
          </w:rPr>
          <w:fldChar w:fldCharType="separate"/>
        </w:r>
        <w:r w:rsidR="008A0803">
          <w:rPr>
            <w:noProof/>
            <w:webHidden/>
            <w:sz w:val="28"/>
            <w:szCs w:val="28"/>
          </w:rPr>
          <w:t>83</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31" w:history="1">
        <w:r w:rsidR="006C1754" w:rsidRPr="006C1754">
          <w:rPr>
            <w:rStyle w:val="ac"/>
            <w:rFonts w:ascii="Times New Roman" w:hAnsi="Times New Roman" w:cs="Times New Roman"/>
            <w:b/>
            <w:noProof/>
            <w:spacing w:val="2"/>
            <w:sz w:val="28"/>
            <w:szCs w:val="28"/>
          </w:rPr>
          <w:t>3.2.3. Программа духовно-нравственного развития, воспитания</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_Toc415833131 \h </w:instrText>
        </w:r>
        <w:r w:rsidRPr="006C1754">
          <w:rPr>
            <w:noProof/>
            <w:webHidden/>
            <w:sz w:val="28"/>
            <w:szCs w:val="28"/>
          </w:rPr>
        </w:r>
        <w:r w:rsidRPr="006C1754">
          <w:rPr>
            <w:noProof/>
            <w:webHidden/>
            <w:sz w:val="28"/>
            <w:szCs w:val="28"/>
          </w:rPr>
          <w:fldChar w:fldCharType="separate"/>
        </w:r>
        <w:r w:rsidR="008A0803">
          <w:rPr>
            <w:noProof/>
            <w:webHidden/>
            <w:sz w:val="28"/>
            <w:szCs w:val="28"/>
          </w:rPr>
          <w:t>130</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32" w:history="1">
        <w:r w:rsidR="006C1754" w:rsidRPr="006C1754">
          <w:rPr>
            <w:rStyle w:val="ac"/>
            <w:rFonts w:ascii="Times New Roman" w:hAnsi="Times New Roman" w:cs="Times New Roman"/>
            <w:b/>
            <w:noProof/>
            <w:sz w:val="28"/>
            <w:szCs w:val="28"/>
          </w:rPr>
          <w:t>3.2.4.</w:t>
        </w:r>
        <w:r w:rsidR="006C1754" w:rsidRPr="006C1754">
          <w:rPr>
            <w:rStyle w:val="ac"/>
            <w:rFonts w:cs="Times New Roman"/>
            <w:b/>
            <w:noProof/>
            <w:sz w:val="28"/>
            <w:szCs w:val="28"/>
          </w:rPr>
          <w:t xml:space="preserve"> </w:t>
        </w:r>
        <w:r w:rsidR="006C1754" w:rsidRPr="006C1754">
          <w:rPr>
            <w:rStyle w:val="ac"/>
            <w:rFonts w:ascii="Times New Roman" w:hAnsi="Times New Roman" w:cs="Times New Roman"/>
            <w:b/>
            <w:noProof/>
            <w:sz w:val="28"/>
            <w:szCs w:val="28"/>
          </w:rPr>
          <w:t>Программа формирования экологической культуры, здорового  и безопасного образа жизни</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_Toc415833132 \h </w:instrText>
        </w:r>
        <w:r w:rsidRPr="006C1754">
          <w:rPr>
            <w:noProof/>
            <w:webHidden/>
            <w:sz w:val="28"/>
            <w:szCs w:val="28"/>
          </w:rPr>
        </w:r>
        <w:r w:rsidRPr="006C1754">
          <w:rPr>
            <w:noProof/>
            <w:webHidden/>
            <w:sz w:val="28"/>
            <w:szCs w:val="28"/>
          </w:rPr>
          <w:fldChar w:fldCharType="separate"/>
        </w:r>
        <w:r w:rsidR="008A0803">
          <w:rPr>
            <w:noProof/>
            <w:webHidden/>
            <w:sz w:val="28"/>
            <w:szCs w:val="28"/>
          </w:rPr>
          <w:t>135</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33" w:history="1">
        <w:r w:rsidR="006C1754" w:rsidRPr="006C1754">
          <w:rPr>
            <w:rStyle w:val="ac"/>
            <w:rFonts w:ascii="Times New Roman" w:hAnsi="Times New Roman" w:cs="Times New Roman"/>
            <w:b/>
            <w:noProof/>
            <w:spacing w:val="2"/>
            <w:sz w:val="28"/>
            <w:szCs w:val="28"/>
          </w:rPr>
          <w:t>3.2.5. Программа коррекционной работы</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_Toc415833133 \h </w:instrText>
        </w:r>
        <w:r w:rsidRPr="006C1754">
          <w:rPr>
            <w:noProof/>
            <w:webHidden/>
            <w:sz w:val="28"/>
            <w:szCs w:val="28"/>
          </w:rPr>
        </w:r>
        <w:r w:rsidRPr="006C1754">
          <w:rPr>
            <w:noProof/>
            <w:webHidden/>
            <w:sz w:val="28"/>
            <w:szCs w:val="28"/>
          </w:rPr>
          <w:fldChar w:fldCharType="separate"/>
        </w:r>
        <w:r w:rsidR="008A0803">
          <w:rPr>
            <w:noProof/>
            <w:webHidden/>
            <w:sz w:val="28"/>
            <w:szCs w:val="28"/>
          </w:rPr>
          <w:t>139</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34" w:history="1">
        <w:r w:rsidR="006C1754" w:rsidRPr="006C1754">
          <w:rPr>
            <w:rStyle w:val="ac"/>
            <w:rFonts w:ascii="Times New Roman" w:hAnsi="Times New Roman" w:cs="Times New Roman"/>
            <w:b/>
            <w:noProof/>
            <w:spacing w:val="2"/>
            <w:sz w:val="28"/>
            <w:szCs w:val="28"/>
          </w:rPr>
          <w:t>2.2.6. Программа внеурочной деятельности</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_Toc415833134 \h </w:instrText>
        </w:r>
        <w:r w:rsidRPr="006C1754">
          <w:rPr>
            <w:noProof/>
            <w:webHidden/>
            <w:sz w:val="28"/>
            <w:szCs w:val="28"/>
          </w:rPr>
        </w:r>
        <w:r w:rsidRPr="006C1754">
          <w:rPr>
            <w:noProof/>
            <w:webHidden/>
            <w:sz w:val="28"/>
            <w:szCs w:val="28"/>
          </w:rPr>
          <w:fldChar w:fldCharType="separate"/>
        </w:r>
        <w:r w:rsidR="008A0803">
          <w:rPr>
            <w:noProof/>
            <w:webHidden/>
            <w:sz w:val="28"/>
            <w:szCs w:val="28"/>
          </w:rPr>
          <w:t>147</w:t>
        </w:r>
        <w:r w:rsidRPr="006C1754">
          <w:rPr>
            <w:noProof/>
            <w:webHidden/>
            <w:sz w:val="28"/>
            <w:szCs w:val="28"/>
          </w:rPr>
          <w:fldChar w:fldCharType="end"/>
        </w:r>
      </w:hyperlink>
    </w:p>
    <w:p w:rsidR="006C1754" w:rsidRPr="000C5522" w:rsidRDefault="007768EF">
      <w:pPr>
        <w:pStyle w:val="23"/>
        <w:tabs>
          <w:tab w:val="right" w:leader="dot" w:pos="9628"/>
        </w:tabs>
        <w:rPr>
          <w:rFonts w:eastAsia="Times New Roman" w:cs="Times New Roman"/>
          <w:noProof/>
          <w:color w:val="auto"/>
          <w:kern w:val="0"/>
          <w:sz w:val="28"/>
          <w:szCs w:val="28"/>
          <w:lang w:eastAsia="ru-RU"/>
        </w:rPr>
      </w:pPr>
      <w:hyperlink w:anchor="_Toc415833135" w:history="1">
        <w:r w:rsidR="006C1754" w:rsidRPr="006C1754">
          <w:rPr>
            <w:rStyle w:val="ac"/>
            <w:rFonts w:ascii="Times New Roman" w:hAnsi="Times New Roman" w:cs="Times New Roman"/>
            <w:b/>
            <w:noProof/>
            <w:sz w:val="28"/>
            <w:szCs w:val="28"/>
          </w:rPr>
          <w:t>4.3. Организационный раздел</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_Toc415833135 \h </w:instrText>
        </w:r>
        <w:r w:rsidRPr="006C1754">
          <w:rPr>
            <w:noProof/>
            <w:webHidden/>
            <w:sz w:val="28"/>
            <w:szCs w:val="28"/>
          </w:rPr>
        </w:r>
        <w:r w:rsidRPr="006C1754">
          <w:rPr>
            <w:noProof/>
            <w:webHidden/>
            <w:sz w:val="28"/>
            <w:szCs w:val="28"/>
          </w:rPr>
          <w:fldChar w:fldCharType="separate"/>
        </w:r>
        <w:r w:rsidR="008A0803">
          <w:rPr>
            <w:noProof/>
            <w:webHidden/>
            <w:sz w:val="28"/>
            <w:szCs w:val="28"/>
          </w:rPr>
          <w:t>150</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36" w:history="1">
        <w:r w:rsidR="006C1754" w:rsidRPr="006C1754">
          <w:rPr>
            <w:rStyle w:val="ac"/>
            <w:rFonts w:ascii="Times New Roman" w:hAnsi="Times New Roman" w:cs="Times New Roman"/>
            <w:b/>
            <w:noProof/>
            <w:sz w:val="28"/>
            <w:szCs w:val="28"/>
          </w:rPr>
          <w:t>4.3.1. Учебный план</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_Toc415833136 \h </w:instrText>
        </w:r>
        <w:r w:rsidRPr="006C1754">
          <w:rPr>
            <w:noProof/>
            <w:webHidden/>
            <w:sz w:val="28"/>
            <w:szCs w:val="28"/>
          </w:rPr>
        </w:r>
        <w:r w:rsidRPr="006C1754">
          <w:rPr>
            <w:noProof/>
            <w:webHidden/>
            <w:sz w:val="28"/>
            <w:szCs w:val="28"/>
          </w:rPr>
          <w:fldChar w:fldCharType="separate"/>
        </w:r>
        <w:r w:rsidR="008A0803">
          <w:rPr>
            <w:noProof/>
            <w:webHidden/>
            <w:sz w:val="28"/>
            <w:szCs w:val="28"/>
          </w:rPr>
          <w:t>150</w:t>
        </w:r>
        <w:r w:rsidRPr="006C1754">
          <w:rPr>
            <w:noProof/>
            <w:webHidden/>
            <w:sz w:val="28"/>
            <w:szCs w:val="28"/>
          </w:rPr>
          <w:fldChar w:fldCharType="end"/>
        </w:r>
      </w:hyperlink>
    </w:p>
    <w:p w:rsidR="006C1754" w:rsidRPr="000C5522" w:rsidRDefault="007768EF">
      <w:pPr>
        <w:pStyle w:val="30"/>
        <w:rPr>
          <w:rFonts w:eastAsia="Times New Roman" w:cs="Times New Roman"/>
          <w:noProof/>
          <w:color w:val="auto"/>
          <w:kern w:val="0"/>
          <w:sz w:val="28"/>
          <w:szCs w:val="28"/>
          <w:lang w:eastAsia="ru-RU"/>
        </w:rPr>
      </w:pPr>
      <w:hyperlink w:anchor="_Toc415833137" w:history="1">
        <w:r w:rsidR="006C1754" w:rsidRPr="006C1754">
          <w:rPr>
            <w:rStyle w:val="ac"/>
            <w:rFonts w:ascii="Times New Roman" w:hAnsi="Times New Roman" w:cs="Times New Roman"/>
            <w:b/>
            <w:noProof/>
            <w:sz w:val="28"/>
            <w:szCs w:val="28"/>
          </w:rPr>
          <w:t xml:space="preserve">4.3.2. Система условий реализации </w:t>
        </w:r>
        <w:r w:rsidR="006C1754" w:rsidRPr="006C1754">
          <w:rPr>
            <w:rStyle w:val="ac"/>
            <w:rFonts w:ascii="Times New Roman" w:hAnsi="Times New Roman" w:cs="Times New Roman"/>
            <w:b/>
            <w:noProof/>
            <w:spacing w:val="2"/>
            <w:sz w:val="28"/>
            <w:szCs w:val="28"/>
          </w:rPr>
          <w:t>адаптированной основной общеобразовательной программы начального общего образования</w:t>
        </w:r>
        <w:r w:rsidR="006C1754" w:rsidRPr="006C1754">
          <w:rPr>
            <w:noProof/>
            <w:webHidden/>
            <w:sz w:val="28"/>
            <w:szCs w:val="28"/>
          </w:rPr>
          <w:tab/>
        </w:r>
        <w:r w:rsidRPr="006C1754">
          <w:rPr>
            <w:noProof/>
            <w:webHidden/>
            <w:sz w:val="28"/>
            <w:szCs w:val="28"/>
          </w:rPr>
          <w:fldChar w:fldCharType="begin"/>
        </w:r>
        <w:r w:rsidR="006C1754" w:rsidRPr="006C1754">
          <w:rPr>
            <w:noProof/>
            <w:webHidden/>
            <w:sz w:val="28"/>
            <w:szCs w:val="28"/>
          </w:rPr>
          <w:instrText xml:space="preserve"> PAGEREF _Toc415833137 \h </w:instrText>
        </w:r>
        <w:r w:rsidRPr="006C1754">
          <w:rPr>
            <w:noProof/>
            <w:webHidden/>
            <w:sz w:val="28"/>
            <w:szCs w:val="28"/>
          </w:rPr>
        </w:r>
        <w:r w:rsidRPr="006C1754">
          <w:rPr>
            <w:noProof/>
            <w:webHidden/>
            <w:sz w:val="28"/>
            <w:szCs w:val="28"/>
          </w:rPr>
          <w:fldChar w:fldCharType="separate"/>
        </w:r>
        <w:r w:rsidR="008A0803">
          <w:rPr>
            <w:noProof/>
            <w:webHidden/>
            <w:sz w:val="28"/>
            <w:szCs w:val="28"/>
          </w:rPr>
          <w:t>161</w:t>
        </w:r>
        <w:r w:rsidRPr="006C1754">
          <w:rPr>
            <w:noProof/>
            <w:webHidden/>
            <w:sz w:val="28"/>
            <w:szCs w:val="28"/>
          </w:rPr>
          <w:fldChar w:fldCharType="end"/>
        </w:r>
      </w:hyperlink>
    </w:p>
    <w:p w:rsidR="00385E5A" w:rsidRPr="003737F1" w:rsidRDefault="007768EF" w:rsidP="0082250F">
      <w:pPr>
        <w:spacing w:before="240" w:after="240" w:line="240" w:lineRule="auto"/>
        <w:jc w:val="center"/>
        <w:outlineLvl w:val="0"/>
        <w:rPr>
          <w:rFonts w:ascii="Times New Roman" w:hAnsi="Times New Roman" w:cs="Times New Roman"/>
          <w:b/>
          <w:sz w:val="28"/>
          <w:szCs w:val="28"/>
        </w:rPr>
      </w:pPr>
      <w:r w:rsidRPr="006C1754">
        <w:rPr>
          <w:rFonts w:ascii="Times New Roman" w:hAnsi="Times New Roman" w:cs="Times New Roman"/>
          <w:b/>
          <w:sz w:val="28"/>
          <w:szCs w:val="28"/>
        </w:rPr>
        <w:fldChar w:fldCharType="end"/>
      </w: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385E5A" w:rsidRDefault="00385E5A" w:rsidP="0082250F">
      <w:pPr>
        <w:spacing w:before="240" w:after="240" w:line="240" w:lineRule="auto"/>
        <w:jc w:val="center"/>
        <w:outlineLvl w:val="0"/>
        <w:rPr>
          <w:rFonts w:ascii="Times New Roman" w:hAnsi="Times New Roman" w:cs="Times New Roman"/>
          <w:b/>
          <w:sz w:val="28"/>
          <w:szCs w:val="28"/>
        </w:rPr>
      </w:pPr>
    </w:p>
    <w:p w:rsidR="00295D09" w:rsidRPr="00F63254" w:rsidRDefault="005C17F0" w:rsidP="0082250F">
      <w:pPr>
        <w:spacing w:before="240" w:after="240" w:line="240" w:lineRule="auto"/>
        <w:jc w:val="center"/>
        <w:outlineLvl w:val="0"/>
        <w:rPr>
          <w:rFonts w:ascii="Times New Roman" w:hAnsi="Times New Roman" w:cs="Times New Roman"/>
          <w:b/>
          <w:sz w:val="28"/>
          <w:szCs w:val="28"/>
        </w:rPr>
      </w:pPr>
      <w:r w:rsidRPr="00F63254">
        <w:rPr>
          <w:rFonts w:ascii="Times New Roman" w:hAnsi="Times New Roman" w:cs="Times New Roman"/>
          <w:sz w:val="28"/>
          <w:szCs w:val="28"/>
        </w:rPr>
        <w:br w:type="page"/>
      </w:r>
      <w:bookmarkStart w:id="0" w:name="_Toc415833112"/>
      <w:r w:rsidR="006C64DA" w:rsidRPr="006C64DA">
        <w:rPr>
          <w:rFonts w:ascii="Times New Roman" w:hAnsi="Times New Roman" w:cs="Times New Roman"/>
          <w:b/>
          <w:sz w:val="28"/>
          <w:szCs w:val="28"/>
        </w:rPr>
        <w:lastRenderedPageBreak/>
        <w:t xml:space="preserve">1. </w:t>
      </w:r>
      <w:r w:rsidR="00231893" w:rsidRPr="006C64DA">
        <w:rPr>
          <w:rFonts w:ascii="Times New Roman" w:hAnsi="Times New Roman" w:cs="Times New Roman"/>
          <w:b/>
          <w:sz w:val="28"/>
          <w:szCs w:val="28"/>
        </w:rPr>
        <w:t>ОБЩИЕ</w:t>
      </w:r>
      <w:r w:rsidR="00231893">
        <w:rPr>
          <w:rFonts w:ascii="Times New Roman" w:hAnsi="Times New Roman" w:cs="Times New Roman"/>
          <w:b/>
          <w:sz w:val="28"/>
          <w:szCs w:val="28"/>
        </w:rPr>
        <w:t xml:space="preserve"> ПОЛОЖЕНИЯ</w:t>
      </w:r>
      <w:bookmarkEnd w:id="0"/>
    </w:p>
    <w:p w:rsidR="007638BE" w:rsidRDefault="001F6895" w:rsidP="007638BE">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sz w:val="28"/>
          <w:szCs w:val="28"/>
        </w:rPr>
        <w:t xml:space="preserve">Определение и назначение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1019C4" w:rsidRDefault="001019C4" w:rsidP="001019C4">
      <w:pPr>
        <w:pStyle w:val="afc"/>
        <w:ind w:firstLine="709"/>
        <w:rPr>
          <w:caps w:val="0"/>
        </w:rPr>
      </w:pPr>
      <w:r w:rsidRPr="00F63254">
        <w:t>А</w:t>
      </w:r>
      <w:r w:rsidRPr="00F63254">
        <w:rPr>
          <w:caps w:val="0"/>
        </w:rPr>
        <w:t xml:space="preserve">даптированная </w:t>
      </w:r>
      <w:r w:rsidRPr="001019C4">
        <w:rPr>
          <w:caps w:val="0"/>
          <w:color w:val="auto"/>
        </w:rPr>
        <w:t>основная общеобразовательная</w:t>
      </w:r>
      <w:r w:rsidRPr="00F63254">
        <w:rPr>
          <w:caps w:val="0"/>
        </w:rPr>
        <w:t xml:space="preserve"> программа начального общего образования обучающихся с задержкой психического развития </w:t>
      </w:r>
      <w:r w:rsidR="00B434AB" w:rsidRPr="00F63254">
        <w:rPr>
          <w:caps w:val="0"/>
        </w:rPr>
        <w:t>(</w:t>
      </w:r>
      <w:r w:rsidR="00B434AB" w:rsidRPr="00116F2C">
        <w:rPr>
          <w:caps w:val="0"/>
          <w:color w:val="auto"/>
        </w:rPr>
        <w:t xml:space="preserve">далее </w:t>
      </w:r>
      <w:r w:rsidR="00B434AB" w:rsidRPr="00F63254">
        <w:t>–</w:t>
      </w:r>
      <w:r w:rsidR="00B434AB" w:rsidRPr="00116F2C">
        <w:rPr>
          <w:color w:val="auto"/>
        </w:rPr>
        <w:t xml:space="preserve"> </w:t>
      </w:r>
      <w:r w:rsidR="00B434AB" w:rsidRPr="00116F2C">
        <w:rPr>
          <w:caps w:val="0"/>
          <w:color w:val="auto"/>
        </w:rPr>
        <w:t>АООП НОО</w:t>
      </w:r>
      <w:r w:rsidR="00B434AB">
        <w:rPr>
          <w:caps w:val="0"/>
          <w:color w:val="auto"/>
        </w:rPr>
        <w:t xml:space="preserve"> обучающихся с </w:t>
      </w:r>
      <w:r w:rsidRPr="00F63254">
        <w:rPr>
          <w:caps w:val="0"/>
        </w:rPr>
        <w:t xml:space="preserve">ЗПР) </w:t>
      </w:r>
      <w:r w:rsidRPr="00F63254">
        <w:t xml:space="preserve">– </w:t>
      </w:r>
      <w:r w:rsidRPr="00F63254">
        <w:rPr>
          <w:caps w:val="0"/>
        </w:rPr>
        <w:t xml:space="preserve">это образовательная программа, адаптированная для обучения </w:t>
      </w:r>
      <w:r>
        <w:rPr>
          <w:caps w:val="0"/>
        </w:rPr>
        <w:t>данной</w:t>
      </w:r>
      <w:r w:rsidRPr="00F63254">
        <w:rPr>
          <w:caps w:val="0"/>
        </w:rPr>
        <w:t xml:space="preserve"> категории обучающихся</w:t>
      </w:r>
      <w:r w:rsidRPr="00F63254">
        <w:t xml:space="preserve"> </w:t>
      </w:r>
      <w:r w:rsidRPr="00F63254">
        <w:rPr>
          <w:caps w:val="0"/>
        </w:rPr>
        <w:t>с учетом особенностей их психофизического развития, индивидуальных возможностей</w:t>
      </w:r>
      <w:r w:rsidRPr="00F63254">
        <w:t>,</w:t>
      </w:r>
      <w:r w:rsidRPr="00F63254">
        <w:rPr>
          <w:caps w:val="0"/>
        </w:rPr>
        <w:t xml:space="preserve"> обеспечивающая коррекцию нарушений развития и социальную адаптацию</w:t>
      </w:r>
      <w:r w:rsidRPr="00F63254">
        <w:t>.</w:t>
      </w:r>
    </w:p>
    <w:p w:rsidR="008B0DDE" w:rsidRPr="00904B1C" w:rsidRDefault="008B0DDE" w:rsidP="008B0DDE">
      <w:pPr>
        <w:pStyle w:val="ConsPlusNormal"/>
        <w:spacing w:line="360" w:lineRule="auto"/>
        <w:ind w:firstLine="709"/>
        <w:jc w:val="both"/>
        <w:rPr>
          <w:rFonts w:ascii="Times New Roman" w:hAnsi="Times New Roman" w:cs="Times New Roman"/>
          <w:sz w:val="28"/>
          <w:szCs w:val="28"/>
        </w:rPr>
      </w:pPr>
      <w:r w:rsidRPr="00447336">
        <w:rPr>
          <w:rFonts w:ascii="Times New Roman" w:hAnsi="Times New Roman" w:cs="Times New Roman"/>
          <w:sz w:val="28"/>
          <w:szCs w:val="28"/>
        </w:rPr>
        <w:t xml:space="preserve">АООП </w:t>
      </w:r>
      <w:r>
        <w:rPr>
          <w:rFonts w:ascii="Times New Roman" w:hAnsi="Times New Roman" w:cs="Times New Roman"/>
          <w:sz w:val="28"/>
          <w:szCs w:val="28"/>
        </w:rPr>
        <w:t xml:space="preserve">НОО </w:t>
      </w:r>
      <w:r w:rsidRPr="00447336">
        <w:rPr>
          <w:rFonts w:ascii="Times New Roman" w:hAnsi="Times New Roman" w:cs="Times New Roman"/>
          <w:sz w:val="28"/>
          <w:szCs w:val="28"/>
        </w:rPr>
        <w:t xml:space="preserve">самостоятельно разрабатывается и утверждается организацией в соответствии с </w:t>
      </w:r>
      <w:r w:rsidRPr="008B0DDE">
        <w:rPr>
          <w:rFonts w:ascii="Times New Roman" w:hAnsi="Times New Roman" w:cs="Times New Roman"/>
          <w:sz w:val="28"/>
          <w:szCs w:val="28"/>
        </w:rPr>
        <w:t>ФГОС НОО обучающихся с ОВЗ и</w:t>
      </w:r>
      <w:r>
        <w:rPr>
          <w:rFonts w:ascii="Times New Roman" w:hAnsi="Times New Roman" w:cs="Times New Roman"/>
          <w:sz w:val="28"/>
          <w:szCs w:val="28"/>
        </w:rPr>
        <w:t xml:space="preserve"> с учетом Пр</w:t>
      </w:r>
      <w:r w:rsidRPr="00447336">
        <w:rPr>
          <w:rFonts w:ascii="Times New Roman" w:hAnsi="Times New Roman" w:cs="Times New Roman"/>
          <w:sz w:val="28"/>
          <w:szCs w:val="28"/>
        </w:rPr>
        <w:t>АООП</w:t>
      </w:r>
      <w:r w:rsidRPr="00344441">
        <w:rPr>
          <w:rFonts w:ascii="Times New Roman" w:hAnsi="Times New Roman" w:cs="Times New Roman"/>
          <w:sz w:val="28"/>
          <w:szCs w:val="28"/>
        </w:rPr>
        <w:t xml:space="preserve"> </w:t>
      </w:r>
      <w:r w:rsidRPr="008B0DDE">
        <w:rPr>
          <w:rFonts w:ascii="Times New Roman" w:hAnsi="Times New Roman" w:cs="Times New Roman"/>
          <w:sz w:val="28"/>
          <w:szCs w:val="28"/>
        </w:rPr>
        <w:t>НОО обучающихся с ЗПР с привлечением органов самоуправления (совет образовательной организации, попечительский</w:t>
      </w:r>
      <w:r w:rsidRPr="00904B1C">
        <w:rPr>
          <w:rFonts w:ascii="Times New Roman" w:hAnsi="Times New Roman" w:cs="Times New Roman"/>
          <w:sz w:val="28"/>
          <w:szCs w:val="28"/>
        </w:rPr>
        <w:t xml:space="preserve"> совет, управляющий совет и др.), обеспечивающих государственно-общественный характер управления Организацией.</w:t>
      </w:r>
    </w:p>
    <w:p w:rsidR="001B53C7" w:rsidRPr="001B53C7" w:rsidRDefault="001019C4" w:rsidP="001019C4">
      <w:pPr>
        <w:pStyle w:val="afc"/>
        <w:ind w:firstLine="709"/>
        <w:rPr>
          <w:caps w:val="0"/>
          <w:color w:val="auto"/>
        </w:rPr>
      </w:pPr>
      <w:r w:rsidRPr="00B719F7">
        <w:rPr>
          <w:caps w:val="0"/>
          <w:color w:val="auto"/>
        </w:rPr>
        <w:t xml:space="preserve">Примерная адаптированная </w:t>
      </w:r>
      <w:r w:rsidRPr="00B434AB">
        <w:rPr>
          <w:caps w:val="0"/>
          <w:color w:val="auto"/>
        </w:rPr>
        <w:t>основная общеобразовательная</w:t>
      </w:r>
      <w:r w:rsidRPr="00B719F7">
        <w:rPr>
          <w:caps w:val="0"/>
          <w:color w:val="auto"/>
        </w:rPr>
        <w:t xml:space="preserve"> программа начального общего образования обучающихся с ЗПР </w:t>
      </w:r>
      <w:r w:rsidR="00B434AB" w:rsidRPr="00B719F7">
        <w:rPr>
          <w:caps w:val="0"/>
          <w:color w:val="auto"/>
        </w:rPr>
        <w:t xml:space="preserve">(далее </w:t>
      </w:r>
      <w:r w:rsidR="00B434AB" w:rsidRPr="00F63254">
        <w:t>–</w:t>
      </w:r>
      <w:r w:rsidR="00B434AB" w:rsidRPr="00B719F7">
        <w:rPr>
          <w:color w:val="auto"/>
        </w:rPr>
        <w:t xml:space="preserve"> П</w:t>
      </w:r>
      <w:r w:rsidR="00B434AB" w:rsidRPr="00B719F7">
        <w:rPr>
          <w:caps w:val="0"/>
          <w:color w:val="auto"/>
        </w:rPr>
        <w:t>р</w:t>
      </w:r>
      <w:r w:rsidR="00B434AB" w:rsidRPr="00B719F7">
        <w:rPr>
          <w:color w:val="auto"/>
        </w:rPr>
        <w:t>АООП НОО</w:t>
      </w:r>
      <w:r w:rsidR="00B434AB">
        <w:rPr>
          <w:color w:val="auto"/>
        </w:rPr>
        <w:t xml:space="preserve"> </w:t>
      </w:r>
      <w:r w:rsidR="00B434AB">
        <w:rPr>
          <w:caps w:val="0"/>
          <w:color w:val="auto"/>
        </w:rPr>
        <w:t>обучающихся с</w:t>
      </w:r>
      <w:r w:rsidR="00B434AB">
        <w:rPr>
          <w:color w:val="auto"/>
        </w:rPr>
        <w:t xml:space="preserve"> ЗПР</w:t>
      </w:r>
      <w:r w:rsidR="00B434AB" w:rsidRPr="00B719F7">
        <w:rPr>
          <w:caps w:val="0"/>
          <w:color w:val="auto"/>
        </w:rPr>
        <w:t xml:space="preserve">) </w:t>
      </w:r>
      <w:r w:rsidRPr="00B719F7">
        <w:rPr>
          <w:caps w:val="0"/>
          <w:color w:val="auto"/>
        </w:rPr>
        <w:t xml:space="preserve">разработана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(далее — </w:t>
      </w:r>
      <w:r w:rsidR="00B434AB" w:rsidRPr="00F63254">
        <w:t>ФГОС НОО</w:t>
      </w:r>
      <w:r w:rsidR="00B434AB">
        <w:t xml:space="preserve"> </w:t>
      </w:r>
      <w:r w:rsidR="00B434AB">
        <w:rPr>
          <w:caps w:val="0"/>
        </w:rPr>
        <w:t>обучающихся с</w:t>
      </w:r>
      <w:r w:rsidR="00B434AB">
        <w:t xml:space="preserve"> ОВЗ</w:t>
      </w:r>
      <w:r w:rsidRPr="00B719F7">
        <w:rPr>
          <w:caps w:val="0"/>
          <w:color w:val="auto"/>
        </w:rPr>
        <w:t>)</w:t>
      </w:r>
      <w:r w:rsidR="001B53C7">
        <w:rPr>
          <w:caps w:val="0"/>
          <w:color w:val="auto"/>
        </w:rPr>
        <w:t>,</w:t>
      </w:r>
      <w:r w:rsidRPr="00B719F7">
        <w:rPr>
          <w:caps w:val="0"/>
          <w:color w:val="auto"/>
        </w:rPr>
        <w:t xml:space="preserve"> </w:t>
      </w:r>
      <w:r w:rsidR="001B53C7">
        <w:rPr>
          <w:caps w:val="0"/>
        </w:rPr>
        <w:t xml:space="preserve">предъявляемыми к структуре, условиям реализации и планируемым результатам освоения </w:t>
      </w:r>
      <w:r w:rsidR="001B53C7">
        <w:t xml:space="preserve">АООП НОО </w:t>
      </w:r>
      <w:r w:rsidR="001B53C7">
        <w:rPr>
          <w:caps w:val="0"/>
          <w:color w:val="auto"/>
        </w:rPr>
        <w:t>обучающихся с</w:t>
      </w:r>
      <w:r w:rsidR="001B53C7">
        <w:rPr>
          <w:color w:val="auto"/>
        </w:rPr>
        <w:t xml:space="preserve"> ЗПР</w:t>
      </w:r>
      <w:r w:rsidR="00CE70D5">
        <w:rPr>
          <w:color w:val="auto"/>
        </w:rPr>
        <w:t>.</w:t>
      </w:r>
    </w:p>
    <w:p w:rsidR="008B0DDE" w:rsidRDefault="008B0DDE" w:rsidP="008B0DDE">
      <w:pPr>
        <w:spacing w:after="0" w:line="360" w:lineRule="auto"/>
        <w:ind w:firstLine="709"/>
        <w:jc w:val="both"/>
        <w:rPr>
          <w:rFonts w:ascii="Times New Roman" w:hAnsi="Times New Roman" w:cs="Times New Roman"/>
          <w:color w:val="auto"/>
          <w:sz w:val="28"/>
          <w:szCs w:val="28"/>
        </w:rPr>
      </w:pPr>
      <w:r w:rsidRPr="00447336">
        <w:rPr>
          <w:rFonts w:ascii="Times New Roman" w:hAnsi="Times New Roman" w:cs="Times New Roman"/>
          <w:sz w:val="28"/>
          <w:szCs w:val="28"/>
        </w:rPr>
        <w:t xml:space="preserve">АООП разрабатывается </w:t>
      </w:r>
      <w:r w:rsidRPr="00447336">
        <w:rPr>
          <w:rFonts w:ascii="Times New Roman" w:hAnsi="Times New Roman" w:cs="Times New Roman"/>
          <w:color w:val="auto"/>
          <w:sz w:val="28"/>
          <w:szCs w:val="28"/>
        </w:rPr>
        <w:t xml:space="preserve">организациями, осуществляющими </w:t>
      </w:r>
      <w:r w:rsidRPr="00B719F7">
        <w:rPr>
          <w:rFonts w:ascii="Times New Roman" w:hAnsi="Times New Roman" w:cs="Times New Roman"/>
          <w:color w:val="auto"/>
          <w:sz w:val="28"/>
          <w:szCs w:val="28"/>
        </w:rPr>
        <w:t>образовательную деятельность, индивидуальными предпринимателями (далее вместе — Организации), имеющими государственную аккредитацию, с учётом типа и вида этой Организации, а также образовательных потребностей и запросов участников образовательного процесса.</w:t>
      </w:r>
    </w:p>
    <w:p w:rsidR="001F6895" w:rsidRDefault="001F6895" w:rsidP="000F02B1">
      <w:pPr>
        <w:tabs>
          <w:tab w:val="left" w:pos="0"/>
          <w:tab w:val="right" w:leader="dot" w:pos="9639"/>
        </w:tabs>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b/>
          <w:color w:val="auto"/>
          <w:sz w:val="28"/>
          <w:szCs w:val="28"/>
        </w:rPr>
        <w:lastRenderedPageBreak/>
        <w:t xml:space="preserve">Структура адаптированной основной </w:t>
      </w:r>
      <w:r>
        <w:rPr>
          <w:rFonts w:ascii="Times New Roman" w:hAnsi="Times New Roman" w:cs="Times New Roman"/>
          <w:b/>
          <w:color w:val="auto"/>
          <w:sz w:val="28"/>
          <w:szCs w:val="28"/>
        </w:rPr>
        <w:t>обще</w:t>
      </w:r>
      <w:r w:rsidRPr="00F63254">
        <w:rPr>
          <w:rFonts w:ascii="Times New Roman" w:hAnsi="Times New Roman" w:cs="Times New Roman"/>
          <w:b/>
          <w:color w:val="auto"/>
          <w:sz w:val="28"/>
          <w:szCs w:val="28"/>
        </w:rPr>
        <w:t>образовательной программы начального общего образования обучающихся с задержкой психического развития</w:t>
      </w:r>
    </w:p>
    <w:p w:rsidR="001C1BFF" w:rsidRPr="00B719F7" w:rsidRDefault="001C1BFF" w:rsidP="001C1BFF">
      <w:pPr>
        <w:pStyle w:val="afc"/>
        <w:ind w:firstLine="709"/>
        <w:rPr>
          <w:color w:val="auto"/>
        </w:rPr>
      </w:pPr>
      <w:r w:rsidRPr="00B719F7">
        <w:rPr>
          <w:caps w:val="0"/>
          <w:color w:val="auto"/>
        </w:rPr>
        <w:t>С</w:t>
      </w:r>
      <w:r>
        <w:rPr>
          <w:caps w:val="0"/>
          <w:color w:val="auto"/>
        </w:rPr>
        <w:t>труктура</w:t>
      </w:r>
      <w:r w:rsidRPr="00B719F7">
        <w:rPr>
          <w:caps w:val="0"/>
          <w:color w:val="auto"/>
        </w:rPr>
        <w:t xml:space="preserve"> АООП НОО обучающихся с ЗПР </w:t>
      </w:r>
      <w:r w:rsidR="00D02152" w:rsidRPr="00563479">
        <w:rPr>
          <w:caps w:val="0"/>
          <w:color w:val="auto"/>
        </w:rPr>
        <w:t>включает целевой, содержательный и организационный разделы</w:t>
      </w:r>
      <w:r w:rsidRPr="00B719F7">
        <w:rPr>
          <w:caps w:val="0"/>
          <w:color w:val="auto"/>
        </w:rPr>
        <w:t>.</w:t>
      </w:r>
    </w:p>
    <w:p w:rsidR="001C1BFF" w:rsidRDefault="001C1BFF" w:rsidP="001C1BFF">
      <w:pPr>
        <w:pStyle w:val="ad"/>
        <w:spacing w:after="0" w:line="360" w:lineRule="auto"/>
        <w:ind w:firstLine="709"/>
        <w:jc w:val="both"/>
        <w:rPr>
          <w:rStyle w:val="afd"/>
          <w:rFonts w:ascii="Times New Roman" w:hAnsi="Times New Roman"/>
          <w:caps w:val="0"/>
          <w:color w:val="auto"/>
        </w:rPr>
      </w:pPr>
      <w:r w:rsidRPr="00B719F7">
        <w:rPr>
          <w:rFonts w:ascii="Times New Roman" w:hAnsi="Times New Roman"/>
          <w:color w:val="auto"/>
          <w:sz w:val="28"/>
          <w:szCs w:val="28"/>
        </w:rPr>
        <w:t xml:space="preserve">Целевой </w:t>
      </w:r>
      <w:r w:rsidRPr="00B719F7">
        <w:rPr>
          <w:rStyle w:val="afd"/>
          <w:rFonts w:ascii="Times New Roman" w:hAnsi="Times New Roman"/>
          <w:caps w:val="0"/>
          <w:color w:val="auto"/>
        </w:rPr>
        <w:t>раздел определяет общее назначение, цели, задачи и планируемые результаты реализации АООП НОО</w:t>
      </w:r>
      <w:r w:rsidR="00A74E5A">
        <w:rPr>
          <w:rStyle w:val="afd"/>
          <w:rFonts w:ascii="Times New Roman" w:hAnsi="Times New Roman"/>
          <w:caps w:val="0"/>
          <w:color w:val="auto"/>
        </w:rPr>
        <w:t xml:space="preserve"> обучающихся с ЗПР </w:t>
      </w:r>
      <w:r w:rsidR="00A74E5A">
        <w:rPr>
          <w:rFonts w:ascii="Times New Roman" w:hAnsi="Times New Roman"/>
          <w:sz w:val="28"/>
          <w:szCs w:val="28"/>
          <w:lang w:eastAsia="ru-RU"/>
        </w:rPr>
        <w:t>образовательной организацией</w:t>
      </w:r>
      <w:r w:rsidRPr="00B719F7">
        <w:rPr>
          <w:rStyle w:val="afd"/>
          <w:rFonts w:ascii="Times New Roman" w:hAnsi="Times New Roman"/>
          <w:caps w:val="0"/>
          <w:color w:val="auto"/>
        </w:rPr>
        <w:t>, а также способы определения достижения этих целей и результатов.</w:t>
      </w:r>
    </w:p>
    <w:p w:rsidR="001C1BFF" w:rsidRPr="00B719F7" w:rsidRDefault="001C1BFF" w:rsidP="001C1BFF">
      <w:pPr>
        <w:pStyle w:val="afc"/>
        <w:ind w:firstLine="709"/>
        <w:rPr>
          <w:color w:val="auto"/>
        </w:rPr>
      </w:pPr>
      <w:r w:rsidRPr="00B719F7">
        <w:rPr>
          <w:caps w:val="0"/>
          <w:color w:val="auto"/>
        </w:rPr>
        <w:t>Целевой раздел включает:</w:t>
      </w:r>
    </w:p>
    <w:p w:rsidR="001C1BFF" w:rsidRPr="00B719F7" w:rsidRDefault="001C1BFF" w:rsidP="001C1BFF">
      <w:pPr>
        <w:pStyle w:val="afc"/>
        <w:ind w:firstLine="709"/>
        <w:rPr>
          <w:color w:val="auto"/>
        </w:rPr>
      </w:pPr>
      <w:r w:rsidRPr="00B719F7">
        <w:rPr>
          <w:caps w:val="0"/>
          <w:color w:val="auto"/>
        </w:rPr>
        <w:t>• пояснительную записку;</w:t>
      </w:r>
    </w:p>
    <w:p w:rsidR="001C1BFF" w:rsidRPr="00B719F7" w:rsidRDefault="001C1BFF" w:rsidP="001C1BFF">
      <w:pPr>
        <w:pStyle w:val="afc"/>
        <w:ind w:firstLine="709"/>
        <w:rPr>
          <w:color w:val="auto"/>
        </w:rPr>
      </w:pPr>
      <w:r w:rsidRPr="00B719F7">
        <w:rPr>
          <w:caps w:val="0"/>
          <w:color w:val="auto"/>
        </w:rPr>
        <w:t>• планируемые результаты освоения обучающимися с ЗПР АООП НОО;</w:t>
      </w:r>
    </w:p>
    <w:p w:rsidR="001C1BFF" w:rsidRPr="00B719F7" w:rsidRDefault="001C1BFF" w:rsidP="001C1BFF">
      <w:pPr>
        <w:pStyle w:val="afc"/>
        <w:ind w:firstLine="709"/>
        <w:rPr>
          <w:color w:val="auto"/>
        </w:rPr>
      </w:pPr>
      <w:r w:rsidRPr="00B719F7">
        <w:rPr>
          <w:caps w:val="0"/>
          <w:color w:val="auto"/>
        </w:rPr>
        <w:t>• систему оценки достижения планируемых результатов освоения</w:t>
      </w:r>
      <w:r w:rsidRPr="00B719F7">
        <w:rPr>
          <w:color w:val="auto"/>
        </w:rPr>
        <w:t xml:space="preserve"> </w:t>
      </w:r>
      <w:r w:rsidRPr="00B719F7">
        <w:rPr>
          <w:caps w:val="0"/>
          <w:color w:val="auto"/>
        </w:rPr>
        <w:t>АООП НОО.</w:t>
      </w:r>
    </w:p>
    <w:p w:rsidR="001C1BFF" w:rsidRDefault="001C1BFF" w:rsidP="001C1BFF">
      <w:pPr>
        <w:pStyle w:val="afc"/>
        <w:ind w:firstLine="709"/>
        <w:rPr>
          <w:color w:val="auto"/>
        </w:rPr>
      </w:pPr>
      <w:r w:rsidRPr="00B719F7">
        <w:rPr>
          <w:caps w:val="0"/>
          <w:color w:val="auto"/>
        </w:rPr>
        <w:t xml:space="preserve">Содержательный раздел определяет общее содержание начального общего образования и включает следующие программы, ориентированные на достижение личностных, метапредметных </w:t>
      </w:r>
      <w:r w:rsidR="0025305C">
        <w:rPr>
          <w:caps w:val="0"/>
          <w:color w:val="auto"/>
        </w:rPr>
        <w:t xml:space="preserve">и </w:t>
      </w:r>
      <w:r w:rsidR="0025305C" w:rsidRPr="00B719F7">
        <w:rPr>
          <w:caps w:val="0"/>
          <w:color w:val="auto"/>
        </w:rPr>
        <w:t xml:space="preserve">предметных </w:t>
      </w:r>
      <w:r w:rsidRPr="00B719F7">
        <w:rPr>
          <w:caps w:val="0"/>
          <w:color w:val="auto"/>
        </w:rPr>
        <w:t>результатов</w:t>
      </w:r>
      <w:r w:rsidRPr="00B719F7">
        <w:rPr>
          <w:color w:val="auto"/>
        </w:rPr>
        <w:t>:</w:t>
      </w:r>
    </w:p>
    <w:p w:rsidR="001C1BFF" w:rsidRPr="00B719F7" w:rsidRDefault="001C1BFF" w:rsidP="001C1BFF">
      <w:pPr>
        <w:pStyle w:val="afc"/>
        <w:ind w:firstLine="709"/>
        <w:rPr>
          <w:color w:val="auto"/>
        </w:rPr>
      </w:pPr>
      <w:r w:rsidRPr="00B719F7">
        <w:rPr>
          <w:caps w:val="0"/>
          <w:color w:val="auto"/>
        </w:rPr>
        <w:t>• программу формирования универсальных учебных действий у обучающихся с ЗПР</w:t>
      </w:r>
      <w:r w:rsidRPr="00B719F7">
        <w:rPr>
          <w:color w:val="auto"/>
        </w:rPr>
        <w:t>;</w:t>
      </w:r>
    </w:p>
    <w:p w:rsidR="001C1BFF" w:rsidRPr="00B719F7" w:rsidRDefault="001C1BFF" w:rsidP="001C1BFF">
      <w:pPr>
        <w:pStyle w:val="afc"/>
        <w:ind w:firstLine="709"/>
        <w:rPr>
          <w:color w:val="auto"/>
        </w:rPr>
      </w:pPr>
      <w:r w:rsidRPr="00B719F7">
        <w:rPr>
          <w:caps w:val="0"/>
          <w:color w:val="auto"/>
        </w:rPr>
        <w:t>• программы отдельных учебных предметов, курсов коррекционно-развивающей области;</w:t>
      </w:r>
    </w:p>
    <w:p w:rsidR="001C1BFF" w:rsidRPr="00B719F7" w:rsidRDefault="001C1BFF" w:rsidP="001C1BFF">
      <w:pPr>
        <w:pStyle w:val="afc"/>
        <w:ind w:firstLine="709"/>
        <w:rPr>
          <w:color w:val="auto"/>
        </w:rPr>
      </w:pPr>
      <w:r w:rsidRPr="00B719F7">
        <w:rPr>
          <w:caps w:val="0"/>
          <w:color w:val="auto"/>
        </w:rPr>
        <w:t>• программу духовно-нравственного развития, воспитания обучающихся с ЗПР;</w:t>
      </w:r>
    </w:p>
    <w:p w:rsidR="001C1BFF" w:rsidRPr="00B719F7" w:rsidRDefault="001C1BFF" w:rsidP="001C1BFF">
      <w:pPr>
        <w:pStyle w:val="afc"/>
        <w:ind w:firstLine="709"/>
        <w:rPr>
          <w:color w:val="auto"/>
        </w:rPr>
      </w:pPr>
      <w:r w:rsidRPr="00B719F7">
        <w:rPr>
          <w:caps w:val="0"/>
          <w:color w:val="auto"/>
        </w:rPr>
        <w:t>• программу формирования экологической культуры здорового и безопасного образа жизни;</w:t>
      </w:r>
    </w:p>
    <w:p w:rsidR="001C1BFF" w:rsidRPr="00B719F7" w:rsidRDefault="001C1BFF" w:rsidP="001C1BFF">
      <w:pPr>
        <w:pStyle w:val="afc"/>
        <w:ind w:firstLine="709"/>
        <w:rPr>
          <w:color w:val="auto"/>
        </w:rPr>
      </w:pPr>
      <w:r w:rsidRPr="00B719F7">
        <w:rPr>
          <w:caps w:val="0"/>
          <w:color w:val="auto"/>
        </w:rPr>
        <w:t>• программу коррекционной работы;</w:t>
      </w:r>
    </w:p>
    <w:p w:rsidR="001C1BFF" w:rsidRPr="00B719F7" w:rsidRDefault="001C1BFF" w:rsidP="001C1BFF">
      <w:pPr>
        <w:spacing w:after="0" w:line="360" w:lineRule="auto"/>
        <w:ind w:firstLine="709"/>
        <w:jc w:val="both"/>
        <w:rPr>
          <w:rFonts w:ascii="Times New Roman" w:hAnsi="Times New Roman" w:cs="Times New Roman"/>
          <w:color w:val="auto"/>
          <w:sz w:val="28"/>
          <w:szCs w:val="28"/>
        </w:rPr>
      </w:pPr>
      <w:r w:rsidRPr="00B719F7">
        <w:rPr>
          <w:rFonts w:ascii="Times New Roman" w:hAnsi="Times New Roman" w:cs="Times New Roman"/>
          <w:caps/>
          <w:color w:val="auto"/>
        </w:rPr>
        <w:t>• </w:t>
      </w:r>
      <w:r w:rsidRPr="00B719F7">
        <w:rPr>
          <w:rFonts w:ascii="Times New Roman" w:hAnsi="Times New Roman" w:cs="Times New Roman"/>
          <w:color w:val="auto"/>
          <w:sz w:val="28"/>
          <w:szCs w:val="28"/>
        </w:rPr>
        <w:t>программу внеурочной деятельности.</w:t>
      </w:r>
    </w:p>
    <w:p w:rsidR="001C1BFF" w:rsidRDefault="001C1BFF" w:rsidP="001C1BFF">
      <w:pPr>
        <w:pStyle w:val="ad"/>
        <w:spacing w:after="0" w:line="360" w:lineRule="auto"/>
        <w:ind w:firstLine="709"/>
        <w:jc w:val="both"/>
        <w:rPr>
          <w:rStyle w:val="afd"/>
          <w:rFonts w:ascii="Times New Roman" w:hAnsi="Times New Roman"/>
          <w:caps w:val="0"/>
          <w:color w:val="auto"/>
        </w:rPr>
      </w:pPr>
      <w:r w:rsidRPr="00B719F7">
        <w:rPr>
          <w:rFonts w:ascii="Times New Roman" w:hAnsi="Times New Roman"/>
          <w:color w:val="auto"/>
          <w:sz w:val="28"/>
          <w:szCs w:val="28"/>
        </w:rPr>
        <w:t xml:space="preserve">Организационный </w:t>
      </w:r>
      <w:r w:rsidRPr="00B719F7">
        <w:rPr>
          <w:rStyle w:val="afd"/>
          <w:rFonts w:ascii="Times New Roman" w:hAnsi="Times New Roman"/>
          <w:caps w:val="0"/>
          <w:color w:val="auto"/>
        </w:rPr>
        <w:t>раздел определяет общие рамки организации образовательного процесса, а также механизмы реализации компонентов АООП НОО.</w:t>
      </w:r>
    </w:p>
    <w:p w:rsidR="001C1BFF" w:rsidRPr="00B719F7" w:rsidRDefault="001C1BFF" w:rsidP="001C1BFF">
      <w:pPr>
        <w:pStyle w:val="afc"/>
        <w:ind w:firstLine="709"/>
        <w:rPr>
          <w:color w:val="auto"/>
        </w:rPr>
      </w:pPr>
      <w:r w:rsidRPr="00B719F7">
        <w:rPr>
          <w:caps w:val="0"/>
          <w:color w:val="auto"/>
        </w:rPr>
        <w:lastRenderedPageBreak/>
        <w:t>Организационный раздел включает:</w:t>
      </w:r>
    </w:p>
    <w:p w:rsidR="001C1BFF" w:rsidRPr="00B719F7" w:rsidRDefault="001C1BFF" w:rsidP="001C1BFF">
      <w:pPr>
        <w:pStyle w:val="afc"/>
        <w:ind w:firstLine="709"/>
        <w:rPr>
          <w:color w:val="auto"/>
        </w:rPr>
      </w:pPr>
      <w:r w:rsidRPr="00B719F7">
        <w:rPr>
          <w:caps w:val="0"/>
          <w:color w:val="auto"/>
        </w:rPr>
        <w:t>• учебный план начального общего образования;</w:t>
      </w:r>
    </w:p>
    <w:p w:rsidR="001C1BFF" w:rsidRPr="00B719F7" w:rsidRDefault="001C1BFF" w:rsidP="001C1BFF">
      <w:pPr>
        <w:pStyle w:val="afc"/>
        <w:ind w:firstLine="709"/>
        <w:rPr>
          <w:color w:val="auto"/>
        </w:rPr>
      </w:pPr>
      <w:r w:rsidRPr="00B719F7">
        <w:rPr>
          <w:caps w:val="0"/>
          <w:color w:val="auto"/>
        </w:rPr>
        <w:t>• систему специальных условий реализации АООП НОО в соответствии с требованиями Стандарта.</w:t>
      </w:r>
    </w:p>
    <w:p w:rsidR="00ED4BF4" w:rsidRDefault="00ED4BF4" w:rsidP="00F3413A">
      <w:pPr>
        <w:pStyle w:val="afc"/>
        <w:ind w:firstLine="709"/>
        <w:rPr>
          <w:caps w:val="0"/>
          <w:color w:val="auto"/>
        </w:rPr>
      </w:pPr>
      <w:r w:rsidRPr="00B719F7">
        <w:rPr>
          <w:caps w:val="0"/>
          <w:color w:val="auto"/>
        </w:rPr>
        <w:t xml:space="preserve">В соответствии с требованиями </w:t>
      </w:r>
      <w:r w:rsidRPr="00ED4BF4">
        <w:t xml:space="preserve">ФГОС НОО </w:t>
      </w:r>
      <w:r w:rsidRPr="00ED4BF4">
        <w:rPr>
          <w:caps w:val="0"/>
        </w:rPr>
        <w:t>обучающихся с</w:t>
      </w:r>
      <w:r w:rsidRPr="00ED4BF4">
        <w:t xml:space="preserve"> ОВЗ</w:t>
      </w:r>
      <w:r w:rsidRPr="00B719F7">
        <w:rPr>
          <w:caps w:val="0"/>
          <w:color w:val="auto"/>
        </w:rPr>
        <w:t xml:space="preserve"> Организация может создавать два варианта АООП НОО обучающихся с ЗПР </w:t>
      </w:r>
      <w:r w:rsidR="00B35F42">
        <w:rPr>
          <w:caps w:val="0"/>
          <w:color w:val="auto"/>
        </w:rPr>
        <w:t xml:space="preserve">― </w:t>
      </w:r>
      <w:r w:rsidRPr="00B719F7">
        <w:rPr>
          <w:caps w:val="0"/>
          <w:color w:val="auto"/>
        </w:rPr>
        <w:t>варианты 7.1 и 7.2</w:t>
      </w:r>
      <w:r w:rsidR="00B35F42">
        <w:rPr>
          <w:caps w:val="0"/>
          <w:color w:val="auto"/>
        </w:rPr>
        <w:t>. Каждый вариант АООП НОО обучающихся с ЗПР</w:t>
      </w:r>
      <w:r w:rsidRPr="00B719F7">
        <w:rPr>
          <w:caps w:val="0"/>
          <w:color w:val="auto"/>
        </w:rPr>
        <w:t xml:space="preserve"> содерж</w:t>
      </w:r>
      <w:r w:rsidR="00B35F42">
        <w:rPr>
          <w:caps w:val="0"/>
          <w:color w:val="auto"/>
        </w:rPr>
        <w:t>и</w:t>
      </w:r>
      <w:r w:rsidRPr="00B719F7">
        <w:rPr>
          <w:caps w:val="0"/>
          <w:color w:val="auto"/>
        </w:rPr>
        <w:t>т дифференцированные требования к структуре, результатам освоения и условиям ее реализации</w:t>
      </w:r>
      <w:r w:rsidR="00B35F42">
        <w:rPr>
          <w:caps w:val="0"/>
          <w:color w:val="auto"/>
        </w:rPr>
        <w:t xml:space="preserve">, обеспечивающие </w:t>
      </w:r>
      <w:r w:rsidRPr="00B719F7">
        <w:rPr>
          <w:caps w:val="0"/>
          <w:color w:val="auto"/>
        </w:rPr>
        <w:t>удовлетворение как общих, так и особых образовательных потребностей разных групп или отдельных обучающихся с ЗПР</w:t>
      </w:r>
      <w:r w:rsidRPr="00B719F7">
        <w:rPr>
          <w:color w:val="auto"/>
        </w:rPr>
        <w:t>,</w:t>
      </w:r>
      <w:r w:rsidRPr="00B719F7">
        <w:rPr>
          <w:caps w:val="0"/>
          <w:color w:val="auto"/>
        </w:rPr>
        <w:t xml:space="preserve"> получени</w:t>
      </w:r>
      <w:r w:rsidR="00B35F42">
        <w:rPr>
          <w:caps w:val="0"/>
          <w:color w:val="auto"/>
        </w:rPr>
        <w:t>е</w:t>
      </w:r>
      <w:r w:rsidRPr="00B719F7">
        <w:rPr>
          <w:caps w:val="0"/>
          <w:color w:val="auto"/>
        </w:rPr>
        <w:t xml:space="preserve"> образования </w:t>
      </w:r>
      <w:r w:rsidR="00B35F42">
        <w:rPr>
          <w:caps w:val="0"/>
          <w:color w:val="auto"/>
        </w:rPr>
        <w:t xml:space="preserve">вне зависимости </w:t>
      </w:r>
      <w:r w:rsidRPr="00B719F7">
        <w:rPr>
          <w:caps w:val="0"/>
          <w:color w:val="auto"/>
        </w:rPr>
        <w:t xml:space="preserve">от </w:t>
      </w:r>
      <w:r w:rsidR="00B35F42">
        <w:rPr>
          <w:caps w:val="0"/>
          <w:color w:val="auto"/>
        </w:rPr>
        <w:t xml:space="preserve">выраженности задержки психического развития, </w:t>
      </w:r>
      <w:r w:rsidRPr="00B719F7">
        <w:rPr>
          <w:caps w:val="0"/>
          <w:color w:val="auto"/>
        </w:rPr>
        <w:t>места проживания</w:t>
      </w:r>
      <w:r w:rsidR="00B35F42">
        <w:rPr>
          <w:caps w:val="0"/>
          <w:color w:val="auto"/>
        </w:rPr>
        <w:t xml:space="preserve"> обучающегося и</w:t>
      </w:r>
      <w:r w:rsidRPr="00B719F7">
        <w:rPr>
          <w:caps w:val="0"/>
          <w:color w:val="auto"/>
        </w:rPr>
        <w:t xml:space="preserve"> вида Организации.</w:t>
      </w:r>
    </w:p>
    <w:p w:rsidR="00801A36" w:rsidRDefault="00801A36" w:rsidP="00F3413A">
      <w:pPr>
        <w:pStyle w:val="Standard"/>
        <w:spacing w:line="360" w:lineRule="auto"/>
        <w:ind w:firstLine="709"/>
        <w:jc w:val="both"/>
        <w:rPr>
          <w:rFonts w:ascii="Times New Roman" w:hAnsi="Times New Roman"/>
          <w:sz w:val="28"/>
          <w:szCs w:val="28"/>
        </w:rPr>
      </w:pPr>
      <w:r w:rsidRPr="00185A67">
        <w:rPr>
          <w:rFonts w:ascii="Times New Roman" w:hAnsi="Times New Roman"/>
          <w:sz w:val="28"/>
          <w:szCs w:val="28"/>
        </w:rPr>
        <w:t xml:space="preserve">На основе </w:t>
      </w:r>
      <w:r w:rsidR="007349DE" w:rsidRPr="007349DE">
        <w:rPr>
          <w:rFonts w:ascii="Times New Roman" w:hAnsi="Times New Roman" w:cs="Times New Roman"/>
          <w:sz w:val="28"/>
          <w:szCs w:val="28"/>
        </w:rPr>
        <w:t>ФГОС НОО обучающихся с ОВЗ</w:t>
      </w:r>
      <w:r w:rsidRPr="00185A67">
        <w:rPr>
          <w:rFonts w:ascii="Times New Roman" w:hAnsi="Times New Roman"/>
          <w:sz w:val="28"/>
          <w:szCs w:val="28"/>
        </w:rPr>
        <w:t xml:space="preserve"> создается АООП</w:t>
      </w:r>
      <w:r>
        <w:rPr>
          <w:rFonts w:ascii="Times New Roman" w:hAnsi="Times New Roman"/>
          <w:sz w:val="28"/>
          <w:szCs w:val="28"/>
        </w:rPr>
        <w:t xml:space="preserve"> НОО обучающихся с ЗПР</w:t>
      </w:r>
      <w:r w:rsidRPr="00185A67">
        <w:rPr>
          <w:rFonts w:ascii="Times New Roman" w:hAnsi="Times New Roman"/>
          <w:sz w:val="28"/>
          <w:szCs w:val="28"/>
        </w:rPr>
        <w:t xml:space="preserve">, </w:t>
      </w:r>
      <w:r>
        <w:rPr>
          <w:rFonts w:ascii="Times New Roman" w:hAnsi="Times New Roman"/>
          <w:sz w:val="28"/>
          <w:szCs w:val="28"/>
        </w:rPr>
        <w:t xml:space="preserve">к </w:t>
      </w:r>
      <w:r w:rsidRPr="00185A67">
        <w:rPr>
          <w:rFonts w:ascii="Times New Roman" w:hAnsi="Times New Roman"/>
          <w:sz w:val="28"/>
          <w:szCs w:val="28"/>
        </w:rPr>
        <w:t>котор</w:t>
      </w:r>
      <w:r>
        <w:rPr>
          <w:rFonts w:ascii="Times New Roman" w:hAnsi="Times New Roman"/>
          <w:sz w:val="28"/>
          <w:szCs w:val="28"/>
        </w:rPr>
        <w:t>ой</w:t>
      </w:r>
      <w:r w:rsidRPr="00185A67">
        <w:rPr>
          <w:rFonts w:ascii="Times New Roman" w:hAnsi="Times New Roman"/>
          <w:sz w:val="28"/>
          <w:szCs w:val="28"/>
        </w:rPr>
        <w:t xml:space="preserve"> при необходимости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w:t>
      </w:r>
      <w:r>
        <w:rPr>
          <w:rFonts w:ascii="Times New Roman" w:hAnsi="Times New Roman"/>
          <w:sz w:val="28"/>
          <w:szCs w:val="28"/>
        </w:rPr>
        <w:t>ЗПР</w:t>
      </w:r>
      <w:r w:rsidRPr="00185A67">
        <w:rPr>
          <w:rFonts w:ascii="Times New Roman" w:hAnsi="Times New Roman"/>
          <w:sz w:val="28"/>
          <w:szCs w:val="28"/>
        </w:rPr>
        <w:t>.</w:t>
      </w:r>
    </w:p>
    <w:p w:rsidR="00F3413A" w:rsidRPr="00447336" w:rsidRDefault="00F3413A" w:rsidP="00F3413A">
      <w:pPr>
        <w:tabs>
          <w:tab w:val="left" w:pos="0"/>
        </w:tabs>
        <w:spacing w:after="0" w:line="360" w:lineRule="auto"/>
        <w:ind w:firstLine="709"/>
        <w:jc w:val="both"/>
        <w:rPr>
          <w:rFonts w:ascii="Times New Roman" w:hAnsi="Times New Roman" w:cs="Times New Roman"/>
          <w:color w:val="auto"/>
          <w:sz w:val="28"/>
          <w:szCs w:val="28"/>
        </w:rPr>
      </w:pPr>
      <w:r w:rsidRPr="00447336">
        <w:rPr>
          <w:rFonts w:ascii="Times New Roman" w:hAnsi="Times New Roman" w:cs="Times New Roman"/>
          <w:color w:val="auto"/>
          <w:sz w:val="28"/>
          <w:szCs w:val="28"/>
        </w:rPr>
        <w:t xml:space="preserve">АООП </w:t>
      </w:r>
      <w:r>
        <w:rPr>
          <w:rFonts w:ascii="Times New Roman" w:hAnsi="Times New Roman" w:cs="Times New Roman"/>
          <w:color w:val="auto"/>
          <w:sz w:val="28"/>
          <w:szCs w:val="28"/>
        </w:rPr>
        <w:t xml:space="preserve">НОО </w:t>
      </w:r>
      <w:r w:rsidRPr="00447336">
        <w:rPr>
          <w:rFonts w:ascii="Times New Roman" w:hAnsi="Times New Roman" w:cs="Times New Roman"/>
          <w:color w:val="auto"/>
          <w:sz w:val="28"/>
          <w:szCs w:val="28"/>
        </w:rPr>
        <w:t xml:space="preserve">для </w:t>
      </w:r>
      <w:r w:rsidRPr="00447336">
        <w:rPr>
          <w:rFonts w:ascii="Times New Roman" w:hAnsi="Times New Roman" w:cs="Times New Roman"/>
          <w:iCs/>
          <w:color w:val="auto"/>
          <w:sz w:val="28"/>
          <w:szCs w:val="28"/>
        </w:rPr>
        <w:t xml:space="preserve">обучающихся с </w:t>
      </w:r>
      <w:r>
        <w:rPr>
          <w:rFonts w:ascii="Times New Roman" w:hAnsi="Times New Roman" w:cs="Times New Roman"/>
          <w:iCs/>
          <w:color w:val="auto"/>
          <w:sz w:val="28"/>
          <w:szCs w:val="28"/>
        </w:rPr>
        <w:t>ЗПР</w:t>
      </w:r>
      <w:r w:rsidRPr="00447336">
        <w:rPr>
          <w:rFonts w:ascii="Times New Roman" w:hAnsi="Times New Roman" w:cs="Times New Roman"/>
          <w:iCs/>
          <w:color w:val="auto"/>
          <w:sz w:val="28"/>
          <w:szCs w:val="28"/>
        </w:rPr>
        <w:t>, имеющих инвалидность,</w:t>
      </w:r>
      <w:r w:rsidRPr="00447336">
        <w:rPr>
          <w:rFonts w:ascii="Times New Roman" w:hAnsi="Times New Roman" w:cs="Times New Roman"/>
          <w:color w:val="auto"/>
          <w:sz w:val="28"/>
          <w:szCs w:val="28"/>
        </w:rPr>
        <w:t xml:space="preserve"> дополняется индивидуальной программой реабилитации инвалида (далее — ИПР) в части создания специальных условий получения образования.</w:t>
      </w:r>
    </w:p>
    <w:p w:rsidR="00F3413A" w:rsidRDefault="00F3413A" w:rsidP="00F3413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Определение </w:t>
      </w:r>
      <w:r>
        <w:rPr>
          <w:rFonts w:ascii="Times New Roman" w:hAnsi="Times New Roman" w:cs="Times New Roman"/>
          <w:sz w:val="28"/>
          <w:szCs w:val="28"/>
        </w:rPr>
        <w:t>одного из вариантов</w:t>
      </w:r>
      <w:r w:rsidRPr="00F63254">
        <w:rPr>
          <w:rFonts w:ascii="Times New Roman" w:hAnsi="Times New Roman" w:cs="Times New Roman"/>
          <w:sz w:val="28"/>
          <w:szCs w:val="28"/>
        </w:rPr>
        <w:t xml:space="preserve"> </w:t>
      </w:r>
      <w:r>
        <w:rPr>
          <w:rFonts w:ascii="Times New Roman" w:hAnsi="Times New Roman" w:cs="Times New Roman"/>
          <w:sz w:val="28"/>
          <w:szCs w:val="28"/>
        </w:rPr>
        <w:t>АООП НОО обучающихся</w:t>
      </w:r>
      <w:r w:rsidRPr="00F63254">
        <w:rPr>
          <w:rFonts w:ascii="Times New Roman" w:hAnsi="Times New Roman" w:cs="Times New Roman"/>
          <w:sz w:val="28"/>
          <w:szCs w:val="28"/>
        </w:rPr>
        <w:t xml:space="preserve"> с </w:t>
      </w:r>
      <w:r>
        <w:rPr>
          <w:rFonts w:ascii="Times New Roman" w:hAnsi="Times New Roman" w:cs="Times New Roman"/>
          <w:sz w:val="28"/>
          <w:szCs w:val="28"/>
        </w:rPr>
        <w:t xml:space="preserve">ЗПР </w:t>
      </w:r>
      <w:r w:rsidRPr="00F63254">
        <w:rPr>
          <w:rFonts w:ascii="Times New Roman" w:hAnsi="Times New Roman" w:cs="Times New Roman"/>
          <w:sz w:val="28"/>
          <w:szCs w:val="28"/>
        </w:rPr>
        <w:t>осуществляется на основе рекомендаций психолого-медико-педагогической комиссии (</w:t>
      </w:r>
      <w:r>
        <w:rPr>
          <w:rFonts w:ascii="Times New Roman" w:hAnsi="Times New Roman" w:cs="Times New Roman"/>
          <w:sz w:val="28"/>
          <w:szCs w:val="28"/>
        </w:rPr>
        <w:t xml:space="preserve">далее ― </w:t>
      </w:r>
      <w:r w:rsidRPr="00F63254">
        <w:rPr>
          <w:rFonts w:ascii="Times New Roman" w:hAnsi="Times New Roman" w:cs="Times New Roman"/>
          <w:sz w:val="28"/>
          <w:szCs w:val="28"/>
        </w:rPr>
        <w:t>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w:t>
      </w:r>
      <w:r>
        <w:rPr>
          <w:rFonts w:ascii="Times New Roman" w:hAnsi="Times New Roman" w:cs="Times New Roman"/>
          <w:sz w:val="28"/>
          <w:szCs w:val="28"/>
        </w:rPr>
        <w:t xml:space="preserve"> </w:t>
      </w:r>
      <w:r w:rsidRPr="00F63254">
        <w:rPr>
          <w:rFonts w:ascii="Times New Roman" w:hAnsi="Times New Roman" w:cs="Times New Roman"/>
          <w:sz w:val="28"/>
          <w:szCs w:val="28"/>
        </w:rPr>
        <w:t>Российской Федерации</w:t>
      </w:r>
      <w:r>
        <w:rPr>
          <w:rFonts w:ascii="Times New Roman" w:hAnsi="Times New Roman" w:cs="Times New Roman"/>
          <w:sz w:val="28"/>
          <w:szCs w:val="28"/>
        </w:rPr>
        <w:t>.</w:t>
      </w:r>
    </w:p>
    <w:p w:rsidR="00584D38" w:rsidRDefault="00584D38"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r w:rsidRPr="00584D38">
        <w:rPr>
          <w:rFonts w:ascii="Times New Roman" w:hAnsi="Times New Roman" w:cs="Times New Roman"/>
          <w:b/>
          <w:color w:val="auto"/>
          <w:sz w:val="28"/>
          <w:szCs w:val="28"/>
        </w:rPr>
        <w:t xml:space="preserve">Принципы и подходы к формированию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414222" w:rsidRPr="00493A5F" w:rsidRDefault="00414222" w:rsidP="00414222">
      <w:pPr>
        <w:pStyle w:val="afc"/>
        <w:ind w:firstLine="709"/>
        <w:rPr>
          <w:b/>
        </w:rPr>
      </w:pPr>
      <w:r w:rsidRPr="00F63254">
        <w:rPr>
          <w:caps w:val="0"/>
          <w:color w:val="auto"/>
          <w:kern w:val="28"/>
        </w:rPr>
        <w:lastRenderedPageBreak/>
        <w:t xml:space="preserve">В основу разработки </w:t>
      </w:r>
      <w:r>
        <w:rPr>
          <w:caps w:val="0"/>
          <w:color w:val="auto"/>
          <w:kern w:val="28"/>
        </w:rPr>
        <w:t xml:space="preserve">и реализации </w:t>
      </w:r>
      <w:r w:rsidRPr="00F63254">
        <w:rPr>
          <w:caps w:val="0"/>
          <w:color w:val="auto"/>
          <w:kern w:val="28"/>
        </w:rPr>
        <w:t>АООП</w:t>
      </w:r>
      <w:r w:rsidRPr="00F63254">
        <w:rPr>
          <w:bCs/>
          <w:iCs/>
          <w:caps w:val="0"/>
          <w:color w:val="auto"/>
          <w:kern w:val="28"/>
        </w:rPr>
        <w:t xml:space="preserve"> НОО</w:t>
      </w:r>
      <w:r w:rsidRPr="00F63254">
        <w:rPr>
          <w:caps w:val="0"/>
          <w:color w:val="auto"/>
          <w:kern w:val="28"/>
        </w:rPr>
        <w:t xml:space="preserve"> обучающихся</w:t>
      </w:r>
      <w:r w:rsidRPr="00F63254">
        <w:rPr>
          <w:color w:val="auto"/>
          <w:kern w:val="28"/>
        </w:rPr>
        <w:t xml:space="preserve"> </w:t>
      </w:r>
      <w:r w:rsidRPr="00F63254">
        <w:rPr>
          <w:caps w:val="0"/>
          <w:color w:val="auto"/>
          <w:kern w:val="28"/>
        </w:rPr>
        <w:t xml:space="preserve">с </w:t>
      </w:r>
      <w:r>
        <w:rPr>
          <w:caps w:val="0"/>
          <w:color w:val="auto"/>
          <w:kern w:val="28"/>
        </w:rPr>
        <w:t>ЗПР</w:t>
      </w:r>
      <w:r w:rsidRPr="00F63254">
        <w:rPr>
          <w:caps w:val="0"/>
          <w:color w:val="auto"/>
          <w:kern w:val="28"/>
        </w:rPr>
        <w:t xml:space="preserve"> заложены </w:t>
      </w:r>
      <w:r w:rsidRPr="00414222">
        <w:rPr>
          <w:i/>
          <w:caps w:val="0"/>
          <w:color w:val="auto"/>
          <w:kern w:val="28"/>
        </w:rPr>
        <w:t xml:space="preserve">дифференцированный </w:t>
      </w:r>
      <w:r w:rsidRPr="00414222">
        <w:rPr>
          <w:caps w:val="0"/>
          <w:color w:val="auto"/>
          <w:kern w:val="28"/>
        </w:rPr>
        <w:t>и</w:t>
      </w:r>
      <w:r w:rsidRPr="00414222">
        <w:rPr>
          <w:i/>
          <w:caps w:val="0"/>
          <w:color w:val="auto"/>
          <w:kern w:val="28"/>
        </w:rPr>
        <w:t xml:space="preserve"> деятельностный подходы</w:t>
      </w:r>
      <w:r w:rsidRPr="00F63254">
        <w:rPr>
          <w:caps w:val="0"/>
          <w:color w:val="auto"/>
          <w:kern w:val="28"/>
        </w:rPr>
        <w:t>.</w:t>
      </w:r>
    </w:p>
    <w:p w:rsidR="00414222" w:rsidRDefault="00414222" w:rsidP="00414222">
      <w:pPr>
        <w:spacing w:after="0" w:line="360" w:lineRule="auto"/>
        <w:ind w:firstLine="709"/>
        <w:jc w:val="both"/>
        <w:rPr>
          <w:rFonts w:ascii="Times New Roman" w:hAnsi="Times New Roman" w:cs="Times New Roman"/>
          <w:bCs/>
          <w:iCs/>
          <w:color w:val="auto"/>
          <w:kern w:val="28"/>
          <w:sz w:val="28"/>
          <w:szCs w:val="28"/>
        </w:rPr>
      </w:pPr>
      <w:r w:rsidRPr="00434F02">
        <w:rPr>
          <w:rFonts w:ascii="Times New Roman" w:hAnsi="Times New Roman" w:cs="Times New Roman"/>
          <w:bCs/>
          <w:i/>
          <w:iCs/>
          <w:color w:val="auto"/>
          <w:kern w:val="28"/>
          <w:sz w:val="28"/>
          <w:szCs w:val="28"/>
        </w:rPr>
        <w:t>Дифференцированный подход</w:t>
      </w:r>
      <w:r w:rsidRPr="00F63254">
        <w:rPr>
          <w:rFonts w:ascii="Times New Roman" w:hAnsi="Times New Roman" w:cs="Times New Roman"/>
          <w:bCs/>
          <w:iCs/>
          <w:color w:val="auto"/>
          <w:kern w:val="28"/>
          <w:sz w:val="28"/>
          <w:szCs w:val="28"/>
        </w:rPr>
        <w:t xml:space="preserve"> к </w:t>
      </w:r>
      <w:r>
        <w:rPr>
          <w:rFonts w:ascii="Times New Roman" w:hAnsi="Times New Roman" w:cs="Times New Roman"/>
          <w:bCs/>
          <w:iCs/>
          <w:color w:val="auto"/>
          <w:kern w:val="28"/>
          <w:sz w:val="28"/>
          <w:szCs w:val="28"/>
        </w:rPr>
        <w:t>разработке и реализации</w:t>
      </w:r>
      <w:r w:rsidRPr="00F63254">
        <w:rPr>
          <w:rFonts w:ascii="Times New Roman" w:hAnsi="Times New Roman" w:cs="Times New Roman"/>
          <w:bCs/>
          <w:iCs/>
          <w:color w:val="auto"/>
          <w:kern w:val="28"/>
          <w:sz w:val="28"/>
          <w:szCs w:val="28"/>
        </w:rPr>
        <w:t xml:space="preserve"> АООП НОО </w:t>
      </w:r>
      <w:r w:rsidRPr="00F63254">
        <w:rPr>
          <w:rFonts w:ascii="Times New Roman" w:hAnsi="Times New Roman" w:cs="Times New Roman"/>
          <w:color w:val="auto"/>
          <w:kern w:val="28"/>
          <w:sz w:val="28"/>
          <w:szCs w:val="28"/>
        </w:rPr>
        <w:t>обучающихся</w:t>
      </w:r>
      <w:r w:rsidRPr="00F63254">
        <w:rPr>
          <w:rFonts w:ascii="Times New Roman" w:hAnsi="Times New Roman" w:cs="Times New Roman"/>
          <w:bCs/>
          <w:iCs/>
          <w:color w:val="auto"/>
          <w:kern w:val="28"/>
          <w:sz w:val="28"/>
          <w:szCs w:val="28"/>
        </w:rPr>
        <w:t xml:space="preserve"> с </w:t>
      </w:r>
      <w:r>
        <w:rPr>
          <w:rFonts w:ascii="Times New Roman" w:hAnsi="Times New Roman" w:cs="Times New Roman"/>
          <w:bCs/>
          <w:iCs/>
          <w:color w:val="auto"/>
          <w:kern w:val="28"/>
          <w:sz w:val="28"/>
          <w:szCs w:val="28"/>
        </w:rPr>
        <w:t>ЗПР</w:t>
      </w:r>
      <w:r w:rsidRPr="00F63254">
        <w:rPr>
          <w:rFonts w:ascii="Times New Roman" w:hAnsi="Times New Roman" w:cs="Times New Roman"/>
          <w:bCs/>
          <w:iCs/>
          <w:color w:val="auto"/>
          <w:kern w:val="28"/>
          <w:sz w:val="28"/>
          <w:szCs w:val="28"/>
        </w:rPr>
        <w:t xml:space="preserve"> предполагает учет их особых образовательных потребностей, которые проявляются в неоднородности по возможностям освоения содержания образования. Это обусловливает необходимость создания </w:t>
      </w:r>
      <w:r>
        <w:rPr>
          <w:rFonts w:ascii="Times New Roman" w:hAnsi="Times New Roman" w:cs="Times New Roman"/>
          <w:bCs/>
          <w:iCs/>
          <w:color w:val="auto"/>
          <w:kern w:val="28"/>
          <w:sz w:val="28"/>
          <w:szCs w:val="28"/>
        </w:rPr>
        <w:t xml:space="preserve">и реализации </w:t>
      </w:r>
      <w:r w:rsidRPr="00F63254">
        <w:rPr>
          <w:rFonts w:ascii="Times New Roman" w:hAnsi="Times New Roman" w:cs="Times New Roman"/>
          <w:bCs/>
          <w:iCs/>
          <w:color w:val="auto"/>
          <w:kern w:val="28"/>
          <w:sz w:val="28"/>
          <w:szCs w:val="28"/>
        </w:rPr>
        <w:t xml:space="preserve">разных вариантов </w:t>
      </w:r>
      <w:r>
        <w:rPr>
          <w:rFonts w:ascii="Times New Roman" w:hAnsi="Times New Roman" w:cs="Times New Roman"/>
          <w:bCs/>
          <w:iCs/>
          <w:color w:val="auto"/>
          <w:kern w:val="28"/>
          <w:sz w:val="28"/>
          <w:szCs w:val="28"/>
        </w:rPr>
        <w:t xml:space="preserve">АООП НОО </w:t>
      </w:r>
      <w:r w:rsidRPr="00414222">
        <w:rPr>
          <w:rFonts w:ascii="Times New Roman" w:hAnsi="Times New Roman" w:cs="Times New Roman"/>
          <w:color w:val="auto"/>
          <w:kern w:val="28"/>
          <w:sz w:val="28"/>
          <w:szCs w:val="28"/>
        </w:rPr>
        <w:t>обучающихся с ЗПР</w:t>
      </w:r>
      <w:r w:rsidRPr="00F63254">
        <w:rPr>
          <w:rFonts w:ascii="Times New Roman" w:hAnsi="Times New Roman" w:cs="Times New Roman"/>
          <w:bCs/>
          <w:iCs/>
          <w:color w:val="auto"/>
          <w:kern w:val="28"/>
          <w:sz w:val="28"/>
          <w:szCs w:val="28"/>
        </w:rPr>
        <w:t>, в том числе и на основе индивидуального учебного плана. Вариант</w:t>
      </w:r>
      <w:r>
        <w:rPr>
          <w:rFonts w:ascii="Times New Roman" w:hAnsi="Times New Roman" w:cs="Times New Roman"/>
          <w:bCs/>
          <w:iCs/>
          <w:color w:val="auto"/>
          <w:kern w:val="28"/>
          <w:sz w:val="28"/>
          <w:szCs w:val="28"/>
        </w:rPr>
        <w:t>ы</w:t>
      </w:r>
      <w:r w:rsidRPr="00F63254">
        <w:rPr>
          <w:rFonts w:ascii="Times New Roman" w:hAnsi="Times New Roman" w:cs="Times New Roman"/>
          <w:bCs/>
          <w:iCs/>
          <w:color w:val="auto"/>
          <w:kern w:val="28"/>
          <w:sz w:val="28"/>
          <w:szCs w:val="28"/>
        </w:rPr>
        <w:t xml:space="preserve"> АООП</w:t>
      </w:r>
      <w:r>
        <w:rPr>
          <w:rFonts w:ascii="Times New Roman" w:hAnsi="Times New Roman" w:cs="Times New Roman"/>
          <w:bCs/>
          <w:iCs/>
          <w:color w:val="auto"/>
          <w:kern w:val="28"/>
          <w:sz w:val="28"/>
          <w:szCs w:val="28"/>
        </w:rPr>
        <w:t xml:space="preserve"> НОО</w:t>
      </w:r>
      <w:r w:rsidRPr="00F63254">
        <w:rPr>
          <w:rFonts w:ascii="Times New Roman" w:hAnsi="Times New Roman" w:cs="Times New Roman"/>
          <w:bCs/>
          <w:iCs/>
          <w:color w:val="auto"/>
          <w:kern w:val="28"/>
          <w:sz w:val="28"/>
          <w:szCs w:val="28"/>
        </w:rPr>
        <w:t xml:space="preserve"> </w:t>
      </w:r>
      <w:r w:rsidRPr="00414222">
        <w:rPr>
          <w:rFonts w:ascii="Times New Roman" w:hAnsi="Times New Roman" w:cs="Times New Roman"/>
          <w:color w:val="auto"/>
          <w:kern w:val="28"/>
          <w:sz w:val="28"/>
          <w:szCs w:val="28"/>
        </w:rPr>
        <w:t>обучающихся с ЗПР</w:t>
      </w:r>
      <w:r w:rsidRPr="00F63254">
        <w:rPr>
          <w:color w:val="auto"/>
          <w:kern w:val="28"/>
        </w:rPr>
        <w:t xml:space="preserve"> </w:t>
      </w:r>
      <w:r w:rsidRPr="00F63254">
        <w:rPr>
          <w:rFonts w:ascii="Times New Roman" w:hAnsi="Times New Roman" w:cs="Times New Roman"/>
          <w:bCs/>
          <w:iCs/>
          <w:color w:val="auto"/>
          <w:kern w:val="28"/>
          <w:sz w:val="28"/>
          <w:szCs w:val="28"/>
        </w:rPr>
        <w:t>созда</w:t>
      </w:r>
      <w:r>
        <w:rPr>
          <w:rFonts w:ascii="Times New Roman" w:hAnsi="Times New Roman" w:cs="Times New Roman"/>
          <w:bCs/>
          <w:iCs/>
          <w:color w:val="auto"/>
          <w:kern w:val="28"/>
          <w:sz w:val="28"/>
          <w:szCs w:val="28"/>
        </w:rPr>
        <w:t>ю</w:t>
      </w:r>
      <w:r w:rsidRPr="00F63254">
        <w:rPr>
          <w:rFonts w:ascii="Times New Roman" w:hAnsi="Times New Roman" w:cs="Times New Roman"/>
          <w:bCs/>
          <w:iCs/>
          <w:color w:val="auto"/>
          <w:kern w:val="28"/>
          <w:sz w:val="28"/>
          <w:szCs w:val="28"/>
        </w:rPr>
        <w:t xml:space="preserve">тся </w:t>
      </w:r>
      <w:r>
        <w:rPr>
          <w:rFonts w:ascii="Times New Roman" w:hAnsi="Times New Roman" w:cs="Times New Roman"/>
          <w:bCs/>
          <w:iCs/>
          <w:color w:val="auto"/>
          <w:kern w:val="28"/>
          <w:sz w:val="28"/>
          <w:szCs w:val="28"/>
        </w:rPr>
        <w:t xml:space="preserve">и реализуются </w:t>
      </w:r>
      <w:r w:rsidRPr="00F63254">
        <w:rPr>
          <w:rFonts w:ascii="Times New Roman" w:hAnsi="Times New Roman" w:cs="Times New Roman"/>
          <w:bCs/>
          <w:iCs/>
          <w:color w:val="auto"/>
          <w:kern w:val="28"/>
          <w:sz w:val="28"/>
          <w:szCs w:val="28"/>
        </w:rPr>
        <w:t xml:space="preserve">в соответствии с дифференцированно сформулированными требованиями в </w:t>
      </w:r>
      <w:r w:rsidRPr="00ED4BF4">
        <w:rPr>
          <w:rFonts w:ascii="Times New Roman" w:hAnsi="Times New Roman" w:cs="Times New Roman"/>
          <w:sz w:val="28"/>
          <w:szCs w:val="28"/>
        </w:rPr>
        <w:t xml:space="preserve">ФГОС НОО </w:t>
      </w:r>
      <w:r w:rsidRPr="00414222">
        <w:rPr>
          <w:rFonts w:ascii="Times New Roman" w:hAnsi="Times New Roman" w:cs="Times New Roman"/>
          <w:sz w:val="28"/>
          <w:szCs w:val="28"/>
        </w:rPr>
        <w:t>обучающихся с ОВЗ</w:t>
      </w:r>
      <w:r>
        <w:rPr>
          <w:rFonts w:ascii="Times New Roman" w:hAnsi="Times New Roman" w:cs="Times New Roman"/>
          <w:bCs/>
          <w:iCs/>
          <w:color w:val="auto"/>
          <w:kern w:val="28"/>
          <w:sz w:val="28"/>
          <w:szCs w:val="28"/>
        </w:rPr>
        <w:t xml:space="preserve"> к</w:t>
      </w:r>
      <w:r w:rsidRPr="00F63254">
        <w:rPr>
          <w:rFonts w:ascii="Times New Roman" w:hAnsi="Times New Roman" w:cs="Times New Roman"/>
          <w:bCs/>
          <w:iCs/>
          <w:color w:val="auto"/>
          <w:kern w:val="28"/>
          <w:sz w:val="28"/>
          <w:szCs w:val="28"/>
        </w:rPr>
        <w:t>:</w:t>
      </w:r>
    </w:p>
    <w:p w:rsidR="00414222" w:rsidRPr="00F63254" w:rsidRDefault="00414222" w:rsidP="00414222">
      <w:pPr>
        <w:autoSpaceDE w:val="0"/>
        <w:autoSpaceDN w:val="0"/>
        <w:adjustRightInd w:val="0"/>
        <w:spacing w:after="0" w:line="360" w:lineRule="auto"/>
        <w:ind w:firstLine="709"/>
        <w:jc w:val="both"/>
        <w:rPr>
          <w:rFonts w:ascii="Times New Roman" w:hAnsi="Times New Roman" w:cs="Times New Roman"/>
          <w:bCs/>
          <w:iCs/>
          <w:color w:val="auto"/>
          <w:kern w:val="28"/>
          <w:sz w:val="28"/>
          <w:szCs w:val="28"/>
        </w:rPr>
      </w:pPr>
      <w:r w:rsidRPr="00301148">
        <w:t>• </w:t>
      </w:r>
      <w:r w:rsidRPr="00F63254">
        <w:rPr>
          <w:rFonts w:ascii="Times New Roman" w:hAnsi="Times New Roman" w:cs="Times New Roman"/>
          <w:bCs/>
          <w:iCs/>
          <w:color w:val="auto"/>
          <w:kern w:val="28"/>
          <w:sz w:val="28"/>
          <w:szCs w:val="28"/>
        </w:rPr>
        <w:t xml:space="preserve">структуре </w:t>
      </w:r>
      <w:r>
        <w:rPr>
          <w:rFonts w:ascii="Times New Roman" w:hAnsi="Times New Roman" w:cs="Times New Roman"/>
          <w:bCs/>
          <w:iCs/>
          <w:color w:val="auto"/>
          <w:kern w:val="28"/>
          <w:sz w:val="28"/>
          <w:szCs w:val="28"/>
        </w:rPr>
        <w:t>АООП НОО</w:t>
      </w:r>
      <w:r w:rsidRPr="00F63254">
        <w:rPr>
          <w:rFonts w:ascii="Times New Roman" w:hAnsi="Times New Roman" w:cs="Times New Roman"/>
          <w:bCs/>
          <w:iCs/>
          <w:color w:val="auto"/>
          <w:kern w:val="28"/>
          <w:sz w:val="28"/>
          <w:szCs w:val="28"/>
        </w:rPr>
        <w:t>;</w:t>
      </w:r>
    </w:p>
    <w:p w:rsidR="00414222" w:rsidRPr="00F63254" w:rsidRDefault="00414222" w:rsidP="00414222">
      <w:pPr>
        <w:autoSpaceDE w:val="0"/>
        <w:autoSpaceDN w:val="0"/>
        <w:adjustRightInd w:val="0"/>
        <w:spacing w:after="0" w:line="360" w:lineRule="auto"/>
        <w:ind w:firstLine="709"/>
        <w:jc w:val="both"/>
        <w:rPr>
          <w:rFonts w:ascii="Times New Roman" w:hAnsi="Times New Roman" w:cs="Times New Roman"/>
          <w:bCs/>
          <w:iCs/>
          <w:color w:val="auto"/>
          <w:kern w:val="28"/>
          <w:sz w:val="28"/>
          <w:szCs w:val="28"/>
        </w:rPr>
      </w:pPr>
      <w:r w:rsidRPr="00301148">
        <w:t>• </w:t>
      </w:r>
      <w:r w:rsidRPr="00F63254">
        <w:rPr>
          <w:rFonts w:ascii="Times New Roman" w:hAnsi="Times New Roman" w:cs="Times New Roman"/>
          <w:bCs/>
          <w:iCs/>
          <w:color w:val="auto"/>
          <w:kern w:val="28"/>
          <w:sz w:val="28"/>
          <w:szCs w:val="28"/>
        </w:rPr>
        <w:t xml:space="preserve">условиям реализации </w:t>
      </w:r>
      <w:r>
        <w:rPr>
          <w:rFonts w:ascii="Times New Roman" w:hAnsi="Times New Roman" w:cs="Times New Roman"/>
          <w:bCs/>
          <w:iCs/>
          <w:color w:val="auto"/>
          <w:kern w:val="28"/>
          <w:sz w:val="28"/>
          <w:szCs w:val="28"/>
        </w:rPr>
        <w:t>АООП НОО</w:t>
      </w:r>
      <w:r w:rsidRPr="00F63254">
        <w:rPr>
          <w:rFonts w:ascii="Times New Roman" w:hAnsi="Times New Roman" w:cs="Times New Roman"/>
          <w:bCs/>
          <w:iCs/>
          <w:color w:val="auto"/>
          <w:kern w:val="28"/>
          <w:sz w:val="28"/>
          <w:szCs w:val="28"/>
        </w:rPr>
        <w:t xml:space="preserve">; </w:t>
      </w:r>
    </w:p>
    <w:p w:rsidR="00414222" w:rsidRPr="00F63254" w:rsidRDefault="00414222" w:rsidP="00414222">
      <w:pPr>
        <w:autoSpaceDE w:val="0"/>
        <w:autoSpaceDN w:val="0"/>
        <w:adjustRightInd w:val="0"/>
        <w:spacing w:after="0" w:line="360" w:lineRule="auto"/>
        <w:ind w:firstLine="709"/>
        <w:jc w:val="both"/>
        <w:rPr>
          <w:rFonts w:ascii="Times New Roman" w:hAnsi="Times New Roman" w:cs="Times New Roman"/>
          <w:bCs/>
          <w:iCs/>
          <w:color w:val="auto"/>
          <w:kern w:val="28"/>
          <w:sz w:val="28"/>
          <w:szCs w:val="28"/>
        </w:rPr>
      </w:pPr>
      <w:r w:rsidRPr="00301148">
        <w:t>• </w:t>
      </w:r>
      <w:r w:rsidRPr="00F63254">
        <w:rPr>
          <w:rFonts w:ascii="Times New Roman" w:hAnsi="Times New Roman" w:cs="Times New Roman"/>
          <w:bCs/>
          <w:iCs/>
          <w:color w:val="auto"/>
          <w:kern w:val="28"/>
          <w:sz w:val="28"/>
          <w:szCs w:val="28"/>
        </w:rPr>
        <w:t xml:space="preserve">результатам </w:t>
      </w:r>
      <w:r>
        <w:rPr>
          <w:rFonts w:ascii="Times New Roman" w:hAnsi="Times New Roman" w:cs="Times New Roman"/>
          <w:bCs/>
          <w:iCs/>
          <w:color w:val="auto"/>
          <w:kern w:val="28"/>
          <w:sz w:val="28"/>
          <w:szCs w:val="28"/>
        </w:rPr>
        <w:t>освоения АООП НОО</w:t>
      </w:r>
      <w:r w:rsidRPr="00F63254">
        <w:rPr>
          <w:rFonts w:ascii="Times New Roman" w:hAnsi="Times New Roman" w:cs="Times New Roman"/>
          <w:bCs/>
          <w:iCs/>
          <w:color w:val="auto"/>
          <w:kern w:val="28"/>
          <w:sz w:val="28"/>
          <w:szCs w:val="28"/>
        </w:rPr>
        <w:t>.</w:t>
      </w:r>
    </w:p>
    <w:p w:rsidR="00414222" w:rsidRPr="00F63254" w:rsidRDefault="00414222" w:rsidP="00414222">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bCs/>
          <w:iCs/>
          <w:color w:val="auto"/>
          <w:kern w:val="28"/>
          <w:sz w:val="28"/>
          <w:szCs w:val="28"/>
        </w:rPr>
        <w:t xml:space="preserve">Применение дифференцированного подхода к созданию </w:t>
      </w:r>
      <w:r>
        <w:rPr>
          <w:rFonts w:ascii="Times New Roman" w:hAnsi="Times New Roman" w:cs="Times New Roman"/>
          <w:bCs/>
          <w:iCs/>
          <w:color w:val="auto"/>
          <w:kern w:val="28"/>
          <w:sz w:val="28"/>
          <w:szCs w:val="28"/>
        </w:rPr>
        <w:t>и реализации АООП НОО</w:t>
      </w:r>
      <w:r w:rsidRPr="00F63254">
        <w:rPr>
          <w:rFonts w:ascii="Times New Roman" w:hAnsi="Times New Roman" w:cs="Times New Roman"/>
          <w:bCs/>
          <w:iCs/>
          <w:color w:val="auto"/>
          <w:kern w:val="28"/>
          <w:sz w:val="28"/>
          <w:szCs w:val="28"/>
        </w:rPr>
        <w:t xml:space="preserve"> обеспечивает </w:t>
      </w:r>
      <w:r w:rsidRPr="00F63254">
        <w:rPr>
          <w:rFonts w:ascii="Times New Roman" w:hAnsi="Times New Roman" w:cs="Times New Roman"/>
          <w:color w:val="auto"/>
          <w:kern w:val="28"/>
          <w:sz w:val="28"/>
          <w:szCs w:val="28"/>
        </w:rPr>
        <w:t>разнообразие содержания, предоставляя обучающимся</w:t>
      </w:r>
      <w:r w:rsidRPr="00F63254">
        <w:rPr>
          <w:rFonts w:ascii="Times New Roman" w:hAnsi="Times New Roman" w:cs="Times New Roman"/>
          <w:bCs/>
          <w:iCs/>
          <w:color w:val="auto"/>
          <w:kern w:val="28"/>
          <w:sz w:val="28"/>
          <w:szCs w:val="28"/>
        </w:rPr>
        <w:t xml:space="preserve"> с </w:t>
      </w:r>
      <w:r>
        <w:rPr>
          <w:rFonts w:ascii="Times New Roman" w:hAnsi="Times New Roman" w:cs="Times New Roman"/>
          <w:bCs/>
          <w:iCs/>
          <w:color w:val="auto"/>
          <w:kern w:val="28"/>
          <w:sz w:val="28"/>
          <w:szCs w:val="28"/>
        </w:rPr>
        <w:t>ЗПР</w:t>
      </w:r>
      <w:r w:rsidRPr="00F63254">
        <w:rPr>
          <w:rFonts w:ascii="Times New Roman" w:hAnsi="Times New Roman" w:cs="Times New Roman"/>
          <w:bCs/>
          <w:iCs/>
          <w:color w:val="auto"/>
          <w:kern w:val="28"/>
          <w:sz w:val="28"/>
          <w:szCs w:val="28"/>
        </w:rPr>
        <w:t xml:space="preserve"> </w:t>
      </w:r>
      <w:r w:rsidRPr="00F63254">
        <w:rPr>
          <w:rFonts w:ascii="Times New Roman" w:hAnsi="Times New Roman" w:cs="Times New Roman"/>
          <w:color w:val="auto"/>
          <w:kern w:val="28"/>
          <w:sz w:val="28"/>
          <w:szCs w:val="28"/>
        </w:rPr>
        <w:t xml:space="preserve">возможность реализовать индивидуальный потенциал развития.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434F02">
        <w:rPr>
          <w:rFonts w:ascii="Times New Roman" w:hAnsi="Times New Roman" w:cs="Times New Roman"/>
          <w:bCs/>
          <w:i/>
          <w:iCs/>
          <w:color w:val="auto"/>
          <w:kern w:val="28"/>
          <w:sz w:val="28"/>
          <w:szCs w:val="28"/>
        </w:rPr>
        <w:t>Деятельностный</w:t>
      </w:r>
      <w:r w:rsidRPr="00434F02">
        <w:rPr>
          <w:rFonts w:ascii="Times New Roman" w:hAnsi="Times New Roman" w:cs="Times New Roman"/>
          <w:i/>
          <w:color w:val="auto"/>
          <w:kern w:val="28"/>
          <w:sz w:val="28"/>
          <w:szCs w:val="28"/>
        </w:rPr>
        <w:t xml:space="preserve"> подход</w:t>
      </w:r>
      <w:r w:rsidRPr="00F63254">
        <w:rPr>
          <w:rFonts w:ascii="Times New Roman" w:hAnsi="Times New Roman" w:cs="Times New Roman"/>
          <w:color w:val="auto"/>
          <w:kern w:val="28"/>
          <w:sz w:val="28"/>
          <w:szCs w:val="28"/>
        </w:rPr>
        <w:t xml:space="preserve">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детей с нормальным и нарушенным развитием.</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Деятельностный подход в образовании строится на признании того, что развитие личности обучающихся с </w:t>
      </w:r>
      <w:r>
        <w:rPr>
          <w:rFonts w:ascii="Times New Roman" w:hAnsi="Times New Roman" w:cs="Times New Roman"/>
          <w:color w:val="auto"/>
          <w:kern w:val="28"/>
          <w:sz w:val="28"/>
          <w:szCs w:val="28"/>
        </w:rPr>
        <w:t>ЗПР</w:t>
      </w:r>
      <w:r w:rsidRPr="00F63254">
        <w:rPr>
          <w:rFonts w:ascii="Times New Roman" w:hAnsi="Times New Roman" w:cs="Times New Roman"/>
          <w:color w:val="auto"/>
          <w:kern w:val="28"/>
          <w:sz w:val="28"/>
          <w:szCs w:val="28"/>
        </w:rPr>
        <w:t xml:space="preserve"> младшего школьного возраста определяется характером организации доступной им деятельности (предметно-практической и учебной).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Основным средством реализации деятельностного подхода в образовании является обучение как процесс организации познавательной и предметно-</w:t>
      </w:r>
      <w:r w:rsidRPr="00F63254">
        <w:rPr>
          <w:rFonts w:ascii="Times New Roman" w:hAnsi="Times New Roman" w:cs="Times New Roman"/>
          <w:color w:val="auto"/>
          <w:kern w:val="28"/>
          <w:sz w:val="28"/>
          <w:szCs w:val="28"/>
        </w:rPr>
        <w:lastRenderedPageBreak/>
        <w:t>практической деятельности обучающихся, обеспечивающий овладение ими содержанием образования.</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В контексте разработки АООП </w:t>
      </w:r>
      <w:r>
        <w:rPr>
          <w:rFonts w:ascii="Times New Roman" w:hAnsi="Times New Roman" w:cs="Times New Roman"/>
          <w:color w:val="auto"/>
          <w:kern w:val="28"/>
          <w:sz w:val="28"/>
          <w:szCs w:val="28"/>
        </w:rPr>
        <w:t>НОО</w:t>
      </w:r>
      <w:r w:rsidRPr="00F63254">
        <w:rPr>
          <w:rFonts w:ascii="Times New Roman" w:hAnsi="Times New Roman" w:cs="Times New Roman"/>
          <w:color w:val="auto"/>
          <w:kern w:val="28"/>
          <w:sz w:val="28"/>
          <w:szCs w:val="28"/>
        </w:rPr>
        <w:t xml:space="preserve"> обучающихся с </w:t>
      </w:r>
      <w:r>
        <w:rPr>
          <w:rFonts w:ascii="Times New Roman" w:hAnsi="Times New Roman" w:cs="Times New Roman"/>
          <w:color w:val="auto"/>
          <w:kern w:val="28"/>
          <w:sz w:val="28"/>
          <w:szCs w:val="28"/>
        </w:rPr>
        <w:t>ЗПР</w:t>
      </w:r>
      <w:r w:rsidRPr="00F63254">
        <w:rPr>
          <w:rFonts w:ascii="Times New Roman" w:hAnsi="Times New Roman" w:cs="Times New Roman"/>
          <w:color w:val="auto"/>
          <w:kern w:val="28"/>
          <w:sz w:val="28"/>
          <w:szCs w:val="28"/>
        </w:rPr>
        <w:t xml:space="preserve"> реализация деятельностного подхода обеспечивает:</w:t>
      </w:r>
    </w:p>
    <w:p w:rsidR="00414222" w:rsidRPr="00F63254" w:rsidRDefault="00414222" w:rsidP="000C5522">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придание результатам образования социально и личностно значимого характера;</w:t>
      </w:r>
    </w:p>
    <w:p w:rsidR="00414222" w:rsidRPr="00F63254" w:rsidRDefault="00414222" w:rsidP="000C5522">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414222" w:rsidRPr="00F63254" w:rsidRDefault="00414222" w:rsidP="000C5522">
      <w:pPr>
        <w:numPr>
          <w:ilvl w:val="0"/>
          <w:numId w:val="1"/>
        </w:numPr>
        <w:suppressAutoHyphens w:val="0"/>
        <w:spacing w:after="0" w:line="360" w:lineRule="auto"/>
        <w:ind w:left="0"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существенное повышение мотивации и интереса к учению, приобретению нового опыта деятельности и поведения;</w:t>
      </w:r>
    </w:p>
    <w:p w:rsidR="00414222" w:rsidRPr="00F63254" w:rsidRDefault="00414222" w:rsidP="000C5522">
      <w:pPr>
        <w:numPr>
          <w:ilvl w:val="0"/>
          <w:numId w:val="1"/>
        </w:numPr>
        <w:tabs>
          <w:tab w:val="clear" w:pos="720"/>
        </w:tabs>
        <w:suppressAutoHyphens w:val="0"/>
        <w:spacing w:after="0" w:line="360" w:lineRule="auto"/>
        <w:ind w:left="0"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обеспечение условий для общекультурного и личностного развития на основе формирования универсальных учебных действий, которые обеспечивают не только успешное усвоение ими системы научных знаний, умений и навыков (академических результатов), позволяющих продолжить образование на следующей ступени, но и жизненной компетенции, составляющей основу социальной успешности.</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В основу </w:t>
      </w:r>
      <w:r w:rsidRPr="00F63254">
        <w:rPr>
          <w:rFonts w:ascii="Times New Roman" w:hAnsi="Times New Roman" w:cs="Times New Roman"/>
          <w:color w:val="auto"/>
          <w:spacing w:val="2"/>
          <w:kern w:val="28"/>
          <w:sz w:val="28"/>
          <w:szCs w:val="28"/>
        </w:rPr>
        <w:t xml:space="preserve">формирования </w:t>
      </w:r>
      <w:r>
        <w:rPr>
          <w:rFonts w:ascii="Times New Roman" w:hAnsi="Times New Roman" w:cs="Times New Roman"/>
          <w:color w:val="auto"/>
          <w:spacing w:val="2"/>
          <w:kern w:val="28"/>
          <w:sz w:val="28"/>
          <w:szCs w:val="28"/>
        </w:rPr>
        <w:t>АООП НОО</w:t>
      </w:r>
      <w:r w:rsidRPr="00F63254">
        <w:rPr>
          <w:rFonts w:ascii="Times New Roman" w:hAnsi="Times New Roman" w:cs="Times New Roman"/>
          <w:color w:val="auto"/>
          <w:spacing w:val="2"/>
          <w:kern w:val="28"/>
          <w:sz w:val="28"/>
          <w:szCs w:val="28"/>
        </w:rPr>
        <w:t xml:space="preserve"> </w:t>
      </w:r>
      <w:r w:rsidRPr="00F63254">
        <w:rPr>
          <w:rFonts w:ascii="Times New Roman" w:hAnsi="Times New Roman" w:cs="Times New Roman"/>
          <w:color w:val="auto"/>
          <w:kern w:val="28"/>
          <w:sz w:val="28"/>
          <w:szCs w:val="28"/>
        </w:rPr>
        <w:t xml:space="preserve">обучающихся с </w:t>
      </w:r>
      <w:r>
        <w:rPr>
          <w:rFonts w:ascii="Times New Roman" w:hAnsi="Times New Roman" w:cs="Times New Roman"/>
          <w:color w:val="auto"/>
          <w:kern w:val="28"/>
          <w:sz w:val="28"/>
          <w:szCs w:val="28"/>
        </w:rPr>
        <w:t>ЗПР</w:t>
      </w:r>
      <w:r w:rsidRPr="00F63254">
        <w:rPr>
          <w:rFonts w:ascii="Times New Roman" w:hAnsi="Times New Roman" w:cs="Times New Roman"/>
          <w:color w:val="auto"/>
          <w:kern w:val="28"/>
          <w:sz w:val="28"/>
          <w:szCs w:val="28"/>
        </w:rPr>
        <w:t xml:space="preserve"> положены следующие </w:t>
      </w:r>
      <w:r w:rsidRPr="00C973C8">
        <w:rPr>
          <w:rFonts w:ascii="Times New Roman" w:hAnsi="Times New Roman" w:cs="Times New Roman"/>
          <w:b/>
          <w:color w:val="auto"/>
          <w:kern w:val="28"/>
          <w:sz w:val="28"/>
          <w:szCs w:val="28"/>
        </w:rPr>
        <w:t>принципы</w:t>
      </w:r>
      <w:r w:rsidRPr="00F63254">
        <w:rPr>
          <w:rFonts w:ascii="Times New Roman" w:hAnsi="Times New Roman" w:cs="Times New Roman"/>
          <w:color w:val="auto"/>
          <w:kern w:val="28"/>
          <w:sz w:val="28"/>
          <w:szCs w:val="28"/>
        </w:rPr>
        <w:t>:</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принципы государственной политики РФ в области образования</w:t>
      </w:r>
      <w:r w:rsidRPr="00F63254">
        <w:rPr>
          <w:rStyle w:val="12"/>
          <w:rFonts w:ascii="Times New Roman" w:hAnsi="Times New Roman" w:cs="Times New Roman"/>
          <w:color w:val="auto"/>
          <w:kern w:val="28"/>
          <w:sz w:val="28"/>
          <w:szCs w:val="28"/>
        </w:rPr>
        <w:footnoteReference w:id="1"/>
      </w:r>
      <w:r w:rsidRPr="00F63254">
        <w:rPr>
          <w:rFonts w:ascii="Times New Roman" w:hAnsi="Times New Roman" w:cs="Times New Roman"/>
          <w:color w:val="auto"/>
          <w:kern w:val="28"/>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учета типологических и индивидуальных образовательных потребностей обучающихся;</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коррекционной направленности образовательного процесса;</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lastRenderedPageBreak/>
        <w:t>• </w:t>
      </w:r>
      <w:r w:rsidRPr="00F63254">
        <w:rPr>
          <w:rFonts w:ascii="Times New Roman" w:hAnsi="Times New Roman" w:cs="Times New Roman"/>
          <w:color w:val="auto"/>
          <w:kern w:val="28"/>
          <w:sz w:val="28"/>
          <w:szCs w:val="28"/>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414222" w:rsidRPr="00F63254" w:rsidRDefault="00414222" w:rsidP="00414222">
      <w:pPr>
        <w:spacing w:after="0" w:line="360" w:lineRule="auto"/>
        <w:ind w:firstLine="709"/>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 xml:space="preserve">онтогенетический принцип;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преемственности, предполагающий при проектировании АООП начального общего образования ориентировку на программу основного общего образования, что обеспечивает непрерывность образования обучающихся с задержкой психического развития;</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целостности содержания образования, поскольку в основу структуры содержания образования положено не понятие предмета, а ― «образовательной области»;</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 xml:space="preserve">принцип направленности на формирование деятельности, обеспечивает возможность овладения обучающимися с задержкой психического развития всеми видами доступной им 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переноса усвоенных знаний, умений, и навыков и отношений, сформированных в условиях учебной ситуации, в различные жизненные ситуации, что обеспечит готовность обучающегося к самостоятельной ориентировке и активной деятельности в реальном мире;</w:t>
      </w:r>
    </w:p>
    <w:p w:rsidR="00414222" w:rsidRPr="00F63254" w:rsidRDefault="00414222" w:rsidP="00414222">
      <w:pPr>
        <w:spacing w:after="0" w:line="360" w:lineRule="auto"/>
        <w:ind w:firstLine="709"/>
        <w:jc w:val="both"/>
        <w:rPr>
          <w:rFonts w:ascii="Times New Roman" w:hAnsi="Times New Roman" w:cs="Times New Roman"/>
          <w:color w:val="auto"/>
          <w:kern w:val="28"/>
          <w:sz w:val="28"/>
          <w:szCs w:val="28"/>
        </w:rPr>
      </w:pPr>
      <w:r w:rsidRPr="00301148">
        <w:t>• </w:t>
      </w:r>
      <w:r w:rsidRPr="00F63254">
        <w:rPr>
          <w:rFonts w:ascii="Times New Roman" w:hAnsi="Times New Roman" w:cs="Times New Roman"/>
          <w:color w:val="auto"/>
          <w:kern w:val="28"/>
          <w:sz w:val="28"/>
          <w:szCs w:val="28"/>
        </w:rPr>
        <w:t>принцип сотрудничества с семьей.</w:t>
      </w:r>
    </w:p>
    <w:p w:rsidR="00584D38" w:rsidRDefault="00584D38"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p>
    <w:p w:rsidR="00584D38" w:rsidRDefault="00584D38" w:rsidP="000F02B1">
      <w:pPr>
        <w:tabs>
          <w:tab w:val="left" w:pos="0"/>
          <w:tab w:val="right" w:leader="dot" w:pos="9639"/>
        </w:tabs>
        <w:spacing w:after="0" w:line="360" w:lineRule="auto"/>
        <w:ind w:firstLine="720"/>
        <w:jc w:val="both"/>
        <w:rPr>
          <w:rFonts w:ascii="Times New Roman" w:hAnsi="Times New Roman" w:cs="Times New Roman"/>
          <w:b/>
          <w:caps/>
          <w:color w:val="auto"/>
          <w:sz w:val="28"/>
          <w:szCs w:val="28"/>
        </w:rPr>
      </w:pPr>
    </w:p>
    <w:p w:rsidR="00584D38" w:rsidRPr="00584D38" w:rsidRDefault="00584D38" w:rsidP="000F02B1">
      <w:pPr>
        <w:tabs>
          <w:tab w:val="left" w:pos="0"/>
          <w:tab w:val="right" w:leader="dot" w:pos="9639"/>
        </w:tabs>
        <w:spacing w:after="0" w:line="360" w:lineRule="auto"/>
        <w:ind w:firstLine="720"/>
        <w:jc w:val="both"/>
        <w:rPr>
          <w:rFonts w:ascii="Times New Roman" w:hAnsi="Times New Roman" w:cs="Times New Roman"/>
          <w:sz w:val="28"/>
          <w:szCs w:val="28"/>
        </w:rPr>
      </w:pPr>
    </w:p>
    <w:p w:rsidR="00907752" w:rsidRDefault="00A808F9" w:rsidP="00C93139">
      <w:pPr>
        <w:tabs>
          <w:tab w:val="left" w:pos="0"/>
          <w:tab w:val="right" w:leader="dot" w:pos="9639"/>
        </w:tabs>
        <w:spacing w:before="240" w:after="240" w:line="240" w:lineRule="auto"/>
        <w:jc w:val="center"/>
        <w:outlineLvl w:val="0"/>
        <w:rPr>
          <w:rFonts w:ascii="Times New Roman" w:hAnsi="Times New Roman" w:cs="Times New Roman"/>
          <w:sz w:val="28"/>
          <w:szCs w:val="28"/>
        </w:rPr>
      </w:pPr>
      <w:r w:rsidRPr="00F63254">
        <w:rPr>
          <w:rFonts w:ascii="Times New Roman" w:hAnsi="Times New Roman" w:cs="Times New Roman"/>
          <w:sz w:val="28"/>
          <w:szCs w:val="28"/>
        </w:rPr>
        <w:br w:type="page"/>
      </w:r>
      <w:bookmarkStart w:id="1" w:name="_Toc415833113"/>
      <w:r w:rsidR="00907752">
        <w:rPr>
          <w:rFonts w:ascii="Times New Roman" w:hAnsi="Times New Roman" w:cs="Times New Roman"/>
          <w:b/>
          <w:color w:val="auto"/>
          <w:sz w:val="28"/>
          <w:szCs w:val="28"/>
        </w:rPr>
        <w:lastRenderedPageBreak/>
        <w:t xml:space="preserve">2. </w:t>
      </w:r>
      <w:r w:rsidR="00907752" w:rsidRPr="00F63254">
        <w:rPr>
          <w:rFonts w:ascii="Times New Roman" w:hAnsi="Times New Roman" w:cs="Times New Roman"/>
          <w:b/>
          <w:caps/>
          <w:color w:val="auto"/>
          <w:kern w:val="28"/>
          <w:sz w:val="28"/>
          <w:szCs w:val="28"/>
        </w:rPr>
        <w:t>Примерная а</w:t>
      </w:r>
      <w:r w:rsidR="00907752" w:rsidRPr="00F63254">
        <w:rPr>
          <w:rFonts w:ascii="Times New Roman" w:hAnsi="Times New Roman" w:cs="Times New Roman"/>
          <w:b/>
          <w:caps/>
          <w:color w:val="auto"/>
          <w:sz w:val="28"/>
          <w:szCs w:val="28"/>
        </w:rPr>
        <w:t xml:space="preserve">даптированная основная </w:t>
      </w:r>
      <w:r w:rsidR="00D61702" w:rsidRPr="00B65CBF">
        <w:rPr>
          <w:rFonts w:ascii="Times New Roman" w:hAnsi="Times New Roman" w:cs="Times New Roman"/>
          <w:b/>
          <w:caps/>
          <w:color w:val="auto"/>
          <w:sz w:val="28"/>
          <w:szCs w:val="28"/>
        </w:rPr>
        <w:t>Обще</w:t>
      </w:r>
      <w:r w:rsidR="00907752" w:rsidRPr="00B65CBF">
        <w:rPr>
          <w:rFonts w:ascii="Times New Roman" w:hAnsi="Times New Roman" w:cs="Times New Roman"/>
          <w:b/>
          <w:caps/>
          <w:color w:val="auto"/>
          <w:sz w:val="28"/>
          <w:szCs w:val="28"/>
        </w:rPr>
        <w:t>об</w:t>
      </w:r>
      <w:r w:rsidR="00907752" w:rsidRPr="00F63254">
        <w:rPr>
          <w:rFonts w:ascii="Times New Roman" w:hAnsi="Times New Roman" w:cs="Times New Roman"/>
          <w:b/>
          <w:caps/>
          <w:color w:val="auto"/>
          <w:sz w:val="28"/>
          <w:szCs w:val="28"/>
        </w:rPr>
        <w:t xml:space="preserve">разовательная программа начального общего образования обучающихся </w:t>
      </w:r>
      <w:r w:rsidR="00907752" w:rsidRPr="00F63254">
        <w:rPr>
          <w:rFonts w:ascii="Times New Roman" w:hAnsi="Times New Roman" w:cs="Times New Roman"/>
          <w:b/>
          <w:caps/>
          <w:color w:val="auto"/>
          <w:sz w:val="28"/>
          <w:szCs w:val="28"/>
        </w:rPr>
        <w:br/>
        <w:t xml:space="preserve">С ЗАДЕРЖКОЙ ПСИХИЧЕСКОГО РАЗВИТИЯ (вариант </w:t>
      </w:r>
      <w:r w:rsidR="00907752">
        <w:rPr>
          <w:rFonts w:ascii="Times New Roman" w:hAnsi="Times New Roman" w:cs="Times New Roman"/>
          <w:b/>
          <w:caps/>
          <w:color w:val="auto"/>
          <w:sz w:val="28"/>
          <w:szCs w:val="28"/>
        </w:rPr>
        <w:t>7.1</w:t>
      </w:r>
      <w:r w:rsidR="00907752" w:rsidRPr="00F63254">
        <w:rPr>
          <w:rFonts w:ascii="Times New Roman" w:hAnsi="Times New Roman" w:cs="Times New Roman"/>
          <w:b/>
          <w:caps/>
          <w:color w:val="auto"/>
          <w:sz w:val="28"/>
          <w:szCs w:val="28"/>
        </w:rPr>
        <w:t>)</w:t>
      </w:r>
      <w:bookmarkEnd w:id="1"/>
    </w:p>
    <w:p w:rsidR="00907752" w:rsidRPr="00EC2DC3" w:rsidRDefault="00EC2DC3" w:rsidP="00B65CBF">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2" w:name="_Toc415833114"/>
      <w:r w:rsidRPr="00EC2DC3">
        <w:rPr>
          <w:rFonts w:ascii="Times New Roman" w:hAnsi="Times New Roman" w:cs="Times New Roman"/>
          <w:b/>
          <w:sz w:val="28"/>
          <w:szCs w:val="28"/>
        </w:rPr>
        <w:t xml:space="preserve">2.1 </w:t>
      </w:r>
      <w:r w:rsidRPr="00301148">
        <w:rPr>
          <w:rFonts w:ascii="Times New Roman" w:hAnsi="Times New Roman" w:cs="Times New Roman"/>
          <w:b/>
          <w:color w:val="auto"/>
          <w:sz w:val="28"/>
          <w:szCs w:val="28"/>
        </w:rPr>
        <w:t>Целевой раздел</w:t>
      </w:r>
      <w:bookmarkEnd w:id="2"/>
    </w:p>
    <w:p w:rsidR="00907752" w:rsidRPr="00B65CBF" w:rsidRDefault="00B65CBF" w:rsidP="00B65CBF">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3" w:name="_Toc415833115"/>
      <w:r w:rsidRPr="009C3DA3">
        <w:rPr>
          <w:rFonts w:ascii="Times New Roman" w:hAnsi="Times New Roman" w:cs="Times New Roman"/>
          <w:b/>
          <w:sz w:val="28"/>
          <w:szCs w:val="28"/>
        </w:rPr>
        <w:t>2</w:t>
      </w:r>
      <w:r w:rsidRPr="00B65CBF">
        <w:rPr>
          <w:rFonts w:ascii="Times New Roman" w:hAnsi="Times New Roman" w:cs="Times New Roman"/>
          <w:b/>
          <w:sz w:val="28"/>
          <w:szCs w:val="28"/>
        </w:rPr>
        <w:t>.1.1. Пояснительная записка</w:t>
      </w:r>
      <w:bookmarkEnd w:id="3"/>
    </w:p>
    <w:p w:rsidR="009C3DA3" w:rsidRDefault="009C3DA3" w:rsidP="009C3DA3">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sidR="00EA7D8D">
        <w:rPr>
          <w:rFonts w:ascii="Times New Roman" w:hAnsi="Times New Roman" w:cs="Times New Roman"/>
          <w:b/>
          <w:sz w:val="28"/>
          <w:szCs w:val="28"/>
        </w:rPr>
        <w:t>адаптированной основной общеобразовательной программы</w:t>
      </w:r>
      <w:r w:rsidR="00EA7D8D"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BB7EF8" w:rsidRDefault="00EA7D8D" w:rsidP="00EA7D8D">
      <w:pPr>
        <w:pStyle w:val="14TexstOSNOVA1012"/>
        <w:spacing w:line="360" w:lineRule="auto"/>
        <w:ind w:firstLine="709"/>
        <w:rPr>
          <w:rFonts w:ascii="Times New Roman" w:hAnsi="Times New Roman" w:cs="Times New Roman"/>
          <w:iCs/>
          <w:kern w:val="1"/>
          <w:sz w:val="28"/>
          <w:szCs w:val="28"/>
        </w:rPr>
      </w:pPr>
      <w:r w:rsidRPr="00960AD2">
        <w:rPr>
          <w:rFonts w:ascii="Times New Roman" w:hAnsi="Times New Roman"/>
          <w:b/>
          <w:sz w:val="28"/>
          <w:szCs w:val="28"/>
        </w:rPr>
        <w:t>Цель реализации АООП НОО</w:t>
      </w:r>
      <w:r>
        <w:rPr>
          <w:rFonts w:ascii="Times New Roman" w:hAnsi="Times New Roman"/>
          <w:b/>
          <w:sz w:val="28"/>
          <w:szCs w:val="28"/>
        </w:rPr>
        <w:t xml:space="preserve"> обучающихся с ЗПР</w:t>
      </w:r>
      <w:r w:rsidRPr="00301148">
        <w:rPr>
          <w:rStyle w:val="afd"/>
          <w:rFonts w:ascii="Times New Roman" w:hAnsi="Times New Roman"/>
          <w:caps w:val="0"/>
        </w:rPr>
        <w:t xml:space="preserve"> —</w:t>
      </w:r>
      <w:r w:rsidR="00BB7EF8">
        <w:rPr>
          <w:rStyle w:val="afd"/>
          <w:rFonts w:ascii="Times New Roman" w:hAnsi="Times New Roman"/>
          <w:caps w:val="0"/>
        </w:rPr>
        <w:t xml:space="preserve"> </w:t>
      </w:r>
      <w:r w:rsidR="002A7C3B" w:rsidRPr="00301148">
        <w:rPr>
          <w:rStyle w:val="afd"/>
          <w:rFonts w:ascii="Times New Roman" w:hAnsi="Times New Roman"/>
          <w:caps w:val="0"/>
        </w:rPr>
        <w:t xml:space="preserve">обеспечение выполнения требований </w:t>
      </w:r>
      <w:r w:rsidR="002A7C3B" w:rsidRPr="00EA7D8D">
        <w:rPr>
          <w:rFonts w:ascii="Times New Roman" w:hAnsi="Times New Roman" w:cs="Times New Roman"/>
          <w:sz w:val="28"/>
          <w:szCs w:val="28"/>
        </w:rPr>
        <w:t>ФГОС НОО обучающихся с ОВЗ</w:t>
      </w:r>
      <w:r w:rsidR="002A7C3B">
        <w:rPr>
          <w:rStyle w:val="afd"/>
          <w:rFonts w:ascii="Times New Roman" w:hAnsi="Times New Roman" w:cs="Times New Roman"/>
          <w:iCs/>
          <w:caps w:val="0"/>
          <w:lang w:eastAsia="ar-SA"/>
        </w:rPr>
        <w:t xml:space="preserve"> посредством </w:t>
      </w:r>
      <w:r w:rsidR="00BB7EF8">
        <w:rPr>
          <w:rStyle w:val="afd"/>
          <w:rFonts w:ascii="Times New Roman" w:hAnsi="Times New Roman" w:cs="Times New Roman"/>
          <w:iCs/>
          <w:caps w:val="0"/>
          <w:lang w:eastAsia="ar-SA"/>
        </w:rPr>
        <w:t>с</w:t>
      </w:r>
      <w:r w:rsidR="00BB7EF8" w:rsidRPr="00BB7EF8">
        <w:rPr>
          <w:rStyle w:val="afd"/>
          <w:rFonts w:ascii="Times New Roman" w:hAnsi="Times New Roman" w:cs="Times New Roman"/>
          <w:iCs/>
          <w:caps w:val="0"/>
          <w:lang w:eastAsia="ar-SA"/>
        </w:rPr>
        <w:t>оздани</w:t>
      </w:r>
      <w:r w:rsidR="002A7C3B">
        <w:rPr>
          <w:rStyle w:val="afd"/>
          <w:rFonts w:ascii="Times New Roman" w:hAnsi="Times New Roman" w:cs="Times New Roman"/>
          <w:iCs/>
          <w:caps w:val="0"/>
          <w:lang w:eastAsia="ar-SA"/>
        </w:rPr>
        <w:t>я</w:t>
      </w:r>
      <w:r w:rsidR="00BB7EF8" w:rsidRPr="00BB7EF8">
        <w:rPr>
          <w:rStyle w:val="afd"/>
          <w:rFonts w:ascii="Times New Roman" w:hAnsi="Times New Roman" w:cs="Times New Roman"/>
          <w:iCs/>
          <w:caps w:val="0"/>
          <w:lang w:eastAsia="ar-SA"/>
        </w:rPr>
        <w:t xml:space="preserve"> условий для ма</w:t>
      </w:r>
      <w:r w:rsidR="00BB7EF8" w:rsidRPr="00BB7EF8">
        <w:rPr>
          <w:rFonts w:ascii="Times New Roman" w:hAnsi="Times New Roman" w:cs="Times New Roman"/>
          <w:iCs/>
          <w:kern w:val="1"/>
          <w:sz w:val="28"/>
          <w:szCs w:val="28"/>
        </w:rPr>
        <w:t xml:space="preserve">ксимального удовлетворения особых образовательных потребностей обучающихся с </w:t>
      </w:r>
      <w:r w:rsidR="00BB7EF8">
        <w:rPr>
          <w:rFonts w:ascii="Times New Roman" w:hAnsi="Times New Roman" w:cs="Times New Roman"/>
          <w:iCs/>
          <w:kern w:val="1"/>
          <w:sz w:val="28"/>
          <w:szCs w:val="28"/>
        </w:rPr>
        <w:t>ЗПР,</w:t>
      </w:r>
      <w:r w:rsidR="00BB7EF8" w:rsidRPr="00BB7EF8">
        <w:rPr>
          <w:rFonts w:ascii="Times New Roman" w:hAnsi="Times New Roman" w:cs="Times New Roman"/>
          <w:iCs/>
          <w:kern w:val="1"/>
          <w:sz w:val="28"/>
          <w:szCs w:val="28"/>
        </w:rPr>
        <w:t xml:space="preserve"> обеспечивающих усвоение ими социального и культурного опыта</w:t>
      </w:r>
      <w:r w:rsidR="00BB7EF8">
        <w:rPr>
          <w:rFonts w:ascii="Times New Roman" w:hAnsi="Times New Roman" w:cs="Times New Roman"/>
          <w:iCs/>
          <w:kern w:val="1"/>
          <w:sz w:val="28"/>
          <w:szCs w:val="28"/>
        </w:rPr>
        <w:t>.</w:t>
      </w:r>
    </w:p>
    <w:p w:rsidR="00EA7D8D" w:rsidRPr="00301148" w:rsidRDefault="00EA7D8D" w:rsidP="00EA7D8D">
      <w:pPr>
        <w:pStyle w:val="ad"/>
        <w:spacing w:after="0" w:line="360" w:lineRule="auto"/>
        <w:ind w:firstLine="709"/>
        <w:jc w:val="both"/>
        <w:rPr>
          <w:rFonts w:ascii="Times New Roman" w:hAnsi="Times New Roman"/>
          <w:sz w:val="28"/>
          <w:szCs w:val="28"/>
        </w:rPr>
      </w:pPr>
      <w:r w:rsidRPr="00301148">
        <w:rPr>
          <w:rFonts w:ascii="Times New Roman" w:hAnsi="Times New Roman"/>
          <w:sz w:val="28"/>
          <w:szCs w:val="28"/>
        </w:rPr>
        <w:t xml:space="preserve">Достижение поставленной цели </w:t>
      </w:r>
      <w:r w:rsidRPr="00301148">
        <w:rPr>
          <w:rStyle w:val="afd"/>
          <w:rFonts w:ascii="Times New Roman" w:hAnsi="Times New Roman"/>
          <w:caps w:val="0"/>
        </w:rPr>
        <w:t xml:space="preserve">при разработке и реализации </w:t>
      </w:r>
      <w:r>
        <w:rPr>
          <w:rStyle w:val="afd"/>
          <w:rFonts w:ascii="Times New Roman" w:hAnsi="Times New Roman"/>
          <w:caps w:val="0"/>
        </w:rPr>
        <w:t>Организацией</w:t>
      </w:r>
      <w:r w:rsidRPr="00301148">
        <w:rPr>
          <w:rStyle w:val="afd"/>
          <w:rFonts w:ascii="Times New Roman" w:hAnsi="Times New Roman"/>
          <w:caps w:val="0"/>
        </w:rPr>
        <w:t xml:space="preserve"> </w:t>
      </w:r>
      <w:r>
        <w:rPr>
          <w:rStyle w:val="afd"/>
          <w:rFonts w:ascii="Times New Roman" w:hAnsi="Times New Roman"/>
          <w:caps w:val="0"/>
        </w:rPr>
        <w:t>АООП НОО</w:t>
      </w:r>
      <w:r w:rsidRPr="00301148">
        <w:rPr>
          <w:rFonts w:ascii="Times New Roman" w:hAnsi="Times New Roman"/>
          <w:sz w:val="28"/>
          <w:szCs w:val="28"/>
        </w:rPr>
        <w:t xml:space="preserve"> </w:t>
      </w:r>
      <w:r w:rsidRPr="00EA7D8D">
        <w:rPr>
          <w:rFonts w:ascii="Times New Roman" w:hAnsi="Times New Roman"/>
          <w:sz w:val="28"/>
          <w:szCs w:val="28"/>
        </w:rPr>
        <w:t xml:space="preserve">обучающихся с </w:t>
      </w:r>
      <w:r>
        <w:rPr>
          <w:rFonts w:ascii="Times New Roman" w:hAnsi="Times New Roman"/>
          <w:sz w:val="28"/>
          <w:szCs w:val="28"/>
        </w:rPr>
        <w:t>ЗПР</w:t>
      </w:r>
      <w:r w:rsidRPr="00301148">
        <w:rPr>
          <w:rFonts w:ascii="Times New Roman" w:hAnsi="Times New Roman"/>
          <w:sz w:val="28"/>
          <w:szCs w:val="28"/>
        </w:rPr>
        <w:t xml:space="preserve"> предусматривает решение следующих основных задач:</w:t>
      </w:r>
    </w:p>
    <w:p w:rsidR="00EA7D8D" w:rsidRDefault="00EA7D8D" w:rsidP="00EA7D8D">
      <w:pPr>
        <w:pStyle w:val="afc"/>
        <w:ind w:firstLine="709"/>
        <w:rPr>
          <w:caps w:val="0"/>
          <w:color w:val="auto"/>
        </w:rPr>
      </w:pPr>
      <w:r w:rsidRPr="00493A5F">
        <w:rPr>
          <w:color w:val="auto"/>
        </w:rPr>
        <w:t>• </w:t>
      </w:r>
      <w:r w:rsidR="00660A5A" w:rsidRPr="00301148">
        <w:rPr>
          <w:caps w:val="0"/>
        </w:rPr>
        <w:t>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w:t>
      </w:r>
      <w:r w:rsidR="00660A5A" w:rsidRPr="00493A5F">
        <w:rPr>
          <w:caps w:val="0"/>
          <w:color w:val="auto"/>
        </w:rPr>
        <w:t xml:space="preserve"> </w:t>
      </w:r>
      <w:r w:rsidRPr="00493A5F">
        <w:rPr>
          <w:caps w:val="0"/>
          <w:color w:val="auto"/>
        </w:rPr>
        <w:t>обучающихся</w:t>
      </w:r>
      <w:r w:rsidR="00660A5A">
        <w:rPr>
          <w:caps w:val="0"/>
          <w:color w:val="auto"/>
        </w:rPr>
        <w:t xml:space="preserve"> с ЗПР</w:t>
      </w:r>
      <w:r w:rsidRPr="00493A5F">
        <w:rPr>
          <w:caps w:val="0"/>
          <w:color w:val="auto"/>
        </w:rPr>
        <w:t>;</w:t>
      </w:r>
    </w:p>
    <w:p w:rsidR="008005F4" w:rsidRDefault="008005F4" w:rsidP="004A04DF">
      <w:pPr>
        <w:pStyle w:val="afc"/>
        <w:ind w:firstLine="709"/>
      </w:pPr>
      <w:r w:rsidRPr="00301148">
        <w:t>• </w:t>
      </w:r>
      <w:r>
        <w:rPr>
          <w:caps w:val="0"/>
        </w:rPr>
        <w:t xml:space="preserve">достижение </w:t>
      </w:r>
      <w:r w:rsidRPr="00301148">
        <w:rPr>
          <w:caps w:val="0"/>
        </w:rPr>
        <w:t>планируемых результатов освоени</w:t>
      </w:r>
      <w:r>
        <w:rPr>
          <w:caps w:val="0"/>
        </w:rPr>
        <w:t>я</w:t>
      </w:r>
      <w:r w:rsidRPr="00301148">
        <w:rPr>
          <w:caps w:val="0"/>
        </w:rPr>
        <w:t xml:space="preserve"> </w:t>
      </w:r>
      <w:r>
        <w:rPr>
          <w:caps w:val="0"/>
        </w:rPr>
        <w:t>АООП НОО,</w:t>
      </w:r>
      <w:r w:rsidRPr="00301148">
        <w:rPr>
          <w:caps w:val="0"/>
        </w:rPr>
        <w:t xml:space="preserve"> целевых установок, приобретени</w:t>
      </w:r>
      <w:r>
        <w:rPr>
          <w:caps w:val="0"/>
        </w:rPr>
        <w:t>е</w:t>
      </w:r>
      <w:r w:rsidRPr="00301148">
        <w:rPr>
          <w:caps w:val="0"/>
        </w:rPr>
        <w:t xml:space="preserve">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w:t>
      </w:r>
      <w:r>
        <w:rPr>
          <w:caps w:val="0"/>
        </w:rPr>
        <w:t>с ЗПР</w:t>
      </w:r>
      <w:r w:rsidRPr="00301148">
        <w:rPr>
          <w:caps w:val="0"/>
        </w:rPr>
        <w:t>, индивидуальными особенностями развития и состояния здоровья</w:t>
      </w:r>
      <w:r w:rsidRPr="00301148">
        <w:t>;</w:t>
      </w:r>
    </w:p>
    <w:p w:rsidR="004A04DF" w:rsidRDefault="004A04DF" w:rsidP="004A04DF">
      <w:pPr>
        <w:pStyle w:val="afc"/>
        <w:ind w:firstLine="709"/>
      </w:pPr>
      <w:r w:rsidRPr="00301148">
        <w:t>• </w:t>
      </w:r>
      <w:r w:rsidRPr="00301148">
        <w:rPr>
          <w:caps w:val="0"/>
        </w:rPr>
        <w:t xml:space="preserve">становление и развитие личности </w:t>
      </w:r>
      <w:r w:rsidR="00C41F38">
        <w:rPr>
          <w:caps w:val="0"/>
        </w:rPr>
        <w:t xml:space="preserve">обучающегося с ЗПР </w:t>
      </w:r>
      <w:r w:rsidRPr="00301148">
        <w:rPr>
          <w:caps w:val="0"/>
        </w:rPr>
        <w:t>в её индивидуальности, самобытности, уникальности и неповторимости</w:t>
      </w:r>
      <w:r w:rsidR="00C41F38">
        <w:rPr>
          <w:caps w:val="0"/>
        </w:rPr>
        <w:t xml:space="preserve"> </w:t>
      </w:r>
      <w:r w:rsidR="00C41F38" w:rsidRPr="00EA2B30">
        <w:rPr>
          <w:caps w:val="0"/>
          <w:kern w:val="2"/>
        </w:rPr>
        <w:t xml:space="preserve">с обеспечением преодоления возможных трудностей </w:t>
      </w:r>
      <w:r w:rsidR="00C41F38">
        <w:rPr>
          <w:caps w:val="0"/>
          <w:kern w:val="2"/>
        </w:rPr>
        <w:t>познавательного</w:t>
      </w:r>
      <w:r w:rsidR="00C41F38" w:rsidRPr="00EA2B30">
        <w:rPr>
          <w:caps w:val="0"/>
          <w:kern w:val="2"/>
        </w:rPr>
        <w:t>, коммуникативного, двигательного, личностного развития</w:t>
      </w:r>
      <w:r w:rsidRPr="00301148">
        <w:t>;</w:t>
      </w:r>
    </w:p>
    <w:p w:rsidR="00ED010F" w:rsidRPr="00ED010F" w:rsidRDefault="00ED010F" w:rsidP="00ED010F">
      <w:pPr>
        <w:pStyle w:val="afc"/>
        <w:ind w:firstLine="709"/>
        <w:rPr>
          <w:caps w:val="0"/>
          <w:color w:val="auto"/>
        </w:rPr>
      </w:pPr>
      <w:r w:rsidRPr="00ED010F">
        <w:rPr>
          <w:color w:val="auto"/>
        </w:rPr>
        <w:t>• </w:t>
      </w:r>
      <w:r w:rsidRPr="00ED010F">
        <w:rPr>
          <w:caps w:val="0"/>
          <w:color w:val="auto"/>
        </w:rPr>
        <w:t>со</w:t>
      </w:r>
      <w:r w:rsidRPr="00ED010F">
        <w:rPr>
          <w:caps w:val="0"/>
          <w:color w:val="auto"/>
          <w:u w:color="000000"/>
        </w:rPr>
        <w:t>здание благоприятных условий для удовлетворения особых образовательных потребностей обучающихся с ЗПР</w:t>
      </w:r>
      <w:r w:rsidRPr="00ED010F">
        <w:rPr>
          <w:color w:val="auto"/>
          <w:u w:color="000000"/>
        </w:rPr>
        <w:t>;</w:t>
      </w:r>
    </w:p>
    <w:p w:rsidR="00336FCD" w:rsidRPr="00301148" w:rsidRDefault="00336FCD" w:rsidP="00336FCD">
      <w:pPr>
        <w:pStyle w:val="afc"/>
        <w:ind w:firstLine="709"/>
      </w:pPr>
      <w:r w:rsidRPr="00301148">
        <w:lastRenderedPageBreak/>
        <w:t>• </w:t>
      </w:r>
      <w:r w:rsidRPr="00301148">
        <w:rPr>
          <w:caps w:val="0"/>
        </w:rPr>
        <w:t>обеспечение доступности получения качественного начального общего образования</w:t>
      </w:r>
      <w:r w:rsidRPr="00301148">
        <w:t>;</w:t>
      </w:r>
    </w:p>
    <w:p w:rsidR="00336FCD" w:rsidRDefault="00336FCD" w:rsidP="00336FCD">
      <w:pPr>
        <w:pStyle w:val="afc"/>
        <w:ind w:firstLine="709"/>
      </w:pPr>
      <w:r w:rsidRPr="00301148">
        <w:t>• </w:t>
      </w:r>
      <w:r w:rsidRPr="00301148">
        <w:rPr>
          <w:caps w:val="0"/>
        </w:rPr>
        <w:t>обеспечение преемственности начального общего и основного общего образования</w:t>
      </w:r>
      <w:r w:rsidRPr="00301148">
        <w:t>;</w:t>
      </w:r>
    </w:p>
    <w:p w:rsidR="00DB7A10" w:rsidRDefault="00DB7A10" w:rsidP="00DB7A10">
      <w:pPr>
        <w:pStyle w:val="afc"/>
        <w:ind w:firstLine="709"/>
      </w:pPr>
      <w:r w:rsidRPr="00301148">
        <w:t>• </w:t>
      </w:r>
      <w:r w:rsidRPr="00C6295C">
        <w:rPr>
          <w:caps w:val="0"/>
          <w:color w:val="auto"/>
        </w:rPr>
        <w:t>выявление и развитие возможностей и способностей обучающихся</w:t>
      </w:r>
      <w:r>
        <w:rPr>
          <w:caps w:val="0"/>
          <w:color w:val="auto"/>
        </w:rPr>
        <w:t xml:space="preserve"> с ЗПР</w:t>
      </w:r>
      <w:r w:rsidRPr="00C6295C">
        <w:rPr>
          <w:caps w:val="0"/>
          <w:color w:val="auto"/>
        </w:rPr>
        <w:t xml:space="preserve">, через организацию их общественно полезной деятельности, проведения спортивно–оздоровительной работы, организацию художественного творчества </w:t>
      </w:r>
      <w:r>
        <w:rPr>
          <w:caps w:val="0"/>
          <w:color w:val="auto"/>
        </w:rPr>
        <w:t xml:space="preserve">и др. </w:t>
      </w:r>
      <w:r w:rsidRPr="00C6295C">
        <w:rPr>
          <w:caps w:val="0"/>
          <w:color w:val="auto"/>
        </w:rPr>
        <w:t>с использованием системы клубов, секций, студий и кружков (включая организационные формы на основе сетевого взаимодействия), проведении спортивных</w:t>
      </w:r>
      <w:r>
        <w:rPr>
          <w:caps w:val="0"/>
          <w:color w:val="auto"/>
        </w:rPr>
        <w:t>,</w:t>
      </w:r>
      <w:r w:rsidRPr="00C6295C">
        <w:rPr>
          <w:caps w:val="0"/>
          <w:color w:val="auto"/>
        </w:rPr>
        <w:t xml:space="preserve"> творческих </w:t>
      </w:r>
      <w:r>
        <w:rPr>
          <w:caps w:val="0"/>
          <w:color w:val="auto"/>
        </w:rPr>
        <w:t xml:space="preserve">и др. </w:t>
      </w:r>
      <w:r w:rsidRPr="00C6295C">
        <w:rPr>
          <w:caps w:val="0"/>
          <w:color w:val="auto"/>
        </w:rPr>
        <w:t>соревнований;</w:t>
      </w:r>
    </w:p>
    <w:p w:rsidR="00EA7D8D" w:rsidRPr="00301148" w:rsidRDefault="00EA7D8D" w:rsidP="00EA7D8D">
      <w:pPr>
        <w:pStyle w:val="afc"/>
        <w:ind w:firstLine="709"/>
      </w:pPr>
      <w:r w:rsidRPr="00301148">
        <w:t>• </w:t>
      </w:r>
      <w:r w:rsidRPr="00301148">
        <w:rPr>
          <w:caps w:val="0"/>
        </w:rPr>
        <w:t>использование в образовательном процессе современных образовательных технологий деятельностного типа</w:t>
      </w:r>
      <w:r w:rsidRPr="00301148">
        <w:t>;</w:t>
      </w:r>
    </w:p>
    <w:p w:rsidR="00DB7A10" w:rsidRPr="00301148" w:rsidRDefault="00DB7A10" w:rsidP="00DB7A10">
      <w:pPr>
        <w:pStyle w:val="afc"/>
        <w:ind w:firstLine="709"/>
      </w:pPr>
      <w:r w:rsidRPr="00301148">
        <w:t>• </w:t>
      </w:r>
      <w:r w:rsidRPr="00301148">
        <w:rPr>
          <w:caps w:val="0"/>
        </w:rPr>
        <w:t>предоставление обучающимся возможности для эффективной самостоятельной работы</w:t>
      </w:r>
      <w:r w:rsidRPr="00301148">
        <w:t>;</w:t>
      </w:r>
    </w:p>
    <w:p w:rsidR="00EA7D8D" w:rsidRPr="00065BFD" w:rsidRDefault="00EA7D8D" w:rsidP="00EA7D8D">
      <w:pPr>
        <w:pStyle w:val="afc"/>
        <w:ind w:firstLine="709"/>
      </w:pPr>
      <w:r w:rsidRPr="00301148">
        <w:t>• </w:t>
      </w:r>
      <w:r w:rsidRPr="00301148">
        <w:rPr>
          <w:caps w:val="0"/>
        </w:rPr>
        <w:t>участие педагогических работников</w:t>
      </w:r>
      <w:r>
        <w:rPr>
          <w:caps w:val="0"/>
        </w:rPr>
        <w:t>,</w:t>
      </w:r>
      <w:r w:rsidRPr="00301148">
        <w:rPr>
          <w:caps w:val="0"/>
        </w:rPr>
        <w:t xml:space="preserve"> обучающихся, их родителей (законных представителей) и общественности в проектировании и развитии внутришкольной социальной среды</w:t>
      </w:r>
      <w:r w:rsidR="00DE0DCE">
        <w:rPr>
          <w:caps w:val="0"/>
        </w:rPr>
        <w:t>;</w:t>
      </w:r>
    </w:p>
    <w:p w:rsidR="00DE0DCE" w:rsidRPr="00301148" w:rsidRDefault="00DE0DCE" w:rsidP="00DE0DCE">
      <w:pPr>
        <w:pStyle w:val="afc"/>
      </w:pPr>
      <w:r w:rsidRPr="00301148">
        <w:t>• </w:t>
      </w:r>
      <w:r w:rsidRPr="00301148">
        <w:rPr>
          <w:caps w:val="0"/>
        </w:rPr>
        <w:t>включение обучающихся в процессы познания и преобразования внешкольной социальной среды (населённого пункта, района, города).</w:t>
      </w:r>
    </w:p>
    <w:p w:rsidR="0058462F" w:rsidRDefault="00E83012" w:rsidP="009C3DA3">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DE0DCE">
        <w:rPr>
          <w:rFonts w:ascii="Times New Roman" w:hAnsi="Times New Roman" w:cs="Times New Roman"/>
          <w:b/>
          <w:sz w:val="28"/>
          <w:szCs w:val="28"/>
        </w:rPr>
        <w:t>адаптированной основной общеобразовательной программы</w:t>
      </w:r>
      <w:r w:rsidR="00DE0DCE"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E83012" w:rsidRPr="0058462F" w:rsidRDefault="0058462F" w:rsidP="009C3DA3">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9C3DA3" w:rsidRPr="009C3DA3" w:rsidRDefault="009C3DA3" w:rsidP="009C3DA3">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DE0DCE">
        <w:rPr>
          <w:rFonts w:ascii="Times New Roman" w:hAnsi="Times New Roman" w:cs="Times New Roman"/>
          <w:b/>
          <w:sz w:val="28"/>
          <w:szCs w:val="28"/>
        </w:rPr>
        <w:t>адаптированной основной общеобразовательной программы</w:t>
      </w:r>
      <w:r w:rsidR="00DE0DCE"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9B1CEB" w:rsidRPr="00ED010F" w:rsidRDefault="009B1CEB" w:rsidP="00982A8C">
      <w:pPr>
        <w:spacing w:after="0" w:line="360" w:lineRule="auto"/>
        <w:ind w:firstLine="709"/>
        <w:jc w:val="both"/>
        <w:rPr>
          <w:rFonts w:ascii="Times New Roman" w:hAnsi="Times New Roman" w:cs="Times New Roman"/>
          <w:color w:val="auto"/>
          <w:sz w:val="28"/>
          <w:szCs w:val="28"/>
        </w:rPr>
      </w:pPr>
      <w:r w:rsidRPr="00ED010F">
        <w:rPr>
          <w:rFonts w:ascii="Times New Roman" w:hAnsi="Times New Roman" w:cs="Times New Roman"/>
          <w:color w:val="auto"/>
          <w:sz w:val="28"/>
          <w:szCs w:val="28"/>
          <w:u w:color="000000"/>
        </w:rPr>
        <w:t xml:space="preserve">Адаптированная основная общеобразовательная программа начального общего образования обучающихся с ОВЗ (вариант 7.1.)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w:t>
      </w:r>
      <w:r w:rsidRPr="00ED010F">
        <w:rPr>
          <w:rFonts w:ascii="Times New Roman" w:hAnsi="Times New Roman" w:cs="Times New Roman"/>
          <w:color w:val="auto"/>
          <w:sz w:val="28"/>
          <w:szCs w:val="28"/>
          <w:u w:color="000000"/>
        </w:rPr>
        <w:lastRenderedPageBreak/>
        <w:t xml:space="preserve">возможностями здоровья к структуре адаптированной основной общеобразовательной программы, </w:t>
      </w:r>
      <w:r w:rsidRPr="00ED010F">
        <w:rPr>
          <w:rFonts w:ascii="Times New Roman" w:hAnsi="Times New Roman" w:cs="Times New Roman"/>
          <w:color w:val="auto"/>
          <w:sz w:val="28"/>
          <w:szCs w:val="28"/>
        </w:rPr>
        <w:t>условиям ее реализации и результатам освоения.</w:t>
      </w:r>
    </w:p>
    <w:p w:rsidR="00D529F1" w:rsidRPr="00D529F1" w:rsidRDefault="00982A8C" w:rsidP="00982A8C">
      <w:pPr>
        <w:spacing w:after="0" w:line="360" w:lineRule="auto"/>
        <w:ind w:firstLine="709"/>
        <w:jc w:val="both"/>
        <w:rPr>
          <w:rFonts w:ascii="Times New Roman" w:hAnsi="Times New Roman" w:cs="Times New Roman"/>
          <w:color w:val="auto"/>
          <w:sz w:val="28"/>
          <w:szCs w:val="28"/>
        </w:rPr>
      </w:pPr>
      <w:r w:rsidRPr="00B719F7">
        <w:rPr>
          <w:rFonts w:ascii="Times New Roman" w:hAnsi="Times New Roman" w:cs="Times New Roman"/>
          <w:color w:val="auto"/>
          <w:sz w:val="28"/>
          <w:szCs w:val="28"/>
        </w:rPr>
        <w:t xml:space="preserve">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w:t>
      </w:r>
      <w:r w:rsidRPr="00D529F1">
        <w:rPr>
          <w:rFonts w:ascii="Times New Roman" w:hAnsi="Times New Roman" w:cs="Times New Roman"/>
          <w:color w:val="auto"/>
          <w:sz w:val="28"/>
          <w:szCs w:val="28"/>
        </w:rPr>
        <w:t>обучения</w:t>
      </w:r>
      <w:r w:rsidR="00D529F1" w:rsidRPr="00D529F1">
        <w:rPr>
          <w:rFonts w:ascii="Times New Roman" w:hAnsi="Times New Roman" w:cs="Times New Roman"/>
          <w:color w:val="auto"/>
          <w:sz w:val="28"/>
          <w:szCs w:val="28"/>
        </w:rPr>
        <w:t xml:space="preserve"> </w:t>
      </w:r>
      <w:r w:rsidR="00D529F1" w:rsidRPr="00D529F1">
        <w:rPr>
          <w:rFonts w:ascii="Times New Roman" w:hAnsi="Times New Roman" w:cs="Times New Roman"/>
          <w:sz w:val="28"/>
          <w:szCs w:val="28"/>
        </w:rPr>
        <w:t>(1 - 4 классы)</w:t>
      </w:r>
      <w:r w:rsidRPr="00D529F1">
        <w:rPr>
          <w:rFonts w:ascii="Times New Roman" w:hAnsi="Times New Roman" w:cs="Times New Roman"/>
          <w:color w:val="auto"/>
          <w:sz w:val="28"/>
          <w:szCs w:val="28"/>
        </w:rPr>
        <w:t xml:space="preserve">. </w:t>
      </w:r>
    </w:p>
    <w:p w:rsidR="00D12979" w:rsidRPr="00F57733" w:rsidRDefault="00982A8C" w:rsidP="00982A8C">
      <w:pPr>
        <w:spacing w:after="0" w:line="360" w:lineRule="auto"/>
        <w:ind w:firstLine="709"/>
        <w:jc w:val="both"/>
        <w:rPr>
          <w:rFonts w:ascii="Times New Roman" w:hAnsi="Times New Roman" w:cs="Times New Roman"/>
          <w:color w:val="auto"/>
          <w:sz w:val="28"/>
          <w:szCs w:val="28"/>
        </w:rPr>
      </w:pPr>
      <w:r w:rsidRPr="00B719F7">
        <w:rPr>
          <w:rFonts w:ascii="Times New Roman" w:hAnsi="Times New Roman" w:cs="Times New Roman"/>
          <w:color w:val="auto"/>
          <w:sz w:val="28"/>
          <w:szCs w:val="28"/>
        </w:rPr>
        <w:t>АООП НОО представляет собой адаптированный вариант основной образовательной программы начального общего образования (далее —</w:t>
      </w:r>
      <w:r w:rsidRPr="00B719F7">
        <w:rPr>
          <w:color w:val="auto"/>
        </w:rPr>
        <w:t xml:space="preserve"> </w:t>
      </w:r>
      <w:r w:rsidRPr="00B719F7">
        <w:rPr>
          <w:rFonts w:ascii="Times New Roman" w:hAnsi="Times New Roman" w:cs="Times New Roman"/>
          <w:color w:val="auto"/>
          <w:sz w:val="28"/>
          <w:szCs w:val="28"/>
        </w:rPr>
        <w:t>ООП НОО). Требования к структуре АООП НОО (в том числе соотношению обязательной части и части, формируемой участниками образовательных отношений и их объему) и результатам ее освоения соответствуют федеральному государственному стандарту начального общего образования</w:t>
      </w:r>
      <w:r w:rsidRPr="00B719F7">
        <w:rPr>
          <w:rStyle w:val="a4"/>
          <w:rFonts w:ascii="Times New Roman" w:hAnsi="Times New Roman" w:cs="Times New Roman"/>
          <w:color w:val="auto"/>
          <w:sz w:val="28"/>
          <w:szCs w:val="28"/>
        </w:rPr>
        <w:footnoteReference w:id="2"/>
      </w:r>
      <w:r w:rsidRPr="00B719F7">
        <w:rPr>
          <w:rFonts w:ascii="Times New Roman" w:hAnsi="Times New Roman" w:cs="Times New Roman"/>
          <w:color w:val="auto"/>
          <w:sz w:val="28"/>
          <w:szCs w:val="28"/>
        </w:rPr>
        <w:t xml:space="preserve"> (далее — ФГОС НОО). Адаптация программы предполагает введение программы коррекционной работы, </w:t>
      </w:r>
      <w:r w:rsidR="00D12979" w:rsidRPr="00A95AAB">
        <w:rPr>
          <w:rFonts w:ascii="Times New Roman" w:hAnsi="Times New Roman" w:cs="Times New Roman"/>
          <w:color w:val="auto"/>
          <w:sz w:val="28"/>
          <w:szCs w:val="28"/>
        </w:rPr>
        <w:t>ориентированн</w:t>
      </w:r>
      <w:r w:rsidR="00D12979">
        <w:rPr>
          <w:rFonts w:ascii="Times New Roman" w:hAnsi="Times New Roman" w:cs="Times New Roman"/>
          <w:color w:val="auto"/>
          <w:sz w:val="28"/>
          <w:szCs w:val="28"/>
        </w:rPr>
        <w:t>ой</w:t>
      </w:r>
      <w:r w:rsidR="00D12979" w:rsidRPr="00A95AAB">
        <w:rPr>
          <w:rFonts w:ascii="Times New Roman" w:hAnsi="Times New Roman" w:cs="Times New Roman"/>
          <w:color w:val="auto"/>
          <w:sz w:val="28"/>
          <w:szCs w:val="28"/>
        </w:rPr>
        <w:t xml:space="preserve"> на удовлетворение особых образовательных потребностей обучающихся</w:t>
      </w:r>
      <w:r w:rsidRPr="00B719F7">
        <w:rPr>
          <w:rFonts w:ascii="Times New Roman" w:hAnsi="Times New Roman" w:cs="Times New Roman"/>
          <w:color w:val="auto"/>
          <w:sz w:val="28"/>
          <w:szCs w:val="28"/>
        </w:rPr>
        <w:t xml:space="preserve"> с ЗПР и поддержку в освоении АООП НОО, требований к результатам освоения </w:t>
      </w:r>
      <w:r>
        <w:rPr>
          <w:rFonts w:ascii="Times New Roman" w:hAnsi="Times New Roman" w:cs="Times New Roman"/>
          <w:color w:val="auto"/>
          <w:sz w:val="28"/>
          <w:szCs w:val="28"/>
        </w:rPr>
        <w:t xml:space="preserve">программы коррекционной работы </w:t>
      </w:r>
      <w:r w:rsidRPr="00B719F7">
        <w:rPr>
          <w:rFonts w:ascii="Times New Roman" w:hAnsi="Times New Roman" w:cs="Times New Roman"/>
          <w:color w:val="auto"/>
          <w:sz w:val="28"/>
          <w:szCs w:val="28"/>
        </w:rPr>
        <w:t xml:space="preserve">и условиям реализации АООП НОО. </w:t>
      </w:r>
      <w:r w:rsidR="00D12979" w:rsidRPr="00A95AAB">
        <w:rPr>
          <w:rFonts w:ascii="Times New Roman" w:hAnsi="Times New Roman" w:cs="Times New Roman"/>
          <w:color w:val="auto"/>
          <w:sz w:val="28"/>
          <w:szCs w:val="28"/>
        </w:rPr>
        <w:t>Обязательными у</w:t>
      </w:r>
      <w:r w:rsidR="00D12979">
        <w:rPr>
          <w:rFonts w:ascii="Times New Roman" w:hAnsi="Times New Roman" w:cs="Times New Roman"/>
          <w:color w:val="auto"/>
          <w:sz w:val="28"/>
          <w:szCs w:val="28"/>
        </w:rPr>
        <w:t>словиями реализации АООП НОО</w:t>
      </w:r>
      <w:r w:rsidR="00D12979" w:rsidRPr="00A95AAB">
        <w:rPr>
          <w:rFonts w:ascii="Times New Roman" w:hAnsi="Times New Roman" w:cs="Times New Roman"/>
          <w:color w:val="auto"/>
          <w:sz w:val="28"/>
          <w:szCs w:val="28"/>
        </w:rPr>
        <w:t xml:space="preserve"> обучающихся с </w:t>
      </w:r>
      <w:r w:rsidR="00D12979">
        <w:rPr>
          <w:rFonts w:ascii="Times New Roman" w:hAnsi="Times New Roman" w:cs="Times New Roman"/>
          <w:color w:val="auto"/>
          <w:sz w:val="28"/>
          <w:szCs w:val="28"/>
        </w:rPr>
        <w:t>ЗПР</w:t>
      </w:r>
      <w:r w:rsidR="00D12979" w:rsidRPr="00A95AAB">
        <w:rPr>
          <w:rFonts w:ascii="Times New Roman" w:hAnsi="Times New Roman" w:cs="Times New Roman"/>
          <w:color w:val="auto"/>
          <w:sz w:val="28"/>
          <w:szCs w:val="28"/>
        </w:rPr>
        <w:t xml:space="preserve"> явля</w:t>
      </w:r>
      <w:r w:rsidR="00D12979">
        <w:rPr>
          <w:rFonts w:ascii="Times New Roman" w:hAnsi="Times New Roman" w:cs="Times New Roman"/>
          <w:color w:val="auto"/>
          <w:sz w:val="28"/>
          <w:szCs w:val="28"/>
        </w:rPr>
        <w:t>е</w:t>
      </w:r>
      <w:r w:rsidR="00D12979" w:rsidRPr="00A95AAB">
        <w:rPr>
          <w:rFonts w:ascii="Times New Roman" w:hAnsi="Times New Roman" w:cs="Times New Roman"/>
          <w:color w:val="auto"/>
          <w:sz w:val="28"/>
          <w:szCs w:val="28"/>
        </w:rPr>
        <w:t xml:space="preserve">тся </w:t>
      </w:r>
      <w:r w:rsidR="00D12979">
        <w:rPr>
          <w:rFonts w:ascii="Times New Roman" w:hAnsi="Times New Roman" w:cs="Times New Roman"/>
          <w:color w:val="auto"/>
          <w:sz w:val="28"/>
          <w:szCs w:val="28"/>
        </w:rPr>
        <w:t>психолого-педагогическое</w:t>
      </w:r>
      <w:r w:rsidR="00D12979" w:rsidRPr="00A95AAB">
        <w:rPr>
          <w:rFonts w:ascii="Times New Roman" w:hAnsi="Times New Roman" w:cs="Times New Roman"/>
          <w:color w:val="auto"/>
          <w:sz w:val="28"/>
          <w:szCs w:val="28"/>
        </w:rPr>
        <w:t xml:space="preserve"> сопровождение обучающ</w:t>
      </w:r>
      <w:r w:rsidR="00D12979">
        <w:rPr>
          <w:rFonts w:ascii="Times New Roman" w:hAnsi="Times New Roman" w:cs="Times New Roman"/>
          <w:color w:val="auto"/>
          <w:sz w:val="28"/>
          <w:szCs w:val="28"/>
        </w:rPr>
        <w:t>егося</w:t>
      </w:r>
      <w:r w:rsidR="00D12979" w:rsidRPr="00A95AAB">
        <w:rPr>
          <w:rFonts w:ascii="Times New Roman" w:hAnsi="Times New Roman" w:cs="Times New Roman"/>
          <w:color w:val="auto"/>
          <w:sz w:val="28"/>
          <w:szCs w:val="28"/>
        </w:rPr>
        <w:t>, согласованная работа учител</w:t>
      </w:r>
      <w:r w:rsidR="00D12979">
        <w:rPr>
          <w:rFonts w:ascii="Times New Roman" w:hAnsi="Times New Roman" w:cs="Times New Roman"/>
          <w:color w:val="auto"/>
          <w:sz w:val="28"/>
          <w:szCs w:val="28"/>
        </w:rPr>
        <w:t>я</w:t>
      </w:r>
      <w:r w:rsidR="00D12979" w:rsidRPr="00A95AAB">
        <w:rPr>
          <w:rFonts w:ascii="Times New Roman" w:hAnsi="Times New Roman" w:cs="Times New Roman"/>
          <w:color w:val="auto"/>
          <w:sz w:val="28"/>
          <w:szCs w:val="28"/>
        </w:rPr>
        <w:t xml:space="preserve"> </w:t>
      </w:r>
      <w:r w:rsidR="00D12979" w:rsidRPr="00F57733">
        <w:rPr>
          <w:rFonts w:ascii="Times New Roman" w:hAnsi="Times New Roman" w:cs="Times New Roman"/>
          <w:color w:val="auto"/>
          <w:sz w:val="28"/>
          <w:szCs w:val="28"/>
        </w:rPr>
        <w:t>начальных классов с педагогами, реализующими программу коррекционной работы</w:t>
      </w:r>
      <w:r w:rsidR="000E0AC4" w:rsidRPr="00F57733">
        <w:rPr>
          <w:rFonts w:ascii="Times New Roman" w:hAnsi="Times New Roman" w:cs="Times New Roman"/>
          <w:color w:val="auto"/>
          <w:sz w:val="28"/>
          <w:szCs w:val="28"/>
        </w:rPr>
        <w:t xml:space="preserve">, содержание которой </w:t>
      </w:r>
      <w:r w:rsidR="000E0AC4" w:rsidRPr="00F57733">
        <w:rPr>
          <w:rFonts w:hAnsi="Times New Roman"/>
          <w:color w:val="auto"/>
          <w:sz w:val="28"/>
          <w:szCs w:val="28"/>
          <w:u w:color="000000"/>
        </w:rPr>
        <w:t>для</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каждого</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обучающегося</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определяется</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с</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учетом</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его</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особых</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образовательных</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потребностей</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на</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основе</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рекомендаций</w:t>
      </w:r>
      <w:r w:rsidR="000E0AC4" w:rsidRPr="00F57733">
        <w:rPr>
          <w:rFonts w:hAnsi="Times New Roman"/>
          <w:color w:val="auto"/>
          <w:sz w:val="28"/>
          <w:szCs w:val="28"/>
          <w:u w:color="000000"/>
        </w:rPr>
        <w:t xml:space="preserve"> </w:t>
      </w:r>
      <w:r w:rsidR="000E0AC4" w:rsidRPr="00F57733">
        <w:rPr>
          <w:rFonts w:hAnsi="Times New Roman"/>
          <w:color w:val="auto"/>
          <w:sz w:val="28"/>
          <w:szCs w:val="28"/>
          <w:u w:color="000000"/>
        </w:rPr>
        <w:t>ПМПК</w:t>
      </w:r>
      <w:r w:rsidR="000E0AC4" w:rsidRPr="00F57733">
        <w:rPr>
          <w:rFonts w:ascii="Times New Roman"/>
          <w:color w:val="auto"/>
          <w:sz w:val="28"/>
          <w:szCs w:val="28"/>
          <w:u w:color="000000"/>
        </w:rPr>
        <w:t xml:space="preserve">, </w:t>
      </w:r>
      <w:r w:rsidR="000E0AC4" w:rsidRPr="00F57733">
        <w:rPr>
          <w:rFonts w:hAnsi="Times New Roman"/>
          <w:color w:val="auto"/>
          <w:sz w:val="28"/>
          <w:szCs w:val="28"/>
          <w:u w:color="000000"/>
        </w:rPr>
        <w:t>ИПР</w:t>
      </w:r>
      <w:r w:rsidR="000E0AC4" w:rsidRPr="00F57733">
        <w:rPr>
          <w:rFonts w:ascii="Times New Roman"/>
          <w:color w:val="auto"/>
          <w:sz w:val="28"/>
          <w:szCs w:val="28"/>
          <w:u w:color="000000"/>
        </w:rPr>
        <w:t>.</w:t>
      </w:r>
    </w:p>
    <w:p w:rsidR="00DB5815" w:rsidRPr="00F63254" w:rsidRDefault="00DB5815" w:rsidP="00DB5815">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Определение варианта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обучающегося с ЗПР осуществляется на основе рекомендаций психолого-медико-педагогической комиссии (ПМПК), сформулированных по результатам его комплексного психолого-медико-</w:t>
      </w:r>
      <w:r w:rsidRPr="00F63254">
        <w:rPr>
          <w:rFonts w:ascii="Times New Roman" w:hAnsi="Times New Roman" w:cs="Times New Roman"/>
          <w:sz w:val="28"/>
          <w:szCs w:val="28"/>
        </w:rPr>
        <w:lastRenderedPageBreak/>
        <w:t>педагогического обследования, с учетом ИПР и в порядке, установленном законодательством Российской Федерации.</w:t>
      </w:r>
    </w:p>
    <w:p w:rsidR="009C3DA3" w:rsidRPr="00FB065A" w:rsidRDefault="009C3DA3" w:rsidP="009C3DA3">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 ЗПР</w:t>
      </w:r>
    </w:p>
    <w:p w:rsidR="008A40D4" w:rsidRPr="00F63254" w:rsidRDefault="008A40D4" w:rsidP="008A40D4">
      <w:pPr>
        <w:pStyle w:val="14TexstOSNOVA1012"/>
        <w:spacing w:line="360" w:lineRule="auto"/>
        <w:ind w:firstLine="709"/>
        <w:rPr>
          <w:rFonts w:ascii="Times New Roman" w:hAnsi="Times New Roman" w:cs="Times New Roman"/>
          <w:color w:val="auto"/>
          <w:sz w:val="28"/>
          <w:szCs w:val="28"/>
        </w:rPr>
      </w:pPr>
      <w:r w:rsidRPr="00706FF0">
        <w:rPr>
          <w:rFonts w:ascii="Times New Roman" w:hAnsi="Times New Roman" w:cs="Times New Roman"/>
          <w:color w:val="auto"/>
          <w:sz w:val="28"/>
          <w:szCs w:val="28"/>
        </w:rPr>
        <w:t>Обучающиеся с ЗПР</w:t>
      </w:r>
      <w:r w:rsidRPr="00F63254">
        <w:rPr>
          <w:rFonts w:ascii="Times New Roman" w:hAnsi="Times New Roman" w:cs="Times New Roman"/>
          <w:b/>
          <w:bCs/>
          <w:color w:val="auto"/>
          <w:sz w:val="28"/>
          <w:szCs w:val="28"/>
        </w:rPr>
        <w:t xml:space="preserve"> </w:t>
      </w:r>
      <w:r w:rsidRPr="00F63254">
        <w:rPr>
          <w:rFonts w:ascii="Times New Roman" w:hAnsi="Times New Roman" w:cs="Times New Roman"/>
          <w:color w:val="auto"/>
          <w:sz w:val="28"/>
          <w:szCs w:val="28"/>
        </w:rPr>
        <w:t>—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r w:rsidRPr="00F63254">
        <w:rPr>
          <w:rFonts w:ascii="Times New Roman" w:hAnsi="Times New Roman" w:cs="Times New Roman"/>
          <w:color w:val="auto"/>
          <w:sz w:val="28"/>
          <w:szCs w:val="28"/>
          <w:vertAlign w:val="superscript"/>
        </w:rPr>
        <w:footnoteReference w:id="3"/>
      </w:r>
      <w:r w:rsidRPr="00F63254">
        <w:rPr>
          <w:rFonts w:ascii="Times New Roman" w:hAnsi="Times New Roman" w:cs="Times New Roman"/>
          <w:color w:val="auto"/>
          <w:sz w:val="28"/>
          <w:szCs w:val="28"/>
        </w:rPr>
        <w:t>.</w:t>
      </w:r>
    </w:p>
    <w:p w:rsidR="008A40D4" w:rsidRPr="00F63254" w:rsidRDefault="008A40D4" w:rsidP="008A40D4">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t xml:space="preserve">Категория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w:t>
      </w:r>
      <w:r w:rsidRPr="00F63254">
        <w:rPr>
          <w:rFonts w:ascii="Times New Roman" w:hAnsi="Times New Roman" w:cs="Times New Roman"/>
          <w:bCs/>
          <w:sz w:val="28"/>
          <w:szCs w:val="28"/>
        </w:rPr>
        <w:t xml:space="preserve"> наиболее многочисленная среди детей с ограниченными возможностями здоровья (ОВЗ) и неоднородная по составу группа школьников.</w:t>
      </w:r>
      <w:r w:rsidRPr="00F63254">
        <w:rPr>
          <w:rFonts w:ascii="Times New Roman" w:hAnsi="Times New Roman" w:cs="Times New Roman"/>
          <w:b/>
          <w:bCs/>
          <w:sz w:val="28"/>
          <w:szCs w:val="28"/>
        </w:rPr>
        <w:t xml:space="preserve"> </w:t>
      </w:r>
      <w:r w:rsidRPr="00F63254">
        <w:rPr>
          <w:rFonts w:ascii="Times New Roman" w:hAnsi="Times New Roman" w:cs="Times New Roman"/>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8A40D4" w:rsidRPr="00F63254" w:rsidRDefault="008A40D4" w:rsidP="008A40D4">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8A40D4" w:rsidRPr="00F63254" w:rsidRDefault="008A40D4" w:rsidP="008A40D4">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lastRenderedPageBreak/>
        <w:t>Уровень психического развития поступающего в школу ребёнка с ЗПР зависит не только от характера и степени выраженности первичного (как правило, биологического по своей природе) нарушения, но и от качества предшествующего обучения и воспитания (раннего и дошкольного).</w:t>
      </w:r>
    </w:p>
    <w:p w:rsidR="008A40D4" w:rsidRPr="00F63254" w:rsidRDefault="008A40D4" w:rsidP="008A40D4">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8A40D4" w:rsidRPr="00F63254" w:rsidRDefault="008A40D4" w:rsidP="008A40D4">
      <w:pPr>
        <w:widowControl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w:t>
      </w:r>
      <w:r w:rsidRPr="00F63254">
        <w:rPr>
          <w:rFonts w:ascii="Times New Roman" w:hAnsi="Times New Roman" w:cs="Times New Roman"/>
          <w:color w:val="auto"/>
          <w:sz w:val="28"/>
          <w:szCs w:val="28"/>
        </w:rPr>
        <w:t>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способностью</w:t>
      </w:r>
      <w:r>
        <w:rPr>
          <w:rFonts w:ascii="Times New Roman" w:hAnsi="Times New Roman" w:cs="Times New Roman"/>
          <w:color w:val="auto"/>
          <w:sz w:val="28"/>
          <w:szCs w:val="28"/>
        </w:rPr>
        <w:t xml:space="preserve"> или неспособностью</w:t>
      </w:r>
      <w:r w:rsidRPr="00F63254">
        <w:rPr>
          <w:rFonts w:ascii="Times New Roman" w:hAnsi="Times New Roman" w:cs="Times New Roman"/>
          <w:color w:val="auto"/>
          <w:sz w:val="28"/>
          <w:szCs w:val="28"/>
        </w:rPr>
        <w:t xml:space="preserve"> обучающегося к освоению образования, сопоставимого по срокам с образованием здоровых сверстников</w:t>
      </w:r>
      <w:r w:rsidRPr="00F63254">
        <w:rPr>
          <w:rFonts w:ascii="Times New Roman" w:hAnsi="Times New Roman" w:cs="Times New Roman"/>
          <w:sz w:val="28"/>
          <w:szCs w:val="28"/>
        </w:rPr>
        <w:t>.</w:t>
      </w:r>
    </w:p>
    <w:p w:rsidR="008A40D4" w:rsidRPr="00F63254" w:rsidRDefault="008A40D4" w:rsidP="008A40D4">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w:t>
      </w:r>
      <w:r>
        <w:rPr>
          <w:rFonts w:ascii="Times New Roman" w:hAnsi="Times New Roman" w:cs="Times New Roman"/>
          <w:color w:val="auto"/>
          <w:sz w:val="28"/>
          <w:szCs w:val="28"/>
        </w:rPr>
        <w:t>7.1</w:t>
      </w:r>
      <w:r w:rsidRPr="00F63254">
        <w:rPr>
          <w:rFonts w:ascii="Times New Roman" w:hAnsi="Times New Roman" w:cs="Times New Roman"/>
          <w:color w:val="auto"/>
          <w:sz w:val="28"/>
          <w:szCs w:val="28"/>
        </w:rPr>
        <w:t>) могут быть представлены следующим образом.</w:t>
      </w:r>
    </w:p>
    <w:p w:rsidR="008B4E68" w:rsidRPr="00F57733" w:rsidRDefault="008B4E68" w:rsidP="008A40D4">
      <w:pPr>
        <w:spacing w:after="0" w:line="360" w:lineRule="auto"/>
        <w:ind w:firstLine="709"/>
        <w:jc w:val="both"/>
        <w:rPr>
          <w:rFonts w:ascii="Times New Roman" w:hAnsi="Times New Roman" w:cs="Times New Roman"/>
          <w:color w:val="auto"/>
          <w:sz w:val="28"/>
          <w:szCs w:val="28"/>
        </w:rPr>
      </w:pPr>
      <w:r w:rsidRPr="00003B26">
        <w:rPr>
          <w:rFonts w:ascii="Times New Roman" w:hAnsi="Times New Roman" w:cs="Times New Roman"/>
          <w:sz w:val="28"/>
          <w:szCs w:val="28"/>
        </w:rPr>
        <w:t xml:space="preserve">АООП НОО (вариант 7.1) адресована обучающимся с ЗПР, достигшим к моменту поступления в школу уровня психофизического развития близкого </w:t>
      </w:r>
      <w:r w:rsidRPr="00003B26">
        <w:rPr>
          <w:rFonts w:ascii="Times New Roman" w:hAnsi="Times New Roman" w:cs="Times New Roman"/>
          <w:sz w:val="28"/>
          <w:szCs w:val="28"/>
        </w:rPr>
        <w:lastRenderedPageBreak/>
        <w:t>возрастной норме, но отмеча</w:t>
      </w:r>
      <w:r>
        <w:rPr>
          <w:rFonts w:ascii="Times New Roman" w:hAnsi="Times New Roman" w:cs="Times New Roman"/>
          <w:sz w:val="28"/>
          <w:szCs w:val="28"/>
        </w:rPr>
        <w:t>ются</w:t>
      </w:r>
      <w:r w:rsidRPr="00003B26">
        <w:rPr>
          <w:rFonts w:ascii="Times New Roman" w:hAnsi="Times New Roman" w:cs="Times New Roman"/>
          <w:sz w:val="28"/>
          <w:szCs w:val="28"/>
        </w:rPr>
        <w:t xml:space="preserve"> </w:t>
      </w:r>
      <w:r w:rsidRPr="005E6D54">
        <w:rPr>
          <w:rFonts w:ascii="Times New Roman" w:hAnsi="Times New Roman" w:cs="Times New Roman"/>
          <w:color w:val="auto"/>
          <w:sz w:val="28"/>
          <w:szCs w:val="28"/>
        </w:rPr>
        <w:t xml:space="preserve">трудности произвольной саморегуляции, проявляющейся в условиях деятельности и организованного поведения, и признаки общей социально-эмоциональной незрелости. </w:t>
      </w:r>
      <w:r>
        <w:rPr>
          <w:rFonts w:ascii="Times New Roman" w:hAnsi="Times New Roman" w:cs="Times New Roman"/>
          <w:color w:val="auto"/>
          <w:sz w:val="28"/>
          <w:szCs w:val="28"/>
        </w:rPr>
        <w:t>Кроме того, у</w:t>
      </w:r>
      <w:r w:rsidRPr="005E6D54">
        <w:rPr>
          <w:rFonts w:ascii="Times New Roman" w:hAnsi="Times New Roman" w:cs="Times New Roman"/>
          <w:color w:val="auto"/>
          <w:sz w:val="28"/>
          <w:szCs w:val="28"/>
        </w:rPr>
        <w:t xml:space="preserve"> </w:t>
      </w:r>
      <w:r>
        <w:rPr>
          <w:rFonts w:ascii="Times New Roman" w:hAnsi="Times New Roman" w:cs="Times New Roman"/>
          <w:color w:val="auto"/>
          <w:sz w:val="28"/>
          <w:szCs w:val="28"/>
        </w:rPr>
        <w:t>данной категории обучающихся</w:t>
      </w:r>
      <w:r w:rsidRPr="005E6D54">
        <w:rPr>
          <w:rFonts w:ascii="Times New Roman" w:hAnsi="Times New Roman" w:cs="Times New Roman"/>
          <w:color w:val="auto"/>
          <w:sz w:val="28"/>
          <w:szCs w:val="28"/>
        </w:rPr>
        <w:t xml:space="preserve"> могут отмечаться признаки легкой органической недостаточности центральной нервной системы (ЦНС), выражающиеся в повышенной психической истощаемости с сопутствующим снижением умственной </w:t>
      </w:r>
      <w:r w:rsidRPr="00F57733">
        <w:rPr>
          <w:rFonts w:ascii="Times New Roman" w:hAnsi="Times New Roman" w:cs="Times New Roman"/>
          <w:color w:val="auto"/>
          <w:sz w:val="28"/>
          <w:szCs w:val="28"/>
        </w:rPr>
        <w:t xml:space="preserve">работоспособности и устойчивости к интеллектуальным и эмоциональным нагрузкам. </w:t>
      </w:r>
      <w:r w:rsidR="001D48CD" w:rsidRPr="00F57733">
        <w:rPr>
          <w:rFonts w:ascii="Times New Roman" w:hAnsi="Times New Roman" w:cs="Times New Roman"/>
          <w:color w:val="auto"/>
          <w:sz w:val="28"/>
          <w:szCs w:val="28"/>
        </w:rPr>
        <w:t>П</w:t>
      </w:r>
      <w:r w:rsidR="001D48CD" w:rsidRPr="00F57733">
        <w:rPr>
          <w:rFonts w:ascii="Times New Roman" w:hAnsi="Times New Roman"/>
          <w:color w:val="auto"/>
          <w:sz w:val="28"/>
          <w:szCs w:val="28"/>
        </w:rPr>
        <w:t xml:space="preserve">омимо перечисленных характеристик, у обучающихся могут отмечаться типичные, в разной степени выраженные, дисфункции в сферах пространственных представлений, зрительно-моторной координации, фонетико-фонематического развития, нейродинамики и др. </w:t>
      </w:r>
      <w:r w:rsidRPr="00F57733">
        <w:rPr>
          <w:rFonts w:ascii="Times New Roman" w:hAnsi="Times New Roman" w:cs="Times New Roman"/>
          <w:color w:val="auto"/>
          <w:sz w:val="28"/>
          <w:szCs w:val="28"/>
        </w:rPr>
        <w:t>Но при этом наблюдается устойчивость форм адаптивного поведения.</w:t>
      </w:r>
    </w:p>
    <w:p w:rsidR="009C3DA3" w:rsidRPr="00FB065A" w:rsidRDefault="009C3DA3" w:rsidP="009C3DA3">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Особые образовательные потребности обучающихся с ЗПР</w:t>
      </w:r>
    </w:p>
    <w:p w:rsidR="0029710A" w:rsidRPr="00F63254" w:rsidRDefault="0029710A" w:rsidP="0029710A">
      <w:pPr>
        <w:pStyle w:val="14TexstOSNOVA1012"/>
        <w:spacing w:line="360" w:lineRule="auto"/>
        <w:ind w:firstLine="709"/>
        <w:rPr>
          <w:rFonts w:ascii="Times New Roman" w:hAnsi="Times New Roman" w:cs="Times New Roman"/>
          <w:b/>
          <w:caps/>
          <w:color w:val="auto"/>
          <w:sz w:val="28"/>
          <w:szCs w:val="28"/>
          <w:shd w:val="clear" w:color="auto" w:fill="FFFFFF"/>
        </w:rPr>
      </w:pPr>
      <w:r w:rsidRPr="0029710A">
        <w:rPr>
          <w:rFonts w:ascii="Times New Roman" w:hAnsi="Times New Roman" w:cs="Times New Roman"/>
          <w:color w:val="auto"/>
          <w:sz w:val="28"/>
          <w:szCs w:val="28"/>
        </w:rPr>
        <w:t>Особые образовательные потребности</w:t>
      </w:r>
      <w:r w:rsidRPr="00F63254">
        <w:rPr>
          <w:rFonts w:ascii="Times New Roman" w:hAnsi="Times New Roman" w:cs="Times New Roman"/>
          <w:color w:val="auto"/>
          <w:sz w:val="28"/>
          <w:szCs w:val="28"/>
        </w:rPr>
        <w:t xml:space="preserve">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sidRPr="00F63254">
        <w:rPr>
          <w:rFonts w:ascii="Times New Roman" w:hAnsi="Times New Roman" w:cs="Times New Roman"/>
          <w:color w:val="auto"/>
          <w:sz w:val="28"/>
          <w:szCs w:val="28"/>
          <w:shd w:val="clear" w:color="auto" w:fill="FFFFFF"/>
        </w:rPr>
        <w:t>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r w:rsidRPr="00F63254">
        <w:rPr>
          <w:rStyle w:val="a4"/>
          <w:rFonts w:ascii="Times New Roman" w:hAnsi="Times New Roman" w:cs="Times New Roman"/>
          <w:color w:val="auto"/>
          <w:sz w:val="28"/>
          <w:szCs w:val="28"/>
          <w:shd w:val="clear" w:color="auto" w:fill="FFFFFF"/>
        </w:rPr>
        <w:footnoteReference w:id="4"/>
      </w:r>
      <w:r w:rsidRPr="00F63254">
        <w:rPr>
          <w:rFonts w:ascii="Times New Roman" w:hAnsi="Times New Roman" w:cs="Times New Roman"/>
          <w:color w:val="auto"/>
          <w:sz w:val="28"/>
          <w:szCs w:val="28"/>
          <w:shd w:val="clear" w:color="auto" w:fill="FFFFFF"/>
        </w:rPr>
        <w:t xml:space="preserve">, так и специфические. </w:t>
      </w:r>
    </w:p>
    <w:p w:rsidR="0029710A" w:rsidRPr="00F63254" w:rsidRDefault="0029710A" w:rsidP="0029710A">
      <w:pPr>
        <w:pStyle w:val="09PodZAG"/>
        <w:widowControl w:val="0"/>
        <w:spacing w:after="0" w:line="360" w:lineRule="auto"/>
        <w:ind w:firstLine="600"/>
        <w:jc w:val="both"/>
        <w:rPr>
          <w:rFonts w:ascii="Times New Roman" w:hAnsi="Times New Roman" w:cs="Times New Roman"/>
          <w:b w:val="0"/>
          <w:caps w:val="0"/>
          <w:color w:val="auto"/>
          <w:sz w:val="28"/>
          <w:szCs w:val="28"/>
          <w:shd w:val="clear" w:color="auto" w:fill="FFFFFF"/>
        </w:rPr>
      </w:pPr>
      <w:r w:rsidRPr="00F63254">
        <w:rPr>
          <w:rFonts w:ascii="Times New Roman" w:hAnsi="Times New Roman" w:cs="Times New Roman"/>
          <w:b w:val="0"/>
          <w:caps w:val="0"/>
          <w:color w:val="auto"/>
          <w:sz w:val="28"/>
          <w:szCs w:val="28"/>
          <w:shd w:val="clear" w:color="auto" w:fill="FFFFFF"/>
        </w:rPr>
        <w:t xml:space="preserve">К общим потребностям относятся: </w:t>
      </w:r>
    </w:p>
    <w:p w:rsidR="0029710A" w:rsidRPr="00F63254" w:rsidRDefault="0029710A" w:rsidP="000C5522">
      <w:pPr>
        <w:pStyle w:val="p4"/>
        <w:numPr>
          <w:ilvl w:val="0"/>
          <w:numId w:val="7"/>
        </w:numPr>
        <w:spacing w:before="0" w:beforeAutospacing="0" w:after="0" w:afterAutospacing="0" w:line="360" w:lineRule="auto"/>
        <w:ind w:left="0" w:firstLine="709"/>
        <w:jc w:val="both"/>
        <w:rPr>
          <w:sz w:val="28"/>
          <w:szCs w:val="28"/>
        </w:rPr>
      </w:pPr>
      <w:r w:rsidRPr="00F63254">
        <w:rPr>
          <w:sz w:val="28"/>
          <w:szCs w:val="28"/>
        </w:rPr>
        <w:t>получение специальной помощи средствами образования сразу же после выявления первичного нарушения развития;</w:t>
      </w:r>
    </w:p>
    <w:p w:rsidR="0029710A" w:rsidRPr="00F63254" w:rsidRDefault="0029710A"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t>выделение пропедевтического периода в образовании, обеспечивающего преемственность между дошкольным и школьным этапами;</w:t>
      </w:r>
    </w:p>
    <w:p w:rsidR="0029710A" w:rsidRPr="00F63254" w:rsidRDefault="0029710A"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FA3C7C" w:rsidRPr="00FA3C7C" w:rsidRDefault="0029710A"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A3C7C">
        <w:rPr>
          <w:sz w:val="28"/>
          <w:szCs w:val="28"/>
        </w:rPr>
        <w:lastRenderedPageBreak/>
        <w:t xml:space="preserve">обязательность непрерывности коррекционно-развивающего процесса, реализуемого, как через содержание </w:t>
      </w:r>
      <w:r w:rsidR="00510261" w:rsidRPr="00FA3C7C">
        <w:rPr>
          <w:sz w:val="28"/>
          <w:szCs w:val="28"/>
        </w:rPr>
        <w:t>предметных</w:t>
      </w:r>
      <w:r w:rsidRPr="00FA3C7C">
        <w:rPr>
          <w:sz w:val="28"/>
          <w:szCs w:val="28"/>
        </w:rPr>
        <w:t xml:space="preserve"> областей, так и в процессе индивидуальной работы;</w:t>
      </w:r>
    </w:p>
    <w:p w:rsidR="0029710A" w:rsidRPr="00F63254" w:rsidRDefault="0029710A" w:rsidP="0029710A">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оптимизирующее взаимодействие ребенка с педагогами и соучениками; </w:t>
      </w:r>
    </w:p>
    <w:p w:rsidR="0029710A" w:rsidRPr="00F63254" w:rsidRDefault="0029710A" w:rsidP="0029710A">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направленное на установление взаимодействия семьи и образовательной организации;</w:t>
      </w:r>
    </w:p>
    <w:p w:rsidR="0029710A" w:rsidRPr="00F63254" w:rsidRDefault="0029710A" w:rsidP="0029710A">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постепенное расширение образовательного пространства, выходящего за пределы образовательной организации.</w:t>
      </w:r>
    </w:p>
    <w:p w:rsidR="0029710A" w:rsidRPr="00F63254" w:rsidRDefault="0029710A" w:rsidP="0029710A">
      <w:pPr>
        <w:pStyle w:val="p4"/>
        <w:spacing w:before="0" w:beforeAutospacing="0" w:after="0" w:afterAutospacing="0" w:line="360" w:lineRule="auto"/>
        <w:ind w:firstLine="709"/>
        <w:jc w:val="both"/>
        <w:rPr>
          <w:sz w:val="28"/>
          <w:szCs w:val="28"/>
        </w:rPr>
      </w:pPr>
      <w:r w:rsidRPr="00F63254">
        <w:rPr>
          <w:sz w:val="28"/>
          <w:szCs w:val="28"/>
          <w:shd w:val="clear" w:color="auto" w:fill="FFFFFF"/>
        </w:rPr>
        <w:t xml:space="preserve">Для обучающихся с ЗПР, осваивающих АООП НОО (вариант </w:t>
      </w:r>
      <w:r>
        <w:rPr>
          <w:sz w:val="28"/>
          <w:szCs w:val="28"/>
          <w:shd w:val="clear" w:color="auto" w:fill="FFFFFF"/>
        </w:rPr>
        <w:t>7.1</w:t>
      </w:r>
      <w:r w:rsidRPr="00F63254">
        <w:rPr>
          <w:sz w:val="28"/>
          <w:szCs w:val="28"/>
          <w:shd w:val="clear" w:color="auto" w:fill="FFFFFF"/>
        </w:rPr>
        <w:t>), характерны следующие специфические образовательные потребности:</w:t>
      </w:r>
    </w:p>
    <w:p w:rsidR="00B50597" w:rsidRPr="00570722" w:rsidRDefault="00B50597" w:rsidP="00B50597">
      <w:pPr>
        <w:spacing w:after="0" w:line="360" w:lineRule="auto"/>
        <w:ind w:right="99" w:firstLine="709"/>
        <w:jc w:val="both"/>
        <w:rPr>
          <w:rFonts w:ascii="Times New Roman" w:hAnsi="Times New Roman" w:cs="Times New Roman"/>
          <w:sz w:val="28"/>
          <w:szCs w:val="28"/>
        </w:rPr>
      </w:pPr>
      <w:r w:rsidRPr="00F63254">
        <w:rPr>
          <w:rStyle w:val="s1"/>
          <w:sz w:val="28"/>
          <w:szCs w:val="28"/>
        </w:rPr>
        <w:sym w:font="Symbol" w:char="F0B7"/>
      </w:r>
      <w:r w:rsidRPr="00F63254">
        <w:rPr>
          <w:rStyle w:val="s1"/>
          <w:sz w:val="28"/>
          <w:szCs w:val="28"/>
        </w:rPr>
        <w:t> </w:t>
      </w:r>
      <w:r w:rsidRPr="00570722">
        <w:rPr>
          <w:rFonts w:ascii="Times New Roman" w:hAnsi="Times New Roman" w:cs="Times New Roman"/>
          <w:sz w:val="28"/>
          <w:szCs w:val="28"/>
        </w:rPr>
        <w:t>адаптаци</w:t>
      </w:r>
      <w:r>
        <w:rPr>
          <w:rFonts w:ascii="Times New Roman" w:hAnsi="Times New Roman" w:cs="Times New Roman"/>
          <w:sz w:val="28"/>
          <w:szCs w:val="28"/>
        </w:rPr>
        <w:t>я основной</w:t>
      </w:r>
      <w:r w:rsidRPr="00570722">
        <w:rPr>
          <w:rFonts w:ascii="Times New Roman" w:hAnsi="Times New Roman" w:cs="Times New Roman"/>
          <w:sz w:val="28"/>
          <w:szCs w:val="28"/>
        </w:rPr>
        <w:t xml:space="preserve"> </w:t>
      </w:r>
      <w:r>
        <w:rPr>
          <w:rFonts w:ascii="Times New Roman" w:hAnsi="Times New Roman" w:cs="Times New Roman"/>
          <w:sz w:val="28"/>
          <w:szCs w:val="28"/>
        </w:rPr>
        <w:t>обще</w:t>
      </w:r>
      <w:r w:rsidRPr="00570722">
        <w:rPr>
          <w:rFonts w:ascii="Times New Roman" w:hAnsi="Times New Roman" w:cs="Times New Roman"/>
          <w:sz w:val="28"/>
          <w:szCs w:val="28"/>
        </w:rPr>
        <w:t>образовательной</w:t>
      </w:r>
      <w:r>
        <w:rPr>
          <w:rFonts w:ascii="Times New Roman" w:hAnsi="Times New Roman" w:cs="Times New Roman"/>
          <w:sz w:val="28"/>
          <w:szCs w:val="28"/>
        </w:rPr>
        <w:t xml:space="preserve"> программы начального общего образования </w:t>
      </w:r>
      <w:r w:rsidRPr="00570722">
        <w:rPr>
          <w:rFonts w:ascii="Times New Roman" w:hAnsi="Times New Roman" w:cs="Times New Roman"/>
          <w:sz w:val="28"/>
          <w:szCs w:val="28"/>
        </w:rPr>
        <w:t xml:space="preserve">с учетом необходимости коррекции </w:t>
      </w:r>
      <w:r>
        <w:rPr>
          <w:rFonts w:ascii="Times New Roman" w:hAnsi="Times New Roman" w:cs="Times New Roman"/>
          <w:sz w:val="28"/>
          <w:szCs w:val="28"/>
        </w:rPr>
        <w:t>психофизического развития</w:t>
      </w:r>
      <w:r w:rsidRPr="00570722">
        <w:rPr>
          <w:rFonts w:ascii="Times New Roman" w:hAnsi="Times New Roman" w:cs="Times New Roman"/>
          <w:sz w:val="28"/>
          <w:szCs w:val="28"/>
        </w:rPr>
        <w:t>;</w:t>
      </w:r>
    </w:p>
    <w:p w:rsidR="00033592" w:rsidRDefault="00033592" w:rsidP="00033592">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033592" w:rsidRDefault="00033592" w:rsidP="00033592">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 xml:space="preserve">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специальной психокоррекционной помощи, направленной на компенсацию дефицитов эмоционального </w:t>
      </w:r>
      <w:r w:rsidRPr="0005786F">
        <w:rPr>
          <w:rFonts w:ascii="Times New Roman" w:hAnsi="Times New Roman" w:cs="Times New Roman"/>
          <w:color w:val="auto"/>
          <w:sz w:val="28"/>
          <w:szCs w:val="28"/>
        </w:rPr>
        <w:t>развития</w:t>
      </w:r>
      <w:r w:rsidR="007E293D" w:rsidRPr="0005786F">
        <w:rPr>
          <w:rFonts w:ascii="Times New Roman" w:hAnsi="Times New Roman" w:cs="Times New Roman"/>
          <w:color w:val="auto"/>
          <w:sz w:val="28"/>
          <w:szCs w:val="28"/>
        </w:rPr>
        <w:t xml:space="preserve">, </w:t>
      </w:r>
      <w:r w:rsidRPr="0005786F">
        <w:rPr>
          <w:rFonts w:ascii="Times New Roman" w:hAnsi="Times New Roman" w:cs="Times New Roman"/>
          <w:color w:val="auto"/>
          <w:sz w:val="28"/>
          <w:szCs w:val="28"/>
        </w:rPr>
        <w:t>формирование</w:t>
      </w:r>
      <w:r w:rsidRPr="008E79E4">
        <w:rPr>
          <w:rFonts w:ascii="Times New Roman" w:hAnsi="Times New Roman" w:cs="Times New Roman"/>
          <w:sz w:val="28"/>
          <w:szCs w:val="28"/>
        </w:rPr>
        <w:t xml:space="preserve"> осознанной саморегуляции познавательной деятельности и поведения;</w:t>
      </w:r>
    </w:p>
    <w:p w:rsidR="003A4CCF" w:rsidRPr="003A4CCF" w:rsidRDefault="003A4CCF" w:rsidP="003A4CCF">
      <w:pPr>
        <w:pStyle w:val="p4"/>
        <w:spacing w:before="0" w:beforeAutospacing="0" w:after="0" w:afterAutospacing="0" w:line="360" w:lineRule="auto"/>
        <w:ind w:firstLine="709"/>
        <w:jc w:val="both"/>
        <w:rPr>
          <w:sz w:val="28"/>
          <w:szCs w:val="28"/>
        </w:rPr>
      </w:pPr>
      <w:r w:rsidRPr="003A4CCF">
        <w:rPr>
          <w:rStyle w:val="s1"/>
          <w:sz w:val="28"/>
          <w:szCs w:val="28"/>
        </w:rPr>
        <w:sym w:font="Symbol" w:char="F0B7"/>
      </w:r>
      <w:r w:rsidRPr="003A4CCF">
        <w:rPr>
          <w:rStyle w:val="s1"/>
          <w:sz w:val="28"/>
          <w:szCs w:val="28"/>
        </w:rPr>
        <w:t> </w:t>
      </w:r>
      <w:r w:rsidRPr="003A4CCF">
        <w:rPr>
          <w:sz w:val="28"/>
          <w:szCs w:val="28"/>
        </w:rPr>
        <w:t>организаци</w:t>
      </w:r>
      <w:r w:rsidR="00B50597">
        <w:rPr>
          <w:sz w:val="28"/>
          <w:szCs w:val="28"/>
        </w:rPr>
        <w:t>я</w:t>
      </w:r>
      <w:r w:rsidRPr="003A4CCF">
        <w:rPr>
          <w:sz w:val="28"/>
          <w:szCs w:val="28"/>
        </w:rPr>
        <w:t xml:space="preserve"> процесса обучения с учетом специфики усвоения знаний, умений и навыков обучающимися с ЗПР </w:t>
      </w:r>
      <w:r w:rsidR="00EC4A28">
        <w:rPr>
          <w:sz w:val="28"/>
          <w:szCs w:val="28"/>
        </w:rPr>
        <w:t xml:space="preserve">с </w:t>
      </w:r>
      <w:r w:rsidR="00EC4A28" w:rsidRPr="00EA2B30">
        <w:rPr>
          <w:sz w:val="28"/>
        </w:rPr>
        <w:t>учет</w:t>
      </w:r>
      <w:r w:rsidR="00EC4A28">
        <w:rPr>
          <w:sz w:val="28"/>
        </w:rPr>
        <w:t>ом</w:t>
      </w:r>
      <w:r w:rsidR="00EC4A28" w:rsidRPr="00EA2B30">
        <w:rPr>
          <w:sz w:val="28"/>
        </w:rPr>
        <w:t xml:space="preserve"> темпа учебной работы </w:t>
      </w:r>
      <w:r w:rsidRPr="003A4CCF">
        <w:rPr>
          <w:sz w:val="28"/>
          <w:szCs w:val="28"/>
        </w:rPr>
        <w:t xml:space="preserve">("пошаговом» предъявлении материала, дозированной помощи взрослого, использовании специальных методов, приемов и средств, способствующих как </w:t>
      </w:r>
      <w:r w:rsidRPr="003A4CCF">
        <w:rPr>
          <w:sz w:val="28"/>
          <w:szCs w:val="28"/>
        </w:rPr>
        <w:lastRenderedPageBreak/>
        <w:t>общему развитию обучающегося, так и компенсации индивидуальных недостатков развития);</w:t>
      </w:r>
    </w:p>
    <w:p w:rsidR="00B50597" w:rsidRPr="00FA3C7C" w:rsidRDefault="00B50597"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3A4CCF">
        <w:rPr>
          <w:rStyle w:val="s1"/>
          <w:sz w:val="28"/>
          <w:szCs w:val="28"/>
        </w:rPr>
        <w:sym w:font="Symbol" w:char="F0B7"/>
      </w:r>
      <w:r w:rsidRPr="003A4CCF">
        <w:rPr>
          <w:rStyle w:val="s1"/>
          <w:sz w:val="28"/>
          <w:szCs w:val="28"/>
        </w:rPr>
        <w:t> </w:t>
      </w:r>
      <w:r w:rsidR="00FA3C7C" w:rsidRPr="00755093">
        <w:rPr>
          <w:rFonts w:ascii="Times New Roman" w:hAnsi="Times New Roman" w:cs="Times New Roman"/>
          <w:color w:val="auto"/>
          <w:sz w:val="28"/>
          <w:szCs w:val="28"/>
        </w:rPr>
        <w:t xml:space="preserve">учет актуальных и потенциальных познавательных возможностей, </w:t>
      </w:r>
      <w:r w:rsidR="00033592" w:rsidRPr="00755093">
        <w:rPr>
          <w:rFonts w:ascii="Times New Roman" w:hAnsi="Times New Roman" w:cs="Times New Roman"/>
          <w:color w:val="auto"/>
          <w:sz w:val="28"/>
          <w:szCs w:val="28"/>
        </w:rPr>
        <w:t xml:space="preserve">обеспечение </w:t>
      </w:r>
      <w:r w:rsidRPr="00755093">
        <w:rPr>
          <w:rFonts w:ascii="Times New Roman" w:hAnsi="Times New Roman" w:cs="Times New Roman"/>
          <w:color w:val="auto"/>
          <w:sz w:val="28"/>
          <w:szCs w:val="28"/>
        </w:rPr>
        <w:t>индивидуальн</w:t>
      </w:r>
      <w:r w:rsidR="00033592" w:rsidRPr="00755093">
        <w:rPr>
          <w:rFonts w:ascii="Times New Roman" w:hAnsi="Times New Roman" w:cs="Times New Roman"/>
          <w:color w:val="auto"/>
          <w:sz w:val="28"/>
          <w:szCs w:val="28"/>
        </w:rPr>
        <w:t>ого</w:t>
      </w:r>
      <w:r w:rsidRPr="00755093">
        <w:rPr>
          <w:rFonts w:ascii="Times New Roman" w:hAnsi="Times New Roman" w:cs="Times New Roman"/>
          <w:color w:val="auto"/>
          <w:sz w:val="28"/>
          <w:szCs w:val="28"/>
        </w:rPr>
        <w:t xml:space="preserve"> темп</w:t>
      </w:r>
      <w:r w:rsidR="00033592" w:rsidRPr="00755093">
        <w:rPr>
          <w:rFonts w:ascii="Times New Roman" w:hAnsi="Times New Roman" w:cs="Times New Roman"/>
          <w:color w:val="auto"/>
          <w:sz w:val="28"/>
          <w:szCs w:val="28"/>
        </w:rPr>
        <w:t>а</w:t>
      </w:r>
      <w:r w:rsidRPr="00755093">
        <w:rPr>
          <w:rFonts w:ascii="Times New Roman" w:hAnsi="Times New Roman" w:cs="Times New Roman"/>
          <w:color w:val="auto"/>
          <w:sz w:val="28"/>
          <w:szCs w:val="28"/>
        </w:rPr>
        <w:t xml:space="preserve"> обучения и продвижения в</w:t>
      </w:r>
      <w:r w:rsidRPr="00FA3C7C">
        <w:rPr>
          <w:rFonts w:ascii="Times New Roman" w:hAnsi="Times New Roman" w:cs="Times New Roman"/>
          <w:sz w:val="28"/>
          <w:szCs w:val="28"/>
        </w:rPr>
        <w:t xml:space="preserve"> образовательном пространстве для разных категорий обучающихся с ЗПР;</w:t>
      </w:r>
    </w:p>
    <w:p w:rsidR="00033592" w:rsidRDefault="00033592" w:rsidP="00F13801">
      <w:pPr>
        <w:tabs>
          <w:tab w:val="left" w:pos="0"/>
          <w:tab w:val="right" w:leader="dot" w:pos="9639"/>
        </w:tabs>
        <w:spacing w:after="0" w:line="360" w:lineRule="auto"/>
        <w:ind w:firstLine="709"/>
        <w:jc w:val="both"/>
        <w:rPr>
          <w:rStyle w:val="s1"/>
          <w:rFonts w:ascii="Times New Roman" w:hAnsi="Times New Roman" w:cs="Times New Roman"/>
          <w:sz w:val="28"/>
          <w:szCs w:val="28"/>
        </w:rPr>
      </w:pPr>
      <w:r w:rsidRPr="003A4CCF">
        <w:rPr>
          <w:rStyle w:val="s1"/>
          <w:sz w:val="28"/>
          <w:szCs w:val="28"/>
        </w:rPr>
        <w:sym w:font="Symbol" w:char="F0B7"/>
      </w:r>
      <w:r w:rsidRPr="003A4CCF">
        <w:rPr>
          <w:rStyle w:val="s1"/>
          <w:sz w:val="28"/>
          <w:szCs w:val="28"/>
        </w:rPr>
        <w:t> </w:t>
      </w:r>
      <w:r w:rsidRPr="00570722">
        <w:rPr>
          <w:rFonts w:ascii="Times New Roman" w:hAnsi="Times New Roman" w:cs="Times New Roman"/>
          <w:sz w:val="28"/>
          <w:szCs w:val="28"/>
        </w:rPr>
        <w:t>профилактика и коррекция социокультурной и школьной дезадаптации</w:t>
      </w:r>
      <w:r>
        <w:rPr>
          <w:rFonts w:ascii="Times New Roman" w:hAnsi="Times New Roman" w:cs="Times New Roman"/>
          <w:sz w:val="28"/>
          <w:szCs w:val="28"/>
        </w:rPr>
        <w:t>;</w:t>
      </w:r>
    </w:p>
    <w:p w:rsidR="00B50597" w:rsidRDefault="00B50597" w:rsidP="00F13801">
      <w:pPr>
        <w:tabs>
          <w:tab w:val="left" w:pos="0"/>
          <w:tab w:val="right" w:leader="dot" w:pos="9639"/>
        </w:tabs>
        <w:spacing w:after="0" w:line="360" w:lineRule="auto"/>
        <w:ind w:firstLine="709"/>
        <w:jc w:val="both"/>
        <w:rPr>
          <w:rStyle w:val="s1"/>
          <w:rFonts w:ascii="Times New Roman" w:hAnsi="Times New Roman" w:cs="Times New Roman"/>
          <w:sz w:val="28"/>
          <w:szCs w:val="28"/>
        </w:rPr>
      </w:pPr>
      <w:r w:rsidRPr="003A4CCF">
        <w:rPr>
          <w:rStyle w:val="s1"/>
          <w:sz w:val="28"/>
          <w:szCs w:val="28"/>
        </w:rPr>
        <w:sym w:font="Symbol" w:char="F0B7"/>
      </w:r>
      <w:r w:rsidRPr="003A4CCF">
        <w:rPr>
          <w:rStyle w:val="s1"/>
          <w:sz w:val="28"/>
          <w:szCs w:val="28"/>
        </w:rPr>
        <w:t> </w:t>
      </w:r>
      <w:r>
        <w:rPr>
          <w:rFonts w:ascii="Times New Roman" w:hAnsi="Times New Roman" w:cs="Times New Roman"/>
          <w:sz w:val="28"/>
          <w:szCs w:val="28"/>
        </w:rPr>
        <w:t xml:space="preserve"> </w:t>
      </w:r>
      <w:r w:rsidRPr="00570722">
        <w:rPr>
          <w:rFonts w:ascii="Times New Roman" w:hAnsi="Times New Roman" w:cs="Times New Roman"/>
          <w:sz w:val="28"/>
          <w:szCs w:val="28"/>
        </w:rPr>
        <w:t>постоянный (пошаговый) мониторинг результати</w:t>
      </w:r>
      <w:r>
        <w:rPr>
          <w:rFonts w:ascii="Times New Roman" w:hAnsi="Times New Roman" w:cs="Times New Roman"/>
          <w:sz w:val="28"/>
          <w:szCs w:val="28"/>
        </w:rPr>
        <w:t>вности</w:t>
      </w:r>
      <w:r w:rsidRPr="00570722">
        <w:rPr>
          <w:rFonts w:ascii="Times New Roman" w:hAnsi="Times New Roman" w:cs="Times New Roman"/>
          <w:sz w:val="28"/>
          <w:szCs w:val="28"/>
        </w:rPr>
        <w:t xml:space="preserve"> образования и сформированност</w:t>
      </w:r>
      <w:r>
        <w:rPr>
          <w:rFonts w:ascii="Times New Roman" w:hAnsi="Times New Roman" w:cs="Times New Roman"/>
          <w:sz w:val="28"/>
          <w:szCs w:val="28"/>
        </w:rPr>
        <w:t>и социальной компетенции обучающихся</w:t>
      </w:r>
      <w:r w:rsidRPr="00570722">
        <w:rPr>
          <w:rFonts w:ascii="Times New Roman" w:hAnsi="Times New Roman" w:cs="Times New Roman"/>
          <w:sz w:val="28"/>
          <w:szCs w:val="28"/>
        </w:rPr>
        <w:t xml:space="preserve">, уровня и динамики </w:t>
      </w:r>
      <w:r>
        <w:rPr>
          <w:rFonts w:ascii="Times New Roman" w:hAnsi="Times New Roman" w:cs="Times New Roman"/>
          <w:sz w:val="28"/>
          <w:szCs w:val="28"/>
        </w:rPr>
        <w:t xml:space="preserve">психофизического </w:t>
      </w:r>
      <w:r w:rsidRPr="00570722">
        <w:rPr>
          <w:rFonts w:ascii="Times New Roman" w:hAnsi="Times New Roman" w:cs="Times New Roman"/>
          <w:sz w:val="28"/>
          <w:szCs w:val="28"/>
        </w:rPr>
        <w:t>развития;</w:t>
      </w:r>
    </w:p>
    <w:p w:rsidR="00F13801" w:rsidRPr="003A4CCF" w:rsidRDefault="003A4CCF"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3A4CCF">
        <w:rPr>
          <w:rStyle w:val="s1"/>
          <w:rFonts w:ascii="Times New Roman" w:hAnsi="Times New Roman" w:cs="Times New Roman"/>
          <w:sz w:val="28"/>
          <w:szCs w:val="28"/>
        </w:rPr>
        <w:sym w:font="Symbol" w:char="F0B7"/>
      </w:r>
      <w:r w:rsidRPr="003A4CCF">
        <w:rPr>
          <w:rStyle w:val="s1"/>
          <w:rFonts w:ascii="Times New Roman" w:hAnsi="Times New Roman" w:cs="Times New Roman"/>
          <w:sz w:val="28"/>
          <w:szCs w:val="28"/>
        </w:rPr>
        <w:t> </w:t>
      </w:r>
      <w:r w:rsidRPr="003A4CCF">
        <w:rPr>
          <w:rFonts w:ascii="Times New Roman" w:hAnsi="Times New Roman" w:cs="Times New Roman"/>
          <w:sz w:val="28"/>
          <w:szCs w:val="28"/>
        </w:rPr>
        <w:t>обеспечение непрерывного контроля за становлением учебно-познавательной деятельности обучающегося с ЗПР, продолжающегося до достижения уровня, позволяющего справляться с учебными заданиями самостоятельно;</w:t>
      </w:r>
    </w:p>
    <w:p w:rsidR="003A4CCF" w:rsidRP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постоянное стимулирование познавательной активности, побуждение интереса к себе, окружающему предметному и социальному миру;</w:t>
      </w:r>
    </w:p>
    <w:p w:rsidR="003A4CCF" w:rsidRP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постоянная помощь в осмыслении и расширении контекста усваиваемых знаний, в закреплении и совершенствовании освоенных умений;</w:t>
      </w:r>
    </w:p>
    <w:p w:rsidR="008E79E4" w:rsidRP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специальное обучение «переносу» сформированных знаний и умений в новые ситуации взаимодействия с действительностью;</w:t>
      </w:r>
    </w:p>
    <w:p w:rsid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постоянная актуализация знаний, умений и одобряемых обществом норм поведения;</w:t>
      </w:r>
    </w:p>
    <w:p w:rsidR="00646807"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F63254">
        <w:rPr>
          <w:rStyle w:val="s1"/>
          <w:sz w:val="28"/>
          <w:szCs w:val="28"/>
        </w:rPr>
        <w:sym w:font="Symbol" w:char="F0B7"/>
      </w:r>
      <w:r w:rsidRPr="00F63254">
        <w:rPr>
          <w:rStyle w:val="s1"/>
          <w:sz w:val="28"/>
          <w:szCs w:val="28"/>
        </w:rPr>
        <w:t> </w:t>
      </w:r>
      <w:r w:rsidRPr="008E79E4">
        <w:rPr>
          <w:rFonts w:ascii="Times New Roman" w:hAnsi="Times New Roman" w:cs="Times New Roman"/>
          <w:sz w:val="28"/>
          <w:szCs w:val="28"/>
        </w:rPr>
        <w:t>использование преимущественно позитивных средств стимуляции деятельности и поведения;</w:t>
      </w:r>
    </w:p>
    <w:p w:rsid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F63254">
        <w:rPr>
          <w:rStyle w:val="s1"/>
          <w:sz w:val="28"/>
          <w:szCs w:val="28"/>
        </w:rPr>
        <w:sym w:font="Symbol" w:char="F0B7"/>
      </w:r>
      <w:r w:rsidRPr="00F63254">
        <w:rPr>
          <w:rStyle w:val="s1"/>
          <w:sz w:val="28"/>
          <w:szCs w:val="28"/>
        </w:rPr>
        <w:t> </w:t>
      </w:r>
      <w:r w:rsidRPr="008E79E4">
        <w:rPr>
          <w:rFonts w:ascii="Times New Roman" w:hAnsi="Times New Roman" w:cs="Times New Roman"/>
          <w:sz w:val="28"/>
          <w:szCs w:val="28"/>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w:t>
      </w:r>
    </w:p>
    <w:p w:rsid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 xml:space="preserve">специальная психокоррекционная помощь, направленная на формирование способности к самостоятельной организации собственной </w:t>
      </w:r>
      <w:r w:rsidRPr="008E79E4">
        <w:rPr>
          <w:rFonts w:ascii="Times New Roman" w:hAnsi="Times New Roman" w:cs="Times New Roman"/>
          <w:sz w:val="28"/>
          <w:szCs w:val="28"/>
        </w:rPr>
        <w:lastRenderedPageBreak/>
        <w:t>деятельности и осознанию возникающих трудностей, формирование умения запрашивать и использовать помощь взрослого;</w:t>
      </w:r>
    </w:p>
    <w:p w:rsidR="008E79E4" w:rsidRDefault="008E79E4" w:rsidP="00F13801">
      <w:pPr>
        <w:tabs>
          <w:tab w:val="left" w:pos="0"/>
          <w:tab w:val="right" w:leader="dot" w:pos="9639"/>
        </w:tabs>
        <w:spacing w:after="0" w:line="360" w:lineRule="auto"/>
        <w:ind w:firstLine="709"/>
        <w:jc w:val="both"/>
        <w:rPr>
          <w:rFonts w:ascii="Times New Roman" w:hAnsi="Times New Roman" w:cs="Times New Roman"/>
          <w:sz w:val="28"/>
          <w:szCs w:val="28"/>
        </w:rPr>
      </w:pPr>
      <w:r w:rsidRPr="008E79E4">
        <w:rPr>
          <w:rStyle w:val="s1"/>
          <w:rFonts w:ascii="Times New Roman" w:hAnsi="Times New Roman" w:cs="Times New Roman"/>
          <w:sz w:val="28"/>
          <w:szCs w:val="28"/>
        </w:rPr>
        <w:sym w:font="Symbol" w:char="F0B7"/>
      </w:r>
      <w:r w:rsidRPr="008E79E4">
        <w:rPr>
          <w:rStyle w:val="s1"/>
          <w:rFonts w:ascii="Times New Roman" w:hAnsi="Times New Roman" w:cs="Times New Roman"/>
          <w:sz w:val="28"/>
          <w:szCs w:val="28"/>
        </w:rPr>
        <w:t> </w:t>
      </w:r>
      <w:r w:rsidRPr="008E79E4">
        <w:rPr>
          <w:rFonts w:ascii="Times New Roman" w:hAnsi="Times New Roman" w:cs="Times New Roman"/>
          <w:sz w:val="28"/>
          <w:szCs w:val="28"/>
        </w:rPr>
        <w:t>обеспечение взаимодействия семьи и образовательной организации (сотрудничество с родителями, активизация ресурсов семьи для формирования социально активной позиции, нравственных и общекультурных ценностей).</w:t>
      </w:r>
    </w:p>
    <w:p w:rsidR="00E8102A" w:rsidRDefault="00067714" w:rsidP="00E22318">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4" w:name="_Toc415833116"/>
      <w:r w:rsidRPr="00FA2D80">
        <w:rPr>
          <w:rFonts w:ascii="Times New Roman" w:hAnsi="Times New Roman" w:cs="Times New Roman"/>
          <w:b/>
          <w:sz w:val="28"/>
          <w:szCs w:val="28"/>
        </w:rPr>
        <w:t xml:space="preserve">2.1.2. </w:t>
      </w:r>
      <w:r w:rsidR="00E8102A" w:rsidRPr="00FA2D80">
        <w:rPr>
          <w:rFonts w:ascii="Times New Roman" w:hAnsi="Times New Roman" w:cs="Times New Roman"/>
          <w:b/>
          <w:sz w:val="28"/>
          <w:szCs w:val="28"/>
        </w:rPr>
        <w:t xml:space="preserve">Планируемые результаты освоения обучающимися </w:t>
      </w:r>
      <w:r w:rsidR="00E8102A">
        <w:rPr>
          <w:rFonts w:ascii="Times New Roman" w:hAnsi="Times New Roman" w:cs="Times New Roman"/>
          <w:b/>
          <w:sz w:val="28"/>
          <w:szCs w:val="28"/>
        </w:rPr>
        <w:br/>
      </w:r>
      <w:r w:rsidR="00E8102A" w:rsidRPr="00FA2D80">
        <w:rPr>
          <w:rFonts w:ascii="Times New Roman" w:hAnsi="Times New Roman" w:cs="Times New Roman"/>
          <w:b/>
          <w:sz w:val="28"/>
          <w:szCs w:val="28"/>
        </w:rPr>
        <w:t xml:space="preserve">с </w:t>
      </w:r>
      <w:r w:rsidR="00E8102A">
        <w:rPr>
          <w:rFonts w:ascii="Times New Roman" w:hAnsi="Times New Roman" w:cs="Times New Roman"/>
          <w:b/>
          <w:sz w:val="28"/>
          <w:szCs w:val="28"/>
        </w:rPr>
        <w:t>задержкой психического развития адаптированной основной общеобразовательной программы</w:t>
      </w:r>
      <w:r w:rsidR="00E8102A" w:rsidRPr="00F63254">
        <w:rPr>
          <w:rFonts w:ascii="Times New Roman" w:hAnsi="Times New Roman" w:cs="Times New Roman"/>
          <w:b/>
          <w:sz w:val="28"/>
          <w:szCs w:val="28"/>
        </w:rPr>
        <w:t xml:space="preserve"> начального</w:t>
      </w:r>
      <w:r w:rsidR="00E8102A">
        <w:rPr>
          <w:rFonts w:ascii="Times New Roman" w:hAnsi="Times New Roman" w:cs="Times New Roman"/>
          <w:b/>
          <w:sz w:val="28"/>
          <w:szCs w:val="28"/>
        </w:rPr>
        <w:t xml:space="preserve"> общего образования</w:t>
      </w:r>
      <w:bookmarkEnd w:id="4"/>
    </w:p>
    <w:p w:rsidR="006E125A" w:rsidRDefault="006E125A" w:rsidP="005562F0">
      <w:pPr>
        <w:tabs>
          <w:tab w:val="left" w:pos="0"/>
          <w:tab w:val="right" w:leader="dot" w:pos="9639"/>
        </w:tabs>
        <w:spacing w:after="0" w:line="360" w:lineRule="auto"/>
        <w:ind w:firstLine="709"/>
        <w:jc w:val="both"/>
        <w:rPr>
          <w:rFonts w:ascii="Times New Roman" w:eastAsia="Times New Roman" w:hAnsi="Times New Roman" w:cs="Times New Roman"/>
          <w:bCs/>
          <w:sz w:val="28"/>
          <w:szCs w:val="28"/>
        </w:rPr>
      </w:pPr>
      <w:r>
        <w:rPr>
          <w:rFonts w:hAnsi="Times New Roman"/>
          <w:sz w:val="28"/>
          <w:szCs w:val="28"/>
        </w:rPr>
        <w:t>Самым</w:t>
      </w:r>
      <w:r>
        <w:rPr>
          <w:rFonts w:hAnsi="Times New Roman"/>
          <w:sz w:val="28"/>
          <w:szCs w:val="28"/>
        </w:rPr>
        <w:t xml:space="preserve"> </w:t>
      </w:r>
      <w:r>
        <w:rPr>
          <w:rFonts w:hAnsi="Times New Roman"/>
          <w:sz w:val="28"/>
          <w:szCs w:val="28"/>
        </w:rPr>
        <w:t>общим</w:t>
      </w:r>
      <w:r>
        <w:rPr>
          <w:rFonts w:hAnsi="Times New Roman"/>
          <w:sz w:val="28"/>
          <w:szCs w:val="28"/>
        </w:rPr>
        <w:t xml:space="preserve"> </w:t>
      </w:r>
      <w:r>
        <w:rPr>
          <w:rFonts w:hAnsi="Times New Roman"/>
          <w:sz w:val="28"/>
          <w:szCs w:val="28"/>
        </w:rPr>
        <w:t>результатом</w:t>
      </w:r>
      <w:r>
        <w:rPr>
          <w:rFonts w:hAnsi="Times New Roman"/>
          <w:sz w:val="28"/>
          <w:szCs w:val="28"/>
        </w:rPr>
        <w:t xml:space="preserve"> </w:t>
      </w:r>
      <w:r>
        <w:rPr>
          <w:rFonts w:hAnsi="Times New Roman"/>
          <w:sz w:val="28"/>
          <w:szCs w:val="28"/>
        </w:rPr>
        <w:t>освоения</w:t>
      </w:r>
      <w:r>
        <w:rPr>
          <w:rFonts w:hAnsi="Times New Roman"/>
          <w:sz w:val="28"/>
          <w:szCs w:val="28"/>
        </w:rPr>
        <w:t xml:space="preserve"> </w:t>
      </w:r>
      <w:r>
        <w:rPr>
          <w:rFonts w:hAnsi="Times New Roman"/>
          <w:sz w:val="28"/>
          <w:szCs w:val="28"/>
        </w:rPr>
        <w:t>АООП</w:t>
      </w:r>
      <w:r>
        <w:rPr>
          <w:rFonts w:hAnsi="Times New Roman"/>
          <w:sz w:val="28"/>
          <w:szCs w:val="28"/>
        </w:rPr>
        <w:t xml:space="preserve"> </w:t>
      </w:r>
      <w:r>
        <w:rPr>
          <w:rFonts w:hAnsi="Times New Roman"/>
          <w:sz w:val="28"/>
          <w:szCs w:val="28"/>
        </w:rPr>
        <w:t>НОО</w:t>
      </w:r>
      <w:r>
        <w:rPr>
          <w:rFonts w:hAnsi="Times New Roman"/>
          <w:sz w:val="28"/>
          <w:szCs w:val="28"/>
        </w:rPr>
        <w:t xml:space="preserve"> </w:t>
      </w:r>
      <w:r>
        <w:rPr>
          <w:rFonts w:hAnsi="Times New Roman"/>
          <w:sz w:val="28"/>
          <w:szCs w:val="28"/>
        </w:rPr>
        <w:t>обучающихся</w:t>
      </w:r>
      <w:r>
        <w:rPr>
          <w:rFonts w:hAnsi="Times New Roman"/>
          <w:sz w:val="28"/>
          <w:szCs w:val="28"/>
        </w:rPr>
        <w:t xml:space="preserve"> </w:t>
      </w:r>
      <w:r>
        <w:rPr>
          <w:rFonts w:hAnsi="Times New Roman"/>
          <w:sz w:val="28"/>
          <w:szCs w:val="28"/>
        </w:rPr>
        <w:t>с</w:t>
      </w:r>
      <w:r>
        <w:rPr>
          <w:rFonts w:hAnsi="Times New Roman"/>
          <w:sz w:val="28"/>
          <w:szCs w:val="28"/>
        </w:rPr>
        <w:t xml:space="preserve"> </w:t>
      </w:r>
      <w:r>
        <w:rPr>
          <w:rFonts w:hAnsi="Times New Roman"/>
          <w:sz w:val="28"/>
          <w:szCs w:val="28"/>
        </w:rPr>
        <w:t>ЗПР</w:t>
      </w:r>
      <w:r>
        <w:rPr>
          <w:rFonts w:hAnsi="Times New Roman"/>
          <w:sz w:val="28"/>
          <w:szCs w:val="28"/>
        </w:rPr>
        <w:t xml:space="preserve"> </w:t>
      </w:r>
      <w:r>
        <w:rPr>
          <w:rFonts w:hAnsi="Times New Roman"/>
          <w:sz w:val="28"/>
          <w:szCs w:val="28"/>
        </w:rPr>
        <w:t>должно</w:t>
      </w:r>
      <w:r>
        <w:rPr>
          <w:rFonts w:hAnsi="Times New Roman"/>
          <w:sz w:val="28"/>
          <w:szCs w:val="28"/>
        </w:rPr>
        <w:t xml:space="preserve"> </w:t>
      </w:r>
      <w:r>
        <w:rPr>
          <w:rFonts w:hAnsi="Times New Roman"/>
          <w:sz w:val="28"/>
          <w:szCs w:val="28"/>
        </w:rPr>
        <w:t>стать</w:t>
      </w:r>
      <w:r>
        <w:rPr>
          <w:rFonts w:hAnsi="Times New Roman"/>
          <w:sz w:val="28"/>
          <w:szCs w:val="28"/>
        </w:rPr>
        <w:t xml:space="preserve"> </w:t>
      </w:r>
      <w:r>
        <w:rPr>
          <w:rFonts w:hAnsi="Times New Roman"/>
          <w:sz w:val="28"/>
          <w:szCs w:val="28"/>
        </w:rPr>
        <w:t>полноценное</w:t>
      </w:r>
      <w:r>
        <w:rPr>
          <w:rFonts w:hAnsi="Times New Roman"/>
          <w:sz w:val="28"/>
          <w:szCs w:val="28"/>
        </w:rPr>
        <w:t xml:space="preserve"> </w:t>
      </w:r>
      <w:r>
        <w:rPr>
          <w:rFonts w:hAnsi="Times New Roman"/>
          <w:sz w:val="28"/>
          <w:szCs w:val="28"/>
        </w:rPr>
        <w:t>начальное</w:t>
      </w:r>
      <w:r>
        <w:rPr>
          <w:rFonts w:hAnsi="Times New Roman"/>
          <w:sz w:val="28"/>
          <w:szCs w:val="28"/>
        </w:rPr>
        <w:t xml:space="preserve"> </w:t>
      </w:r>
      <w:r>
        <w:rPr>
          <w:rFonts w:hAnsi="Times New Roman"/>
          <w:sz w:val="28"/>
          <w:szCs w:val="28"/>
        </w:rPr>
        <w:t>общее</w:t>
      </w:r>
      <w:r>
        <w:rPr>
          <w:rFonts w:hAnsi="Times New Roman"/>
          <w:sz w:val="28"/>
          <w:szCs w:val="28"/>
        </w:rPr>
        <w:t xml:space="preserve"> </w:t>
      </w:r>
      <w:r>
        <w:rPr>
          <w:rFonts w:hAnsi="Times New Roman"/>
          <w:sz w:val="28"/>
          <w:szCs w:val="28"/>
        </w:rPr>
        <w:t>образование</w:t>
      </w:r>
      <w:r>
        <w:rPr>
          <w:rFonts w:ascii="Times New Roman"/>
          <w:sz w:val="28"/>
          <w:szCs w:val="28"/>
        </w:rPr>
        <w:t xml:space="preserve">, </w:t>
      </w:r>
      <w:r>
        <w:rPr>
          <w:rFonts w:hAnsi="Times New Roman"/>
          <w:sz w:val="28"/>
          <w:szCs w:val="28"/>
        </w:rPr>
        <w:t>развитие</w:t>
      </w:r>
      <w:r>
        <w:rPr>
          <w:rFonts w:hAnsi="Times New Roman"/>
          <w:sz w:val="28"/>
          <w:szCs w:val="28"/>
        </w:rPr>
        <w:t xml:space="preserve"> </w:t>
      </w:r>
      <w:r w:rsidR="005A48CD">
        <w:rPr>
          <w:rFonts w:hAnsi="Times New Roman"/>
          <w:sz w:val="28"/>
          <w:szCs w:val="28"/>
        </w:rPr>
        <w:t>социальных</w:t>
      </w:r>
      <w:r w:rsidR="005A48CD">
        <w:rPr>
          <w:rFonts w:hAnsi="Times New Roman"/>
          <w:sz w:val="28"/>
          <w:szCs w:val="28"/>
        </w:rPr>
        <w:t xml:space="preserve"> (</w:t>
      </w:r>
      <w:r>
        <w:rPr>
          <w:rFonts w:hAnsi="Times New Roman"/>
          <w:sz w:val="28"/>
          <w:szCs w:val="28"/>
        </w:rPr>
        <w:t>жизненных</w:t>
      </w:r>
      <w:r w:rsidR="005A48CD">
        <w:rPr>
          <w:rFonts w:hAnsi="Times New Roman"/>
          <w:sz w:val="28"/>
          <w:szCs w:val="28"/>
        </w:rPr>
        <w:t>)</w:t>
      </w:r>
      <w:r>
        <w:rPr>
          <w:rFonts w:hAnsi="Times New Roman"/>
          <w:sz w:val="28"/>
          <w:szCs w:val="28"/>
        </w:rPr>
        <w:t xml:space="preserve"> </w:t>
      </w:r>
      <w:r>
        <w:rPr>
          <w:rFonts w:hAnsi="Times New Roman"/>
          <w:sz w:val="28"/>
          <w:szCs w:val="28"/>
        </w:rPr>
        <w:t>компетенций</w:t>
      </w:r>
      <w:r>
        <w:rPr>
          <w:rFonts w:ascii="Times New Roman"/>
          <w:sz w:val="28"/>
          <w:szCs w:val="28"/>
        </w:rPr>
        <w:t>.</w:t>
      </w:r>
    </w:p>
    <w:p w:rsidR="00E8102A" w:rsidRPr="00E22318" w:rsidRDefault="00E8102A" w:rsidP="005562F0">
      <w:pPr>
        <w:tabs>
          <w:tab w:val="left" w:pos="0"/>
          <w:tab w:val="right" w:leader="dot" w:pos="9639"/>
        </w:tabs>
        <w:spacing w:after="0" w:line="360" w:lineRule="auto"/>
        <w:ind w:firstLine="709"/>
        <w:jc w:val="both"/>
        <w:rPr>
          <w:rFonts w:ascii="Times New Roman" w:eastAsia="Times New Roman" w:hAnsi="Times New Roman" w:cs="Times New Roman"/>
          <w:sz w:val="28"/>
          <w:szCs w:val="28"/>
        </w:rPr>
      </w:pPr>
      <w:r w:rsidRPr="00E22318">
        <w:rPr>
          <w:rFonts w:ascii="Times New Roman" w:eastAsia="Times New Roman" w:hAnsi="Times New Roman" w:cs="Times New Roman"/>
          <w:bCs/>
          <w:sz w:val="28"/>
          <w:szCs w:val="28"/>
        </w:rPr>
        <w:t>Личностные, метапредметные и предметные результаты</w:t>
      </w:r>
      <w:r w:rsidRPr="00E22318">
        <w:rPr>
          <w:rFonts w:ascii="Times New Roman" w:eastAsia="Times New Roman" w:hAnsi="Times New Roman" w:cs="Times New Roman"/>
          <w:sz w:val="28"/>
          <w:szCs w:val="28"/>
        </w:rPr>
        <w:t xml:space="preserve"> освоения </w:t>
      </w:r>
      <w:r w:rsidR="005157DB" w:rsidRPr="00E22318">
        <w:rPr>
          <w:rFonts w:ascii="Times New Roman" w:eastAsia="Times New Roman" w:hAnsi="Times New Roman" w:cs="Times New Roman"/>
          <w:sz w:val="28"/>
          <w:szCs w:val="28"/>
        </w:rPr>
        <w:t xml:space="preserve">обучающимися с ЗПР </w:t>
      </w:r>
      <w:r w:rsidRPr="00E22318">
        <w:rPr>
          <w:rFonts w:ascii="Times New Roman" w:eastAsia="Times New Roman" w:hAnsi="Times New Roman" w:cs="Times New Roman"/>
          <w:sz w:val="28"/>
          <w:szCs w:val="28"/>
        </w:rPr>
        <w:t>АООП НОО соответствуют ФГОС НОО</w:t>
      </w:r>
      <w:r w:rsidRPr="00E22318">
        <w:rPr>
          <w:rStyle w:val="a4"/>
          <w:rFonts w:ascii="Times New Roman" w:hAnsi="Times New Roman" w:cs="Times New Roman"/>
          <w:sz w:val="28"/>
          <w:szCs w:val="28"/>
        </w:rPr>
        <w:footnoteReference w:id="5"/>
      </w:r>
      <w:r w:rsidR="005157DB" w:rsidRPr="00E22318">
        <w:rPr>
          <w:rFonts w:ascii="Times New Roman" w:eastAsia="Times New Roman" w:hAnsi="Times New Roman" w:cs="Times New Roman"/>
          <w:sz w:val="28"/>
          <w:szCs w:val="28"/>
        </w:rPr>
        <w:t>.</w:t>
      </w:r>
    </w:p>
    <w:p w:rsidR="00050F96" w:rsidRPr="00E22318" w:rsidRDefault="00E22318" w:rsidP="005562F0">
      <w:pPr>
        <w:tabs>
          <w:tab w:val="left" w:pos="0"/>
          <w:tab w:val="right" w:leader="dot" w:pos="9639"/>
        </w:tabs>
        <w:spacing w:after="0" w:line="360" w:lineRule="auto"/>
        <w:ind w:firstLine="709"/>
        <w:jc w:val="both"/>
        <w:rPr>
          <w:rFonts w:ascii="Times New Roman" w:hAnsi="Times New Roman" w:cs="Times New Roman"/>
          <w:sz w:val="28"/>
          <w:szCs w:val="28"/>
        </w:rPr>
      </w:pPr>
      <w:r w:rsidRPr="00E22318">
        <w:rPr>
          <w:rFonts w:ascii="Times New Roman" w:hAnsi="Times New Roman" w:cs="Times New Roman"/>
          <w:sz w:val="28"/>
          <w:szCs w:val="28"/>
        </w:rPr>
        <w:t xml:space="preserve">Планируемые результаты освоения обучающимися с </w:t>
      </w:r>
      <w:r w:rsidR="00FF5514">
        <w:rPr>
          <w:rFonts w:ascii="Times New Roman" w:hAnsi="Times New Roman" w:cs="Times New Roman"/>
          <w:sz w:val="28"/>
          <w:szCs w:val="28"/>
        </w:rPr>
        <w:t>ЗПР</w:t>
      </w:r>
      <w:r w:rsidRPr="00E22318">
        <w:rPr>
          <w:rFonts w:ascii="Times New Roman" w:hAnsi="Times New Roman" w:cs="Times New Roman"/>
          <w:color w:val="auto"/>
          <w:sz w:val="28"/>
          <w:szCs w:val="28"/>
        </w:rPr>
        <w:t xml:space="preserve"> АООП НОО дополняются </w:t>
      </w:r>
      <w:r w:rsidR="00050F96" w:rsidRPr="00E22318">
        <w:rPr>
          <w:rFonts w:ascii="Times New Roman" w:hAnsi="Times New Roman" w:cs="Times New Roman"/>
          <w:color w:val="auto"/>
          <w:sz w:val="28"/>
          <w:szCs w:val="28"/>
        </w:rPr>
        <w:t>результатам</w:t>
      </w:r>
      <w:r w:rsidRPr="00E22318">
        <w:rPr>
          <w:rFonts w:ascii="Times New Roman" w:hAnsi="Times New Roman" w:cs="Times New Roman"/>
          <w:color w:val="auto"/>
          <w:sz w:val="28"/>
          <w:szCs w:val="28"/>
        </w:rPr>
        <w:t>и</w:t>
      </w:r>
      <w:r w:rsidR="00050F96" w:rsidRPr="00E22318">
        <w:rPr>
          <w:rFonts w:ascii="Times New Roman" w:hAnsi="Times New Roman" w:cs="Times New Roman"/>
          <w:color w:val="auto"/>
          <w:sz w:val="28"/>
          <w:szCs w:val="28"/>
        </w:rPr>
        <w:t xml:space="preserve"> освоения программы коррекционной работы</w:t>
      </w:r>
      <w:r w:rsidRPr="00E22318">
        <w:rPr>
          <w:rFonts w:ascii="Times New Roman" w:hAnsi="Times New Roman" w:cs="Times New Roman"/>
          <w:color w:val="auto"/>
          <w:sz w:val="28"/>
          <w:szCs w:val="28"/>
        </w:rPr>
        <w:t>.</w:t>
      </w:r>
    </w:p>
    <w:p w:rsidR="00067714" w:rsidRPr="00E22318" w:rsidRDefault="00FA2D80" w:rsidP="005562F0">
      <w:pPr>
        <w:tabs>
          <w:tab w:val="left" w:pos="0"/>
          <w:tab w:val="right" w:leader="dot" w:pos="9639"/>
        </w:tabs>
        <w:spacing w:after="0" w:line="360" w:lineRule="auto"/>
        <w:ind w:firstLine="709"/>
        <w:jc w:val="both"/>
        <w:rPr>
          <w:rFonts w:ascii="Times New Roman" w:hAnsi="Times New Roman" w:cs="Times New Roman"/>
          <w:b/>
          <w:sz w:val="28"/>
          <w:szCs w:val="28"/>
        </w:rPr>
      </w:pPr>
      <w:r w:rsidRPr="00E22318">
        <w:rPr>
          <w:rFonts w:ascii="Times New Roman" w:hAnsi="Times New Roman" w:cs="Times New Roman"/>
          <w:b/>
          <w:sz w:val="28"/>
          <w:szCs w:val="28"/>
        </w:rPr>
        <w:t>Планируемые результаты освоения обучающимися с задержкой психического развития программы коррекционной работы</w:t>
      </w:r>
    </w:p>
    <w:p w:rsidR="00D142B1" w:rsidRPr="00D142B1" w:rsidRDefault="00EE7075" w:rsidP="00D142B1">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D142B1" w:rsidRPr="00D142B1">
        <w:rPr>
          <w:rFonts w:ascii="Times New Roman" w:hAnsi="Times New Roman" w:cs="Times New Roman"/>
          <w:sz w:val="28"/>
          <w:szCs w:val="28"/>
        </w:rPr>
        <w:t>езультат</w:t>
      </w:r>
      <w:r>
        <w:rPr>
          <w:rFonts w:ascii="Times New Roman" w:hAnsi="Times New Roman" w:cs="Times New Roman"/>
          <w:sz w:val="28"/>
          <w:szCs w:val="28"/>
        </w:rPr>
        <w:t>ы</w:t>
      </w:r>
      <w:r w:rsidR="00D142B1" w:rsidRPr="00D142B1">
        <w:rPr>
          <w:rFonts w:ascii="Times New Roman" w:hAnsi="Times New Roman" w:cs="Times New Roman"/>
          <w:sz w:val="28"/>
          <w:szCs w:val="28"/>
        </w:rPr>
        <w:t xml:space="preserve"> освоения программы коррекционной работы отража</w:t>
      </w:r>
      <w:r>
        <w:rPr>
          <w:rFonts w:ascii="Times New Roman" w:hAnsi="Times New Roman" w:cs="Times New Roman"/>
          <w:sz w:val="28"/>
          <w:szCs w:val="28"/>
        </w:rPr>
        <w:t>ют</w:t>
      </w:r>
      <w:r w:rsidR="00D142B1" w:rsidRPr="00D142B1">
        <w:rPr>
          <w:rFonts w:ascii="Times New Roman" w:hAnsi="Times New Roman" w:cs="Times New Roman"/>
          <w:sz w:val="28"/>
          <w:szCs w:val="28"/>
        </w:rPr>
        <w:t xml:space="preserve"> сформированность социальных (жизненных) компетенций, </w:t>
      </w:r>
      <w:r w:rsidR="00D142B1" w:rsidRPr="00D142B1">
        <w:rPr>
          <w:rFonts w:ascii="Times New Roman" w:hAnsi="Times New Roman" w:cs="Times New Roman"/>
          <w:bCs/>
          <w:sz w:val="28"/>
          <w:szCs w:val="28"/>
        </w:rPr>
        <w:t>необходимых для решения практико-ориентированных задач и обеспечивающих становление социальных отношений обучающихся с ЗПР в различных средах</w:t>
      </w:r>
      <w:r w:rsidR="00D142B1" w:rsidRPr="00D142B1">
        <w:rPr>
          <w:rFonts w:ascii="Times New Roman" w:hAnsi="Times New Roman" w:cs="Times New Roman"/>
          <w:sz w:val="28"/>
          <w:szCs w:val="28"/>
        </w:rPr>
        <w:t>:</w:t>
      </w:r>
    </w:p>
    <w:p w:rsidR="00D142B1" w:rsidRPr="00D142B1" w:rsidRDefault="00D142B1" w:rsidP="000C5522">
      <w:pPr>
        <w:numPr>
          <w:ilvl w:val="0"/>
          <w:numId w:val="21"/>
        </w:numPr>
        <w:tabs>
          <w:tab w:val="left" w:pos="0"/>
        </w:tabs>
        <w:suppressAutoHyphens w:val="0"/>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sz w:val="28"/>
          <w:szCs w:val="28"/>
        </w:rPr>
        <w:t>развитие адекватных представлений о собственных возможностях, о насущно необходимом жизнеобеспечении</w:t>
      </w:r>
      <w:r w:rsidRPr="00D142B1">
        <w:rPr>
          <w:rFonts w:ascii="Times New Roman" w:hAnsi="Times New Roman" w:cs="Times New Roman"/>
          <w:b/>
          <w:bCs/>
          <w:sz w:val="28"/>
          <w:szCs w:val="28"/>
        </w:rPr>
        <w:t xml:space="preserve">, </w:t>
      </w:r>
      <w:r w:rsidRPr="00D142B1">
        <w:rPr>
          <w:rFonts w:ascii="Times New Roman" w:hAnsi="Times New Roman" w:cs="Times New Roman"/>
          <w:bCs/>
          <w:sz w:val="28"/>
          <w:szCs w:val="28"/>
        </w:rPr>
        <w:t>проявляющееся:</w:t>
      </w:r>
    </w:p>
    <w:p w:rsidR="00D142B1" w:rsidRPr="00D142B1" w:rsidRDefault="00D142B1" w:rsidP="00D142B1">
      <w:pPr>
        <w:tabs>
          <w:tab w:val="left" w:pos="0"/>
          <w:tab w:val="left" w:pos="993"/>
        </w:tabs>
        <w:autoSpaceDE w:val="0"/>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различать учебные ситуации, в которых необходима посторонняя помощь для её разрешения, с ситуациями, в которых решение можно найти самому;</w:t>
      </w:r>
    </w:p>
    <w:p w:rsidR="00D142B1" w:rsidRPr="00D142B1" w:rsidRDefault="00D142B1" w:rsidP="00D142B1">
      <w:pPr>
        <w:tabs>
          <w:tab w:val="left" w:pos="0"/>
          <w:tab w:val="left" w:pos="993"/>
        </w:tabs>
        <w:autoSpaceDE w:val="0"/>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обратиться к учителю при затруднениях в учебном процессе, сформулировать запрос о специальной помощи;</w:t>
      </w:r>
    </w:p>
    <w:p w:rsidR="00D142B1" w:rsidRPr="00D142B1" w:rsidRDefault="00D142B1" w:rsidP="00D142B1">
      <w:pPr>
        <w:tabs>
          <w:tab w:val="left" w:pos="0"/>
          <w:tab w:val="left" w:pos="993"/>
        </w:tabs>
        <w:autoSpaceDE w:val="0"/>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lastRenderedPageBreak/>
        <w:t>в умении использовать помощь взрослого для разрешения затруднения, давать адекватную обратную связь учителю: понимаю или не понимаю;</w:t>
      </w:r>
    </w:p>
    <w:p w:rsidR="00D142B1" w:rsidRPr="00D142B1" w:rsidRDefault="00D142B1" w:rsidP="00D142B1">
      <w:pPr>
        <w:tabs>
          <w:tab w:val="left" w:pos="0"/>
          <w:tab w:val="left" w:pos="993"/>
        </w:tabs>
        <w:autoSpaceDE w:val="0"/>
        <w:spacing w:after="0" w:line="360" w:lineRule="auto"/>
        <w:ind w:firstLine="709"/>
        <w:jc w:val="both"/>
        <w:rPr>
          <w:rFonts w:ascii="Times New Roman" w:hAnsi="Times New Roman" w:cs="Times New Roman"/>
          <w:b/>
          <w:bCs/>
          <w:sz w:val="28"/>
          <w:szCs w:val="28"/>
        </w:rPr>
      </w:pPr>
      <w:r w:rsidRPr="00D142B1">
        <w:rPr>
          <w:rFonts w:ascii="Times New Roman" w:hAnsi="Times New Roman" w:cs="Times New Roman"/>
          <w:sz w:val="28"/>
          <w:szCs w:val="28"/>
        </w:rPr>
        <w:t>в умении написать при необходимости SMS-сообщение, правильно выбрать адресата (близкого человека), корректно и точно сформулировать возникшую проблему.</w:t>
      </w:r>
    </w:p>
    <w:p w:rsidR="00D142B1" w:rsidRPr="00D142B1" w:rsidRDefault="00D142B1" w:rsidP="000C5522">
      <w:pPr>
        <w:numPr>
          <w:ilvl w:val="0"/>
          <w:numId w:val="22"/>
        </w:numPr>
        <w:tabs>
          <w:tab w:val="left" w:pos="0"/>
        </w:tabs>
        <w:suppressAutoHyphens w:val="0"/>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bCs/>
          <w:sz w:val="28"/>
          <w:szCs w:val="28"/>
        </w:rPr>
        <w:t>овладение социально-бытовыми умениями, используемыми в повседневной жизни,</w:t>
      </w:r>
      <w:r w:rsidRPr="00D142B1">
        <w:rPr>
          <w:rFonts w:ascii="Times New Roman" w:hAnsi="Times New Roman" w:cs="Times New Roman"/>
          <w:b/>
          <w:bCs/>
          <w:sz w:val="28"/>
          <w:szCs w:val="28"/>
        </w:rPr>
        <w:t xml:space="preserve"> </w:t>
      </w:r>
      <w:r w:rsidRPr="00D142B1">
        <w:rPr>
          <w:rFonts w:ascii="Times New Roman" w:hAnsi="Times New Roman" w:cs="Times New Roman"/>
          <w:bCs/>
          <w:sz w:val="28"/>
          <w:szCs w:val="28"/>
        </w:rPr>
        <w:t>проявляющееся</w:t>
      </w:r>
      <w:r w:rsidRPr="00D142B1">
        <w:rPr>
          <w:rFonts w:ascii="Times New Roman" w:hAnsi="Times New Roman" w:cs="Times New Roman"/>
          <w:b/>
          <w:bCs/>
          <w:sz w:val="28"/>
          <w:szCs w:val="28"/>
        </w:rPr>
        <w:t>:</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представлений об устройстве домашней жизни, разнообразии повседневных бытовых дел, понимании предназначения окружающих в быту предметов и вещей;</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включаться в разнообразные повседневные дела, принимать посильное участие;</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адекватной оценке своих возможностей для выполнения определенных обязанностей в каких-то областях домашней жизни, умении брать на себя ответственность в этой деятельности;</w:t>
      </w:r>
    </w:p>
    <w:p w:rsidR="00D142B1" w:rsidRPr="00D142B1" w:rsidRDefault="00D142B1" w:rsidP="00D142B1">
      <w:pPr>
        <w:tabs>
          <w:tab w:val="left" w:pos="0"/>
          <w:tab w:val="left" w:pos="993"/>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представлений об устройстве школьной жизни, участии в повседневной жизни класса, принятии на себя обязанностей наряду с другими детьми;</w:t>
      </w:r>
    </w:p>
    <w:p w:rsidR="00D142B1" w:rsidRPr="00D142B1" w:rsidRDefault="00D142B1" w:rsidP="00D142B1">
      <w:pPr>
        <w:tabs>
          <w:tab w:val="left" w:pos="0"/>
          <w:tab w:val="left" w:pos="993"/>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ориентироваться в пространстве школы и просить помощи в случае затруднений, ориентироваться в расписании занятий;</w:t>
      </w:r>
    </w:p>
    <w:p w:rsidR="00D142B1" w:rsidRPr="00D142B1" w:rsidRDefault="00D142B1" w:rsidP="00D142B1">
      <w:pPr>
        <w:tabs>
          <w:tab w:val="left" w:pos="0"/>
          <w:tab w:val="left" w:pos="993"/>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включаться в разнообразные повседневные школьные дела, принимать посильное участие, брать на себя ответственность;</w:t>
      </w:r>
    </w:p>
    <w:p w:rsidR="00D142B1" w:rsidRPr="00D142B1" w:rsidRDefault="00D142B1" w:rsidP="00D142B1">
      <w:pPr>
        <w:tabs>
          <w:tab w:val="left" w:pos="0"/>
        </w:tabs>
        <w:spacing w:after="0" w:line="360" w:lineRule="auto"/>
        <w:ind w:firstLine="709"/>
        <w:jc w:val="both"/>
        <w:rPr>
          <w:rFonts w:ascii="Times New Roman" w:hAnsi="Times New Roman" w:cs="Times New Roman"/>
          <w:b/>
          <w:sz w:val="28"/>
          <w:szCs w:val="28"/>
        </w:rPr>
      </w:pPr>
      <w:r w:rsidRPr="00D142B1">
        <w:rPr>
          <w:rFonts w:ascii="Times New Roman" w:hAnsi="Times New Roman" w:cs="Times New Roman"/>
          <w:sz w:val="28"/>
          <w:szCs w:val="28"/>
        </w:rPr>
        <w:t>в стремлении участвовать в подготовке и проведении праздников дома и в школе.</w:t>
      </w:r>
    </w:p>
    <w:p w:rsidR="00D142B1" w:rsidRPr="00D142B1" w:rsidRDefault="00D142B1" w:rsidP="000C5522">
      <w:pPr>
        <w:numPr>
          <w:ilvl w:val="0"/>
          <w:numId w:val="21"/>
        </w:numPr>
        <w:tabs>
          <w:tab w:val="left" w:pos="0"/>
        </w:tabs>
        <w:suppressAutoHyphens w:val="0"/>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sz w:val="28"/>
          <w:szCs w:val="28"/>
        </w:rPr>
        <w:t>овладение навыками коммуникации и принятыми ритуалами социального взаимодействия</w:t>
      </w:r>
      <w:r w:rsidRPr="00D142B1">
        <w:rPr>
          <w:rFonts w:ascii="Times New Roman" w:hAnsi="Times New Roman" w:cs="Times New Roman"/>
          <w:bCs/>
          <w:sz w:val="28"/>
          <w:szCs w:val="28"/>
        </w:rPr>
        <w:t>, проявляющееся:</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знаний правил коммуникации;</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и обогащении опыта коммуникации ребёнка в ближнем и дальнем окружении, расширении круга ситуаций, в которых обучающийся может использовать коммуникацию как средство достижения цели;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lastRenderedPageBreak/>
        <w:t xml:space="preserve">в умении решать актуальные школьные и житейские задачи, используя коммуникацию как средство достижения цели (вербальную, невербальную); </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начать и поддержать разговор, задать вопрос, выразить свои намерения, просьбу, пожелание, опасения, завершить разговор;</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корректно выразить отказ и недовольство, благодарность, сочувствие и т.д.;</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получать и уточнять информацию от собеседника;</w:t>
      </w:r>
    </w:p>
    <w:p w:rsidR="00D142B1" w:rsidRPr="00D142B1" w:rsidRDefault="00D142B1" w:rsidP="00D142B1">
      <w:pPr>
        <w:tabs>
          <w:tab w:val="left" w:pos="0"/>
          <w:tab w:val="left" w:pos="993"/>
          <w:tab w:val="left" w:pos="1418"/>
        </w:tabs>
        <w:spacing w:after="0" w:line="360" w:lineRule="auto"/>
        <w:ind w:firstLine="709"/>
        <w:jc w:val="both"/>
        <w:rPr>
          <w:rFonts w:ascii="Times New Roman" w:hAnsi="Times New Roman" w:cs="Times New Roman"/>
          <w:b/>
          <w:sz w:val="28"/>
          <w:szCs w:val="28"/>
        </w:rPr>
      </w:pPr>
      <w:r w:rsidRPr="00D142B1">
        <w:rPr>
          <w:rFonts w:ascii="Times New Roman" w:hAnsi="Times New Roman" w:cs="Times New Roman"/>
          <w:sz w:val="28"/>
          <w:szCs w:val="28"/>
        </w:rPr>
        <w:t>в освоении культурных форм выражения своих чувств.</w:t>
      </w:r>
    </w:p>
    <w:p w:rsidR="00D142B1" w:rsidRPr="00D142B1" w:rsidRDefault="00D142B1" w:rsidP="000C5522">
      <w:pPr>
        <w:numPr>
          <w:ilvl w:val="0"/>
          <w:numId w:val="21"/>
        </w:numPr>
        <w:tabs>
          <w:tab w:val="left" w:pos="0"/>
        </w:tabs>
        <w:suppressAutoHyphens w:val="0"/>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sz w:val="28"/>
          <w:szCs w:val="28"/>
        </w:rPr>
        <w:t>способность к осмыслению и дифференциации картины мира, ее пространственно-временной организации, проявляющаяся:</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и обогащении опыта реального взаимодействия обучающегося с бытовым окружением, миром природных явлений и вещей, расширении адекватных представлений об опасности и безопасности;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адекватности бытового поведения обучающегося с точки зрения опасности (безопасности) для себя и для окружающих; сохранности окружающей предметной и природной среды;</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и накоплении знакомых и разнообразно освоенных мест за пределами дома и школы: двора, дачи, леса, парка, речки, городских и загородных достопримечательностей и других.</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расширении представлений о целостной и подробной картине мира, упорядоченной в пространстве и времени, адекватных возрасту ребёнка;</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накапливать личные впечатления, связанные с явлениями окружающего мира;</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устанавливать взаимосвязь между природным порядком и ходом собственной жизни в семье и в школе;</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устанавливать взаимосвязь общественного порядка и уклада собственной жизни в семье и в школе, соответствовать этому порядку.</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развитии любознательности, наблюдательности, способности замечать новое, задавать вопросы;</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lastRenderedPageBreak/>
        <w:t>в развитии активности во взаимодействии с миром, понимании собственной результативности;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накоплении опыта освоения нового при помощи экскурсий и путешествий;</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передать свои впечатления, соображения, умозаключения так, чтобы быть понятым другим человеком;</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принимать и включать в свой личный опыт жизненный опыт других людей;</w:t>
      </w:r>
    </w:p>
    <w:p w:rsidR="00D142B1" w:rsidRPr="00D142B1" w:rsidRDefault="00D142B1" w:rsidP="00D142B1">
      <w:pPr>
        <w:tabs>
          <w:tab w:val="left" w:pos="0"/>
        </w:tabs>
        <w:spacing w:after="0" w:line="360" w:lineRule="auto"/>
        <w:ind w:firstLine="709"/>
        <w:jc w:val="both"/>
        <w:rPr>
          <w:rFonts w:ascii="Times New Roman" w:hAnsi="Times New Roman" w:cs="Times New Roman"/>
          <w:b/>
          <w:sz w:val="28"/>
          <w:szCs w:val="28"/>
        </w:rPr>
      </w:pPr>
      <w:r w:rsidRPr="00D142B1">
        <w:rPr>
          <w:rFonts w:ascii="Times New Roman" w:hAnsi="Times New Roman" w:cs="Times New Roman"/>
          <w:sz w:val="28"/>
          <w:szCs w:val="28"/>
        </w:rPr>
        <w:t>в способности взаимодействовать с другими людьми, уменииделиться своими воспоминаниями, впечатлениями и планами.</w:t>
      </w:r>
    </w:p>
    <w:p w:rsidR="00D142B1" w:rsidRPr="00D142B1" w:rsidRDefault="00D142B1" w:rsidP="000C5522">
      <w:pPr>
        <w:numPr>
          <w:ilvl w:val="0"/>
          <w:numId w:val="21"/>
        </w:numPr>
        <w:tabs>
          <w:tab w:val="left" w:pos="0"/>
        </w:tabs>
        <w:spacing w:after="0" w:line="360" w:lineRule="auto"/>
        <w:ind w:left="0" w:firstLine="709"/>
        <w:jc w:val="both"/>
        <w:rPr>
          <w:rFonts w:ascii="Times New Roman" w:hAnsi="Times New Roman" w:cs="Times New Roman"/>
          <w:sz w:val="28"/>
          <w:szCs w:val="28"/>
        </w:rPr>
      </w:pPr>
      <w:r w:rsidRPr="00D142B1">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r w:rsidRPr="00D142B1">
        <w:rPr>
          <w:rFonts w:ascii="Times New Roman" w:hAnsi="Times New Roman" w:cs="Times New Roman"/>
          <w:bCs/>
          <w:sz w:val="28"/>
          <w:szCs w:val="28"/>
        </w:rPr>
        <w:t>,</w:t>
      </w:r>
      <w:r w:rsidRPr="00D142B1">
        <w:rPr>
          <w:rFonts w:ascii="Times New Roman" w:hAnsi="Times New Roman" w:cs="Times New Roman"/>
          <w:b/>
          <w:bCs/>
          <w:sz w:val="28"/>
          <w:szCs w:val="28"/>
        </w:rPr>
        <w:t xml:space="preserve"> </w:t>
      </w:r>
      <w:r w:rsidRPr="00D142B1">
        <w:rPr>
          <w:rFonts w:ascii="Times New Roman" w:hAnsi="Times New Roman" w:cs="Times New Roman"/>
          <w:bCs/>
          <w:sz w:val="28"/>
          <w:szCs w:val="28"/>
        </w:rPr>
        <w:t>проявляющаяся:</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знании правил поведения в разных социальных ситуациях с людьми разного статуса, с близкими в семье; с учителями и учениками в школе; со знакомыми и незнакомыми людьми;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освоение необходимых социальных ритуалов, умении адекватно использовать принятые социальные ритуалы, умении вступить в контакт и общаться в соответствии с возрастом, близостью и социальным статусом собеседника, умении корректно привлечь к себе внимание, отстраниться от нежелательного контакта, выразить свои чувства, отказ, недовольство, благодарность, сочувствие, намерение, просьбу, опасение и другие.</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освоении возможностей и допустимых границ социальных контактов, выработки адекватной дистанции в зависимости от ситуации общения;</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проявлять инициативу, корректно устанавливать и ограничивать контакт;</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не быть назойливым в своих просьбах и требованиях, быть благодарным за проявление внимания и оказание помощи;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в умении применять формы выражения своих чувств соответственно ситуации социального контакта.</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lastRenderedPageBreak/>
        <w:t>Результаты специальной поддержки освоения АООП НОО должны отражать:</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способность усваивать новый учебный материал, адекватно включаться в классные занятия и соответствовать общему темпу занятий;</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 xml:space="preserve">способность использовать речевые возможности на уроках при ответах и в других ситуациях общения, </w:t>
      </w:r>
      <w:r w:rsidRPr="00D142B1">
        <w:rPr>
          <w:rFonts w:ascii="Times New Roman" w:hAnsi="Times New Roman" w:cs="Times New Roman"/>
          <w:kern w:val="2"/>
          <w:sz w:val="28"/>
          <w:szCs w:val="28"/>
        </w:rPr>
        <w:t>умение передавать свои впечатления, умозаключения так, чтобы быть понятым другим человеком,</w:t>
      </w:r>
      <w:r w:rsidRPr="00D142B1">
        <w:rPr>
          <w:rFonts w:ascii="Times New Roman" w:hAnsi="Times New Roman" w:cs="Times New Roman"/>
          <w:sz w:val="28"/>
          <w:szCs w:val="28"/>
        </w:rPr>
        <w:t xml:space="preserve"> умение задавать вопросы;</w:t>
      </w:r>
    </w:p>
    <w:p w:rsidR="00D142B1" w:rsidRDefault="00D142B1" w:rsidP="00D142B1">
      <w:pPr>
        <w:tabs>
          <w:tab w:val="left" w:pos="0"/>
        </w:tabs>
        <w:spacing w:after="0" w:line="360" w:lineRule="auto"/>
        <w:ind w:firstLine="709"/>
        <w:jc w:val="both"/>
        <w:rPr>
          <w:rFonts w:ascii="Times New Roman" w:hAnsi="Times New Roman" w:cs="Times New Roman"/>
          <w:kern w:val="2"/>
          <w:sz w:val="28"/>
          <w:szCs w:val="28"/>
        </w:rPr>
      </w:pPr>
      <w:r w:rsidRPr="00D142B1">
        <w:rPr>
          <w:rFonts w:ascii="Times New Roman" w:hAnsi="Times New Roman" w:cs="Times New Roman"/>
          <w:sz w:val="28"/>
          <w:szCs w:val="28"/>
        </w:rPr>
        <w:t xml:space="preserve">способность к </w:t>
      </w:r>
      <w:r w:rsidRPr="00D142B1">
        <w:rPr>
          <w:rFonts w:ascii="Times New Roman" w:hAnsi="Times New Roman" w:cs="Times New Roman"/>
          <w:kern w:val="2"/>
          <w:sz w:val="28"/>
          <w:szCs w:val="28"/>
        </w:rPr>
        <w:t>наблюдательности, умение замечать новое;</w:t>
      </w:r>
    </w:p>
    <w:p w:rsidR="00F156CB" w:rsidRDefault="00F156CB" w:rsidP="00D142B1">
      <w:pPr>
        <w:tabs>
          <w:tab w:val="left" w:pos="0"/>
        </w:tabs>
        <w:spacing w:after="0" w:line="360" w:lineRule="auto"/>
        <w:ind w:firstLine="709"/>
        <w:jc w:val="both"/>
        <w:rPr>
          <w:rFonts w:ascii="Times New Roman" w:hAnsi="Times New Roman" w:cs="Times New Roman"/>
          <w:kern w:val="2"/>
          <w:sz w:val="28"/>
          <w:szCs w:val="28"/>
        </w:rPr>
      </w:pPr>
      <w:r w:rsidRPr="00F15C76">
        <w:rPr>
          <w:rFonts w:ascii="Times New Roman" w:hAnsi="Times New Roman"/>
          <w:sz w:val="28"/>
          <w:szCs w:val="28"/>
        </w:rPr>
        <w:t>овладение эффективными способами учебно-познавательной и предметно-практической деятельности</w:t>
      </w:r>
      <w:r>
        <w:rPr>
          <w:rFonts w:ascii="Times New Roman" w:hAnsi="Times New Roman"/>
          <w:sz w:val="28"/>
          <w:szCs w:val="28"/>
        </w:rPr>
        <w:t>;</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стремление к активности и самостоятельности в разных видах предметно-практической деятельности;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умение ставить и удерживать цель деятельности; планировать действия; определять и сохранять способ действий; использовать самоконтроль на всех этапах деятельности; осуществлять словесный отчет о процессе и результатах деятельности; оценивать процесс и результат деятельности;</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сформированные в соответствии с требованиями к результатам освоения АООП НОО предметные, метапредметные и личностные результаты;</w:t>
      </w:r>
    </w:p>
    <w:p w:rsidR="00D142B1" w:rsidRPr="00D142B1" w:rsidRDefault="00D142B1" w:rsidP="00D142B1">
      <w:pPr>
        <w:tabs>
          <w:tab w:val="left" w:pos="0"/>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сформированные в соответствии АООП НОО универсальные учебные действия.</w:t>
      </w:r>
    </w:p>
    <w:p w:rsidR="00067714" w:rsidRPr="00D142B1" w:rsidRDefault="00D142B1" w:rsidP="00D142B1">
      <w:pPr>
        <w:tabs>
          <w:tab w:val="left" w:pos="0"/>
          <w:tab w:val="right" w:leader="dot" w:pos="9639"/>
        </w:tabs>
        <w:spacing w:after="0" w:line="360" w:lineRule="auto"/>
        <w:ind w:firstLine="709"/>
        <w:jc w:val="both"/>
        <w:rPr>
          <w:rFonts w:ascii="Times New Roman" w:hAnsi="Times New Roman" w:cs="Times New Roman"/>
          <w:sz w:val="28"/>
          <w:szCs w:val="28"/>
        </w:rPr>
      </w:pPr>
      <w:r w:rsidRPr="00D142B1">
        <w:rPr>
          <w:rFonts w:ascii="Times New Roman" w:hAnsi="Times New Roman" w:cs="Times New Roman"/>
          <w:sz w:val="28"/>
          <w:szCs w:val="28"/>
        </w:rPr>
        <w:t>Требования к результатам освоения программы коррекционной 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5562F0" w:rsidRDefault="00576D40" w:rsidP="005562F0">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5" w:name="_Toc415833117"/>
      <w:r w:rsidRPr="00576D40">
        <w:rPr>
          <w:rFonts w:ascii="Times New Roman" w:hAnsi="Times New Roman" w:cs="Times New Roman"/>
          <w:b/>
          <w:sz w:val="28"/>
          <w:szCs w:val="28"/>
        </w:rPr>
        <w:t xml:space="preserve">2.1.3. </w:t>
      </w:r>
      <w:r w:rsidR="005562F0" w:rsidRPr="00576D40">
        <w:rPr>
          <w:rFonts w:ascii="Times New Roman" w:hAnsi="Times New Roman" w:cs="Times New Roman"/>
          <w:b/>
          <w:sz w:val="28"/>
          <w:szCs w:val="28"/>
        </w:rPr>
        <w:t xml:space="preserve">Система оценки достижения обучающимися </w:t>
      </w:r>
      <w:r w:rsidR="005562F0">
        <w:rPr>
          <w:rFonts w:ascii="Times New Roman" w:hAnsi="Times New Roman" w:cs="Times New Roman"/>
          <w:b/>
          <w:sz w:val="28"/>
          <w:szCs w:val="28"/>
        </w:rPr>
        <w:br/>
      </w:r>
      <w:r w:rsidR="005562F0" w:rsidRPr="00576D40">
        <w:rPr>
          <w:rFonts w:ascii="Times New Roman" w:hAnsi="Times New Roman" w:cs="Times New Roman"/>
          <w:b/>
          <w:sz w:val="28"/>
          <w:szCs w:val="28"/>
        </w:rPr>
        <w:t xml:space="preserve">с задержкой психического развития планируемых результатов освоения </w:t>
      </w:r>
      <w:r w:rsidR="005562F0">
        <w:rPr>
          <w:rFonts w:ascii="Times New Roman" w:hAnsi="Times New Roman" w:cs="Times New Roman"/>
          <w:b/>
          <w:sz w:val="28"/>
          <w:szCs w:val="28"/>
        </w:rPr>
        <w:br/>
        <w:t>адаптированной основной общеобразовательной программы</w:t>
      </w:r>
      <w:r w:rsidR="005562F0" w:rsidRPr="00F63254">
        <w:rPr>
          <w:rFonts w:ascii="Times New Roman" w:hAnsi="Times New Roman" w:cs="Times New Roman"/>
          <w:b/>
          <w:sz w:val="28"/>
          <w:szCs w:val="28"/>
        </w:rPr>
        <w:t xml:space="preserve"> </w:t>
      </w:r>
      <w:r w:rsidR="00F5356F">
        <w:rPr>
          <w:rFonts w:ascii="Times New Roman" w:hAnsi="Times New Roman" w:cs="Times New Roman"/>
          <w:b/>
          <w:sz w:val="28"/>
          <w:szCs w:val="28"/>
        </w:rPr>
        <w:br/>
      </w:r>
      <w:r w:rsidR="005562F0" w:rsidRPr="00F63254">
        <w:rPr>
          <w:rFonts w:ascii="Times New Roman" w:hAnsi="Times New Roman" w:cs="Times New Roman"/>
          <w:b/>
          <w:sz w:val="28"/>
          <w:szCs w:val="28"/>
        </w:rPr>
        <w:t>начального</w:t>
      </w:r>
      <w:r w:rsidR="005562F0">
        <w:rPr>
          <w:rFonts w:ascii="Times New Roman" w:hAnsi="Times New Roman" w:cs="Times New Roman"/>
          <w:b/>
          <w:sz w:val="28"/>
          <w:szCs w:val="28"/>
        </w:rPr>
        <w:t xml:space="preserve"> общего образования</w:t>
      </w:r>
      <w:bookmarkEnd w:id="5"/>
    </w:p>
    <w:p w:rsidR="00C54A16" w:rsidRPr="00B11FEA" w:rsidRDefault="00C54A16" w:rsidP="00C54A16">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Основными направлениями и целями оценочной деятельности в соответствии с требованиями ФГОС НОО </w:t>
      </w:r>
      <w:r>
        <w:rPr>
          <w:rFonts w:ascii="Times New Roman" w:hAnsi="Times New Roman" w:cs="Times New Roman"/>
          <w:sz w:val="28"/>
          <w:szCs w:val="28"/>
        </w:rPr>
        <w:t xml:space="preserve">обучающихся с ОВЗ </w:t>
      </w:r>
      <w:r w:rsidRPr="00B11FEA">
        <w:rPr>
          <w:rFonts w:ascii="Times New Roman" w:hAnsi="Times New Roman" w:cs="Times New Roman"/>
          <w:sz w:val="28"/>
          <w:szCs w:val="28"/>
        </w:rPr>
        <w:t xml:space="preserve">являются оценка </w:t>
      </w:r>
      <w:r w:rsidRPr="00B11FEA">
        <w:rPr>
          <w:rFonts w:ascii="Times New Roman" w:hAnsi="Times New Roman" w:cs="Times New Roman"/>
          <w:sz w:val="28"/>
          <w:szCs w:val="28"/>
        </w:rPr>
        <w:lastRenderedPageBreak/>
        <w:t>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BF2E42" w:rsidRPr="00B11FEA" w:rsidRDefault="00BF2E42" w:rsidP="00BF2E42">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Система оценки достижения </w:t>
      </w:r>
      <w:r w:rsidRPr="00133AFF">
        <w:rPr>
          <w:rFonts w:ascii="Times New Roman" w:hAnsi="Times New Roman" w:cs="Times New Roman"/>
          <w:sz w:val="28"/>
          <w:szCs w:val="28"/>
        </w:rPr>
        <w:t xml:space="preserve">обучающимися с </w:t>
      </w:r>
      <w:r>
        <w:rPr>
          <w:rFonts w:ascii="Times New Roman" w:hAnsi="Times New Roman" w:cs="Times New Roman"/>
          <w:sz w:val="28"/>
          <w:szCs w:val="28"/>
        </w:rPr>
        <w:t>ЗПР</w:t>
      </w:r>
      <w:r w:rsidRPr="00133AFF">
        <w:rPr>
          <w:rFonts w:ascii="Times New Roman" w:hAnsi="Times New Roman" w:cs="Times New Roman"/>
          <w:sz w:val="28"/>
          <w:szCs w:val="28"/>
        </w:rPr>
        <w:t xml:space="preserve"> </w:t>
      </w:r>
      <w:r w:rsidRPr="00B11FEA">
        <w:rPr>
          <w:rFonts w:ascii="Times New Roman" w:hAnsi="Times New Roman" w:cs="Times New Roman"/>
          <w:sz w:val="28"/>
          <w:szCs w:val="28"/>
        </w:rPr>
        <w:t>планируемых результатов освоения АООП НОО предполагает комплексный подход к оценке результатов образования, позволяющий вести оценку достижения обучающимися всех трех групп результатов образования: личностных, метапредметных и предметных.</w:t>
      </w:r>
    </w:p>
    <w:p w:rsidR="00BF2E42" w:rsidRPr="00B11FEA" w:rsidRDefault="00BF2E42" w:rsidP="00BF2E42">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Оценка результатов освоения обучающимися </w:t>
      </w:r>
      <w:r>
        <w:rPr>
          <w:rFonts w:ascii="Times New Roman" w:hAnsi="Times New Roman" w:cs="Times New Roman"/>
          <w:sz w:val="28"/>
          <w:szCs w:val="28"/>
        </w:rPr>
        <w:t xml:space="preserve">с ЗПР </w:t>
      </w:r>
      <w:r w:rsidRPr="00B11FEA">
        <w:rPr>
          <w:rFonts w:ascii="Times New Roman" w:hAnsi="Times New Roman" w:cs="Times New Roman"/>
          <w:sz w:val="28"/>
          <w:szCs w:val="28"/>
        </w:rPr>
        <w:t>АООП НОО (кроме программы коррекционной работы) осуществляется в соответствии с требованиями ФГОС НОО.</w:t>
      </w:r>
    </w:p>
    <w:p w:rsidR="00294286" w:rsidRDefault="00294286" w:rsidP="00294286">
      <w:pPr>
        <w:pStyle w:val="14TexstOSNOVA1012"/>
        <w:spacing w:line="360" w:lineRule="auto"/>
        <w:ind w:firstLine="709"/>
        <w:rPr>
          <w:rFonts w:ascii="Times New Roman" w:hAnsi="Times New Roman" w:cs="Times New Roman"/>
          <w:color w:val="auto"/>
          <w:sz w:val="28"/>
          <w:szCs w:val="28"/>
        </w:rPr>
      </w:pPr>
      <w:r w:rsidRPr="00C6295C">
        <w:rPr>
          <w:rFonts w:ascii="Times New Roman" w:hAnsi="Times New Roman" w:cs="Times New Roman"/>
          <w:color w:val="auto"/>
          <w:sz w:val="28"/>
          <w:szCs w:val="28"/>
        </w:rPr>
        <w:t xml:space="preserve">Оценивать </w:t>
      </w:r>
      <w:r w:rsidRPr="00133AFF">
        <w:rPr>
          <w:rFonts w:ascii="Times New Roman" w:hAnsi="Times New Roman" w:cs="Times New Roman"/>
          <w:sz w:val="28"/>
          <w:szCs w:val="28"/>
        </w:rPr>
        <w:t xml:space="preserve">достижения обучающимся с </w:t>
      </w:r>
      <w:r>
        <w:rPr>
          <w:rFonts w:ascii="Times New Roman" w:hAnsi="Times New Roman" w:cs="Times New Roman"/>
          <w:sz w:val="28"/>
          <w:szCs w:val="28"/>
        </w:rPr>
        <w:t>ЗПР</w:t>
      </w:r>
      <w:r w:rsidRPr="00133AFF">
        <w:rPr>
          <w:rFonts w:ascii="Times New Roman" w:hAnsi="Times New Roman" w:cs="Times New Roman"/>
          <w:sz w:val="28"/>
          <w:szCs w:val="28"/>
        </w:rPr>
        <w:t xml:space="preserve"> планируемых результатов</w:t>
      </w:r>
      <w:r w:rsidRPr="00C6295C">
        <w:rPr>
          <w:rFonts w:ascii="Times New Roman" w:hAnsi="Times New Roman" w:cs="Times New Roman"/>
          <w:color w:val="auto"/>
          <w:sz w:val="28"/>
          <w:szCs w:val="28"/>
        </w:rPr>
        <w:t xml:space="preserve"> необходимо при завершении каждого уровня образования</w:t>
      </w:r>
      <w:r w:rsidRPr="00C6295C">
        <w:rPr>
          <w:rStyle w:val="aff1"/>
          <w:rFonts w:ascii="Times New Roman" w:hAnsi="Times New Roman"/>
          <w:color w:val="auto"/>
          <w:sz w:val="28"/>
          <w:szCs w:val="28"/>
        </w:rPr>
        <w:t xml:space="preserve">, </w:t>
      </w:r>
      <w:r w:rsidRPr="00C6295C">
        <w:rPr>
          <w:rFonts w:ascii="Times New Roman" w:hAnsi="Times New Roman" w:cs="Times New Roman"/>
          <w:color w:val="auto"/>
          <w:sz w:val="28"/>
          <w:szCs w:val="28"/>
        </w:rPr>
        <w:t xml:space="preserve">поскольку у обучающегося с </w:t>
      </w:r>
      <w:r>
        <w:rPr>
          <w:rFonts w:ascii="Times New Roman" w:hAnsi="Times New Roman" w:cs="Times New Roman"/>
          <w:color w:val="auto"/>
          <w:sz w:val="28"/>
          <w:szCs w:val="28"/>
        </w:rPr>
        <w:t>ЗПР</w:t>
      </w:r>
      <w:r w:rsidRPr="00C6295C">
        <w:rPr>
          <w:rFonts w:ascii="Times New Roman" w:hAnsi="Times New Roman" w:cs="Times New Roman"/>
          <w:color w:val="auto"/>
          <w:sz w:val="28"/>
          <w:szCs w:val="28"/>
        </w:rPr>
        <w:t xml:space="preserve"> может быть индивидуальный темп освоения содержания образования и стандартизация планируемых результатов образования в более короткие промежутки времени объективно невозможна.</w:t>
      </w:r>
    </w:p>
    <w:p w:rsidR="00530152" w:rsidRPr="00530152" w:rsidRDefault="00530152" w:rsidP="00530152">
      <w:pPr>
        <w:pStyle w:val="a7"/>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Обучающиеся с ЗПР имеют право на прохождение текущей, промежуточной и государственной итоговой аттестации</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в иных формах.</w:t>
      </w:r>
    </w:p>
    <w:p w:rsidR="00530152" w:rsidRPr="00530152" w:rsidRDefault="00530152" w:rsidP="00530152">
      <w:pPr>
        <w:pStyle w:val="a7"/>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Специальные условия</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проведения </w:t>
      </w:r>
      <w:r w:rsidRPr="00530152">
        <w:rPr>
          <w:rFonts w:ascii="Times New Roman" w:hAnsi="Times New Roman" w:cs="Times New Roman"/>
          <w:i/>
          <w:sz w:val="28"/>
          <w:szCs w:val="28"/>
        </w:rPr>
        <w:t>текущей, промежуточной</w:t>
      </w:r>
      <w:r w:rsidRPr="00530152">
        <w:rPr>
          <w:rFonts w:ascii="Times New Roman" w:hAnsi="Times New Roman" w:cs="Times New Roman"/>
          <w:sz w:val="28"/>
          <w:szCs w:val="28"/>
        </w:rPr>
        <w:t xml:space="preserve"> и </w:t>
      </w:r>
      <w:r w:rsidRPr="00530152">
        <w:rPr>
          <w:rFonts w:ascii="Times New Roman" w:hAnsi="Times New Roman" w:cs="Times New Roman"/>
          <w:i/>
          <w:sz w:val="28"/>
          <w:szCs w:val="28"/>
        </w:rPr>
        <w:t>итоговой</w:t>
      </w:r>
      <w:r w:rsidRPr="00530152">
        <w:rPr>
          <w:rFonts w:ascii="Times New Roman" w:hAnsi="Times New Roman" w:cs="Times New Roman"/>
          <w:sz w:val="28"/>
          <w:szCs w:val="28"/>
        </w:rPr>
        <w:t xml:space="preserve"> (по итогам 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w:t>
      </w:r>
      <w:r w:rsidRPr="00530152">
        <w:rPr>
          <w:rFonts w:ascii="Times New Roman" w:hAnsi="Times New Roman" w:cs="Times New Roman"/>
          <w:i/>
          <w:sz w:val="28"/>
          <w:szCs w:val="28"/>
        </w:rPr>
        <w:t xml:space="preserve">аттестации </w:t>
      </w:r>
      <w:r w:rsidRPr="00530152">
        <w:rPr>
          <w:rFonts w:ascii="Times New Roman" w:hAnsi="Times New Roman" w:cs="Times New Roman"/>
          <w:sz w:val="28"/>
          <w:szCs w:val="28"/>
        </w:rPr>
        <w:t>обучающихся с ЗПР включают:</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w:t>
      </w:r>
      <w:r w:rsidRPr="00530152">
        <w:rPr>
          <w:sz w:val="28"/>
          <w:szCs w:val="28"/>
        </w:rPr>
        <w:t>ЗПР;</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присутствие в начале работы этапа общей организации деятельности;</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lastRenderedPageBreak/>
        <w:t xml:space="preserve">адаптирование инструкции с учетом особых образовательных потребностей и индивидуальных трудностей обучающихся с </w:t>
      </w:r>
      <w:r w:rsidRPr="00530152">
        <w:rPr>
          <w:sz w:val="28"/>
          <w:szCs w:val="28"/>
        </w:rPr>
        <w:t>ЗПР:</w:t>
      </w:r>
    </w:p>
    <w:p w:rsidR="00530152" w:rsidRPr="00530152" w:rsidRDefault="00530152" w:rsidP="00530152">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1) упрощение формулировок по грамматическому и семантическому оформлению;</w:t>
      </w:r>
    </w:p>
    <w:p w:rsidR="00530152" w:rsidRPr="00530152" w:rsidRDefault="00530152" w:rsidP="00530152">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530152" w:rsidRPr="00530152" w:rsidRDefault="00530152" w:rsidP="00530152">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r w:rsidRPr="00530152">
        <w:rPr>
          <w:sz w:val="28"/>
          <w:szCs w:val="28"/>
        </w:rPr>
        <w:t>.);</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r w:rsidRPr="00530152">
        <w:rPr>
          <w:sz w:val="28"/>
          <w:szCs w:val="28"/>
        </w:rPr>
        <w:t>;</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увеличение времени на выполнение заданий</w:t>
      </w:r>
      <w:r w:rsidRPr="00530152">
        <w:rPr>
          <w:sz w:val="28"/>
          <w:szCs w:val="28"/>
        </w:rPr>
        <w:t xml:space="preserve">;  </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возможность организации короткого перерыва (10-15 мин) при нарастании в поведении ребенка проявлений утомления, истощения</w:t>
      </w:r>
      <w:r w:rsidRPr="00530152">
        <w:rPr>
          <w:sz w:val="28"/>
          <w:szCs w:val="28"/>
        </w:rPr>
        <w:t xml:space="preserve">; </w:t>
      </w:r>
    </w:p>
    <w:p w:rsidR="00530152" w:rsidRPr="00530152" w:rsidRDefault="00530152" w:rsidP="000C5522">
      <w:pPr>
        <w:pStyle w:val="af2"/>
        <w:numPr>
          <w:ilvl w:val="0"/>
          <w:numId w:val="23"/>
        </w:numPr>
        <w:ind w:left="0" w:firstLine="709"/>
        <w:jc w:val="both"/>
        <w:rPr>
          <w:sz w:val="28"/>
          <w:szCs w:val="28"/>
        </w:rPr>
      </w:pPr>
      <w:r w:rsidRPr="00530152">
        <w:rPr>
          <w:caps w:val="0"/>
          <w:sz w:val="28"/>
          <w:szCs w:val="28"/>
        </w:rPr>
        <w:t>недопустимыми являются негативные реакции со стороны педагога, создание ситуаций, приводящих к эмоциональному травмированию ребенка</w:t>
      </w:r>
      <w:r w:rsidRPr="00530152">
        <w:rPr>
          <w:sz w:val="28"/>
          <w:szCs w:val="28"/>
        </w:rPr>
        <w:t>.</w:t>
      </w:r>
    </w:p>
    <w:p w:rsidR="003014CE" w:rsidRDefault="00133AFF" w:rsidP="003F41A9">
      <w:pPr>
        <w:tabs>
          <w:tab w:val="left" w:pos="0"/>
          <w:tab w:val="right" w:leader="dot" w:pos="963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133AFF">
        <w:rPr>
          <w:rFonts w:ascii="Times New Roman" w:hAnsi="Times New Roman" w:cs="Times New Roman"/>
          <w:sz w:val="28"/>
          <w:szCs w:val="28"/>
        </w:rPr>
        <w:t xml:space="preserve">истема оценки достижения обучающимися с </w:t>
      </w:r>
      <w:r>
        <w:rPr>
          <w:rFonts w:ascii="Times New Roman" w:hAnsi="Times New Roman" w:cs="Times New Roman"/>
          <w:sz w:val="28"/>
          <w:szCs w:val="28"/>
        </w:rPr>
        <w:t>ЗПР</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АООП НОО</w:t>
      </w:r>
      <w:r w:rsidRPr="00133AFF">
        <w:rPr>
          <w:rFonts w:ascii="Times New Roman" w:hAnsi="Times New Roman" w:cs="Times New Roman"/>
          <w:sz w:val="28"/>
          <w:szCs w:val="28"/>
        </w:rPr>
        <w:t xml:space="preserve"> </w:t>
      </w:r>
      <w:r>
        <w:rPr>
          <w:rFonts w:ascii="Times New Roman" w:hAnsi="Times New Roman" w:cs="Times New Roman"/>
          <w:sz w:val="28"/>
          <w:szCs w:val="28"/>
        </w:rPr>
        <w:t>д</w:t>
      </w:r>
      <w:r w:rsidRPr="00133AFF">
        <w:rPr>
          <w:rFonts w:ascii="Times New Roman" w:hAnsi="Times New Roman" w:cs="Times New Roman"/>
          <w:sz w:val="28"/>
          <w:szCs w:val="28"/>
        </w:rPr>
        <w:t>олжна предусматривать оценку достижени</w:t>
      </w:r>
      <w:r w:rsidR="003F6051">
        <w:rPr>
          <w:rFonts w:ascii="Times New Roman" w:hAnsi="Times New Roman" w:cs="Times New Roman"/>
          <w:sz w:val="28"/>
          <w:szCs w:val="28"/>
        </w:rPr>
        <w:t>я</w:t>
      </w:r>
      <w:r>
        <w:rPr>
          <w:rFonts w:ascii="Times New Roman" w:hAnsi="Times New Roman" w:cs="Times New Roman"/>
          <w:sz w:val="28"/>
          <w:szCs w:val="28"/>
        </w:rPr>
        <w:t xml:space="preserve"> </w:t>
      </w:r>
      <w:r w:rsidRPr="00133AFF">
        <w:rPr>
          <w:rFonts w:ascii="Times New Roman" w:hAnsi="Times New Roman" w:cs="Times New Roman"/>
          <w:sz w:val="28"/>
          <w:szCs w:val="28"/>
        </w:rPr>
        <w:t xml:space="preserve">обучающимися с </w:t>
      </w:r>
      <w:r>
        <w:rPr>
          <w:rFonts w:ascii="Times New Roman" w:hAnsi="Times New Roman" w:cs="Times New Roman"/>
          <w:sz w:val="28"/>
          <w:szCs w:val="28"/>
        </w:rPr>
        <w:t>ЗПР</w:t>
      </w:r>
      <w:r w:rsidRPr="00133AFF">
        <w:rPr>
          <w:rFonts w:ascii="Times New Roman" w:hAnsi="Times New Roman" w:cs="Times New Roman"/>
          <w:sz w:val="28"/>
          <w:szCs w:val="28"/>
        </w:rPr>
        <w:t xml:space="preserve"> планируемых результатов освоения </w:t>
      </w:r>
      <w:r>
        <w:rPr>
          <w:rFonts w:ascii="Times New Roman" w:hAnsi="Times New Roman" w:cs="Times New Roman"/>
          <w:sz w:val="28"/>
          <w:szCs w:val="28"/>
        </w:rPr>
        <w:t xml:space="preserve">программы коррекционной работы. </w:t>
      </w:r>
    </w:p>
    <w:p w:rsidR="00576D40" w:rsidRPr="00576D40" w:rsidRDefault="00133AFF" w:rsidP="003F41A9">
      <w:pPr>
        <w:tabs>
          <w:tab w:val="left" w:pos="0"/>
          <w:tab w:val="right" w:leader="dot" w:pos="9639"/>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О</w:t>
      </w:r>
      <w:r w:rsidR="00576D40" w:rsidRPr="00576D40">
        <w:rPr>
          <w:rFonts w:ascii="Times New Roman" w:hAnsi="Times New Roman" w:cs="Times New Roman"/>
          <w:b/>
          <w:sz w:val="28"/>
          <w:szCs w:val="28"/>
        </w:rPr>
        <w:t>ценк</w:t>
      </w:r>
      <w:r>
        <w:rPr>
          <w:rFonts w:ascii="Times New Roman" w:hAnsi="Times New Roman" w:cs="Times New Roman"/>
          <w:b/>
          <w:sz w:val="28"/>
          <w:szCs w:val="28"/>
        </w:rPr>
        <w:t>а</w:t>
      </w:r>
      <w:r w:rsidR="00576D40" w:rsidRPr="00576D40">
        <w:rPr>
          <w:rFonts w:ascii="Times New Roman" w:hAnsi="Times New Roman" w:cs="Times New Roman"/>
          <w:b/>
          <w:sz w:val="28"/>
          <w:szCs w:val="28"/>
        </w:rPr>
        <w:t xml:space="preserve"> достижения обучающимися с задержкой психического развития планируемых результатов освоения программы коррекционной работы</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Оценка результатов освоения обучающимися </w:t>
      </w:r>
      <w:r>
        <w:rPr>
          <w:rFonts w:ascii="Times New Roman" w:hAnsi="Times New Roman" w:cs="Times New Roman"/>
          <w:sz w:val="28"/>
          <w:szCs w:val="28"/>
        </w:rPr>
        <w:t xml:space="preserve">с ЗПР </w:t>
      </w:r>
      <w:r w:rsidRPr="00B11FEA">
        <w:rPr>
          <w:rFonts w:ascii="Times New Roman" w:hAnsi="Times New Roman" w:cs="Times New Roman"/>
          <w:sz w:val="28"/>
          <w:szCs w:val="28"/>
        </w:rPr>
        <w:t>программы коррекционной работы, составляющей неотъемлемую часть АООП НОО, осуществляется в полном соответствии с требованиями ФГОС НОО</w:t>
      </w:r>
      <w:r>
        <w:rPr>
          <w:rFonts w:ascii="Times New Roman" w:hAnsi="Times New Roman" w:cs="Times New Roman"/>
          <w:sz w:val="28"/>
          <w:szCs w:val="28"/>
        </w:rPr>
        <w:t xml:space="preserve"> обучающихся с ОВЗ</w:t>
      </w:r>
      <w:r w:rsidRPr="00B11FEA">
        <w:rPr>
          <w:rFonts w:ascii="Times New Roman" w:hAnsi="Times New Roman" w:cs="Times New Roman"/>
          <w:sz w:val="28"/>
          <w:szCs w:val="28"/>
        </w:rPr>
        <w:t xml:space="preserve">.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При определении подходов к осуществлению оценки результатов освоения обучающимися </w:t>
      </w:r>
      <w:r>
        <w:rPr>
          <w:rFonts w:ascii="Times New Roman" w:hAnsi="Times New Roman" w:cs="Times New Roman"/>
          <w:sz w:val="28"/>
          <w:szCs w:val="28"/>
        </w:rPr>
        <w:t xml:space="preserve">с ЗПР </w:t>
      </w:r>
      <w:r w:rsidRPr="00B11FEA">
        <w:rPr>
          <w:rFonts w:ascii="Times New Roman" w:hAnsi="Times New Roman" w:cs="Times New Roman"/>
          <w:sz w:val="28"/>
          <w:szCs w:val="28"/>
        </w:rPr>
        <w:t>программы коррекционной работы целесообразно опираться на следующие принципы:</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w:t>
      </w:r>
      <w:r>
        <w:rPr>
          <w:rFonts w:ascii="Times New Roman" w:hAnsi="Times New Roman" w:cs="Times New Roman"/>
          <w:sz w:val="28"/>
          <w:szCs w:val="28"/>
        </w:rPr>
        <w:t xml:space="preserve"> с ЗПР</w:t>
      </w:r>
      <w:r w:rsidRPr="00B11FEA">
        <w:rPr>
          <w:rFonts w:ascii="Times New Roman" w:hAnsi="Times New Roman" w:cs="Times New Roman"/>
          <w:sz w:val="28"/>
          <w:szCs w:val="28"/>
        </w:rPr>
        <w:t>;</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r>
        <w:rPr>
          <w:rFonts w:ascii="Times New Roman" w:hAnsi="Times New Roman" w:cs="Times New Roman"/>
          <w:sz w:val="28"/>
          <w:szCs w:val="28"/>
        </w:rPr>
        <w:t xml:space="preserve"> с ЗПР</w:t>
      </w:r>
      <w:r w:rsidRPr="00B11FEA">
        <w:rPr>
          <w:rFonts w:ascii="Times New Roman" w:hAnsi="Times New Roman" w:cs="Times New Roman"/>
          <w:sz w:val="28"/>
          <w:szCs w:val="28"/>
        </w:rPr>
        <w:t>;</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3) единства параметров, критериев и инструментария оценки достижений в освоении содержания АООП НОО, что сможет обеспечить объективность оценки.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Эти принципы, отражая основные закономерности целостного процесса образования </w:t>
      </w:r>
      <w:r>
        <w:rPr>
          <w:rFonts w:ascii="Times New Roman" w:hAnsi="Times New Roman" w:cs="Times New Roman"/>
          <w:sz w:val="28"/>
          <w:szCs w:val="28"/>
        </w:rPr>
        <w:t>обучающихся с ЗПР</w:t>
      </w:r>
      <w:r w:rsidRPr="00B11FEA">
        <w:rPr>
          <w:rFonts w:ascii="Times New Roman" w:hAnsi="Times New Roman" w:cs="Times New Roman"/>
          <w:sz w:val="28"/>
          <w:szCs w:val="28"/>
        </w:rPr>
        <w:t>,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w:t>
      </w:r>
    </w:p>
    <w:p w:rsidR="009B3ECE"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Основным объектом оценки достижений планируемых результатов освоения </w:t>
      </w:r>
      <w:r>
        <w:rPr>
          <w:rFonts w:ascii="Times New Roman" w:hAnsi="Times New Roman" w:cs="Times New Roman"/>
          <w:sz w:val="28"/>
          <w:szCs w:val="28"/>
        </w:rPr>
        <w:t>обучающимися с ЗПР</w:t>
      </w:r>
      <w:r w:rsidRPr="00B11FEA">
        <w:rPr>
          <w:rFonts w:ascii="Times New Roman" w:hAnsi="Times New Roman" w:cs="Times New Roman"/>
          <w:sz w:val="28"/>
          <w:szCs w:val="28"/>
        </w:rPr>
        <w:t xml:space="preserve"> программы коррекционной работы, выступает наличие положительной динамики обучающихся в интегративных показателях, отражающих успешность </w:t>
      </w:r>
      <w:r w:rsidR="003A5E34">
        <w:rPr>
          <w:rFonts w:ascii="Times New Roman" w:hAnsi="Times New Roman" w:cs="Times New Roman"/>
          <w:sz w:val="28"/>
          <w:szCs w:val="28"/>
        </w:rPr>
        <w:t xml:space="preserve">достижения образовательных достижений и </w:t>
      </w:r>
      <w:r w:rsidRPr="00B11FEA">
        <w:rPr>
          <w:rFonts w:ascii="Times New Roman" w:hAnsi="Times New Roman" w:cs="Times New Roman"/>
          <w:sz w:val="28"/>
          <w:szCs w:val="28"/>
        </w:rPr>
        <w:t xml:space="preserve">преодоления отклонений развития.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Оценка результатов освоения обучающимися </w:t>
      </w:r>
      <w:r w:rsidR="00651966">
        <w:rPr>
          <w:rFonts w:ascii="Times New Roman" w:hAnsi="Times New Roman" w:cs="Times New Roman"/>
          <w:sz w:val="28"/>
          <w:szCs w:val="28"/>
        </w:rPr>
        <w:t xml:space="preserve">с </w:t>
      </w:r>
      <w:r w:rsidR="003A27F4">
        <w:rPr>
          <w:rFonts w:ascii="Times New Roman" w:hAnsi="Times New Roman" w:cs="Times New Roman"/>
          <w:sz w:val="28"/>
          <w:szCs w:val="28"/>
        </w:rPr>
        <w:t>З</w:t>
      </w:r>
      <w:r w:rsidR="00651966">
        <w:rPr>
          <w:rFonts w:ascii="Times New Roman" w:hAnsi="Times New Roman" w:cs="Times New Roman"/>
          <w:sz w:val="28"/>
          <w:szCs w:val="28"/>
        </w:rPr>
        <w:t xml:space="preserve">ПР </w:t>
      </w:r>
      <w:r w:rsidRPr="00B11FEA">
        <w:rPr>
          <w:rFonts w:ascii="Times New Roman" w:hAnsi="Times New Roman" w:cs="Times New Roman"/>
          <w:sz w:val="28"/>
          <w:szCs w:val="28"/>
        </w:rPr>
        <w:t xml:space="preserve">программы коррекционной работы может осуществляться с помощью мониторинговых </w:t>
      </w:r>
      <w:r w:rsidRPr="00B11FEA">
        <w:rPr>
          <w:rFonts w:ascii="Times New Roman" w:hAnsi="Times New Roman" w:cs="Times New Roman"/>
          <w:sz w:val="28"/>
          <w:szCs w:val="28"/>
        </w:rPr>
        <w:lastRenderedPageBreak/>
        <w:t xml:space="preserve">процедур. Мониторинг, обладая такими характеристиками, как 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w:t>
      </w:r>
      <w:r w:rsidR="00651966">
        <w:rPr>
          <w:rFonts w:ascii="Times New Roman" w:hAnsi="Times New Roman" w:cs="Times New Roman"/>
          <w:sz w:val="28"/>
          <w:szCs w:val="28"/>
        </w:rPr>
        <w:t>обучающимися</w:t>
      </w:r>
      <w:r w:rsidRPr="00B11FEA">
        <w:rPr>
          <w:rFonts w:ascii="Times New Roman" w:hAnsi="Times New Roman" w:cs="Times New Roman"/>
          <w:sz w:val="28"/>
          <w:szCs w:val="28"/>
        </w:rPr>
        <w:t xml:space="preserve"> программы коррекционной работы, но и вносить (в случае необходимости) коррективы </w:t>
      </w:r>
      <w:r>
        <w:rPr>
          <w:rFonts w:ascii="Times New Roman" w:hAnsi="Times New Roman" w:cs="Times New Roman"/>
          <w:sz w:val="28"/>
          <w:szCs w:val="28"/>
        </w:rPr>
        <w:t xml:space="preserve">в ее содержание и организацию. </w:t>
      </w:r>
      <w:r w:rsidRPr="00B11FEA">
        <w:rPr>
          <w:rFonts w:ascii="Times New Roman" w:hAnsi="Times New Roman" w:cs="Times New Roman"/>
          <w:sz w:val="28"/>
          <w:szCs w:val="28"/>
        </w:rPr>
        <w:t xml:space="preserve">В целях оценки результатов освоения обучающимися </w:t>
      </w:r>
      <w:r w:rsidR="00651966">
        <w:rPr>
          <w:rFonts w:ascii="Times New Roman" w:hAnsi="Times New Roman" w:cs="Times New Roman"/>
          <w:sz w:val="28"/>
          <w:szCs w:val="28"/>
        </w:rPr>
        <w:t xml:space="preserve">с ЗПР </w:t>
      </w:r>
      <w:r w:rsidRPr="00B11FEA">
        <w:rPr>
          <w:rFonts w:ascii="Times New Roman" w:hAnsi="Times New Roman" w:cs="Times New Roman"/>
          <w:sz w:val="28"/>
          <w:szCs w:val="28"/>
        </w:rPr>
        <w:t>программы коррекционной работы целесообразно использовать все три формы мониторинга: стартовую, текущую и финишную диагностику.</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Стартовая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w:t>
      </w:r>
      <w:r w:rsidR="00651966">
        <w:rPr>
          <w:rFonts w:ascii="Times New Roman" w:hAnsi="Times New Roman" w:cs="Times New Roman"/>
          <w:sz w:val="28"/>
          <w:szCs w:val="28"/>
        </w:rPr>
        <w:t>тельность и повседневную жизнь</w:t>
      </w:r>
      <w:r w:rsidRPr="00B11FEA">
        <w:rPr>
          <w:rFonts w:ascii="Times New Roman" w:hAnsi="Times New Roman" w:cs="Times New Roman"/>
          <w:sz w:val="28"/>
          <w:szCs w:val="28"/>
        </w:rPr>
        <w:t>.</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Текущая диагностика используется для осуществления мониторинга в течение всего времени обучения </w:t>
      </w:r>
      <w:r w:rsidR="00651966">
        <w:rPr>
          <w:rFonts w:ascii="Times New Roman" w:hAnsi="Times New Roman" w:cs="Times New Roman"/>
          <w:sz w:val="28"/>
          <w:szCs w:val="28"/>
        </w:rPr>
        <w:t>обучающегося</w:t>
      </w:r>
      <w:r w:rsidRPr="00B11FEA">
        <w:rPr>
          <w:rFonts w:ascii="Times New Roman" w:hAnsi="Times New Roman" w:cs="Times New Roman"/>
          <w:sz w:val="28"/>
          <w:szCs w:val="28"/>
        </w:rPr>
        <w:t xml:space="preserve"> на начальной ступени образования. При использовании данной формы мониторинга можно использовать экспресс-диагностику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w:t>
      </w:r>
      <w:r w:rsidR="00651966">
        <w:rPr>
          <w:rFonts w:ascii="Times New Roman" w:hAnsi="Times New Roman" w:cs="Times New Roman"/>
          <w:sz w:val="28"/>
          <w:szCs w:val="28"/>
        </w:rPr>
        <w:t xml:space="preserve">с ЗПР </w:t>
      </w:r>
      <w:r w:rsidRPr="00B11FEA">
        <w:rPr>
          <w:rFonts w:ascii="Times New Roman" w:hAnsi="Times New Roman" w:cs="Times New Roman"/>
          <w:sz w:val="28"/>
          <w:szCs w:val="28"/>
        </w:rPr>
        <w:t xml:space="preserve">в освоении планируемых результатов овладения программой коррекционной работы. Данные эксперсс-диагностики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Целью финишной диагностики, приводящейся на заключительном этапе (окончание учебного года, окончание обучения на начальной ступени школьного образования), выступает оценка достижений обучающегося </w:t>
      </w:r>
      <w:r w:rsidR="00651966">
        <w:rPr>
          <w:rFonts w:ascii="Times New Roman" w:hAnsi="Times New Roman" w:cs="Times New Roman"/>
          <w:sz w:val="28"/>
          <w:szCs w:val="28"/>
        </w:rPr>
        <w:t xml:space="preserve">с ЗПР </w:t>
      </w:r>
      <w:r w:rsidRPr="00B11FEA">
        <w:rPr>
          <w:rFonts w:ascii="Times New Roman" w:hAnsi="Times New Roman" w:cs="Times New Roman"/>
          <w:sz w:val="28"/>
          <w:szCs w:val="28"/>
        </w:rPr>
        <w:t xml:space="preserve">в соответствии с планируемыми результатами освоения </w:t>
      </w:r>
      <w:r w:rsidR="00651966">
        <w:rPr>
          <w:rFonts w:ascii="Times New Roman" w:hAnsi="Times New Roman" w:cs="Times New Roman"/>
          <w:sz w:val="28"/>
          <w:szCs w:val="28"/>
        </w:rPr>
        <w:t>обучающимися</w:t>
      </w:r>
      <w:r w:rsidRPr="00B11FEA">
        <w:rPr>
          <w:rFonts w:ascii="Times New Roman" w:hAnsi="Times New Roman" w:cs="Times New Roman"/>
          <w:sz w:val="28"/>
          <w:szCs w:val="28"/>
        </w:rPr>
        <w:t xml:space="preserve"> программы коррекционной работы.</w:t>
      </w:r>
    </w:p>
    <w:p w:rsidR="009B3ECE"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lastRenderedPageBreak/>
        <w:t>Организационно-содержательные характеристики стартовой, текущей и финишной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51158E" w:rsidRPr="00BE7417" w:rsidRDefault="0051158E" w:rsidP="0051158E">
      <w:pPr>
        <w:tabs>
          <w:tab w:val="right" w:leader="dot" w:pos="9329"/>
        </w:tabs>
        <w:spacing w:after="0" w:line="360" w:lineRule="auto"/>
        <w:ind w:firstLine="709"/>
        <w:jc w:val="both"/>
        <w:rPr>
          <w:rFonts w:ascii="Times New Roman" w:eastAsia="Times New Roman" w:hAnsi="Times New Roman" w:cs="Times New Roman"/>
          <w:color w:val="auto"/>
          <w:sz w:val="28"/>
          <w:szCs w:val="28"/>
        </w:rPr>
      </w:pPr>
      <w:r w:rsidRPr="00BE7417">
        <w:rPr>
          <w:rFonts w:hAnsi="Times New Roman"/>
          <w:color w:val="auto"/>
          <w:sz w:val="28"/>
          <w:szCs w:val="28"/>
        </w:rPr>
        <w:t>Для</w:t>
      </w:r>
      <w:r w:rsidRPr="00BE7417">
        <w:rPr>
          <w:rFonts w:hAnsi="Times New Roman"/>
          <w:color w:val="auto"/>
          <w:sz w:val="28"/>
          <w:szCs w:val="28"/>
        </w:rPr>
        <w:t xml:space="preserve"> </w:t>
      </w:r>
      <w:r w:rsidRPr="00BE7417">
        <w:rPr>
          <w:rFonts w:hAnsi="Times New Roman"/>
          <w:color w:val="auto"/>
          <w:sz w:val="28"/>
          <w:szCs w:val="28"/>
        </w:rPr>
        <w:t>оценки</w:t>
      </w:r>
      <w:r w:rsidRPr="00BE7417">
        <w:rPr>
          <w:rFonts w:hAnsi="Times New Roman"/>
          <w:color w:val="auto"/>
          <w:sz w:val="28"/>
          <w:szCs w:val="28"/>
        </w:rPr>
        <w:t xml:space="preserve"> </w:t>
      </w:r>
      <w:r w:rsidRPr="00BE7417">
        <w:rPr>
          <w:rFonts w:ascii="Times New Roman" w:hAnsi="Times New Roman" w:cs="Times New Roman"/>
          <w:color w:val="auto"/>
          <w:sz w:val="28"/>
          <w:szCs w:val="28"/>
        </w:rPr>
        <w:t xml:space="preserve">результатов освоения обучающимися с ЗПР программы коррекционной работы </w:t>
      </w:r>
      <w:r w:rsidRPr="00BE7417">
        <w:rPr>
          <w:rFonts w:ascii="Times New Roman"/>
          <w:color w:val="auto"/>
          <w:sz w:val="28"/>
          <w:szCs w:val="28"/>
        </w:rPr>
        <w:t xml:space="preserve"> </w:t>
      </w:r>
      <w:r w:rsidRPr="00BE7417">
        <w:rPr>
          <w:rFonts w:hAnsi="Times New Roman"/>
          <w:color w:val="auto"/>
          <w:sz w:val="28"/>
          <w:szCs w:val="28"/>
        </w:rPr>
        <w:t>используется</w:t>
      </w:r>
      <w:r w:rsidRPr="00BE7417">
        <w:rPr>
          <w:rFonts w:hAnsi="Times New Roman"/>
          <w:color w:val="auto"/>
          <w:sz w:val="28"/>
          <w:szCs w:val="28"/>
        </w:rPr>
        <w:t xml:space="preserve"> </w:t>
      </w:r>
      <w:r w:rsidR="00923C6F" w:rsidRPr="00BE7417">
        <w:rPr>
          <w:rFonts w:ascii="Times New Roman" w:hAnsi="Times New Roman" w:cs="Times New Roman"/>
          <w:color w:val="auto"/>
          <w:sz w:val="28"/>
          <w:szCs w:val="28"/>
        </w:rPr>
        <w:t>метод экспертной оценки, который представляет собой процедуру оценки результатов на основе мнений группы специалистов (экспертов)</w:t>
      </w:r>
      <w:r w:rsidRPr="00BE7417">
        <w:rPr>
          <w:rFonts w:ascii="Times New Roman"/>
          <w:color w:val="auto"/>
          <w:sz w:val="28"/>
          <w:szCs w:val="28"/>
        </w:rPr>
        <w:t xml:space="preserve">. </w:t>
      </w:r>
      <w:r w:rsidRPr="00BE7417">
        <w:rPr>
          <w:rFonts w:hAnsi="Times New Roman"/>
          <w:color w:val="auto"/>
          <w:sz w:val="28"/>
          <w:szCs w:val="28"/>
        </w:rPr>
        <w:t>Данная</w:t>
      </w:r>
      <w:r w:rsidRPr="00BE7417">
        <w:rPr>
          <w:rFonts w:hAnsi="Times New Roman"/>
          <w:color w:val="auto"/>
          <w:sz w:val="28"/>
          <w:szCs w:val="28"/>
        </w:rPr>
        <w:t xml:space="preserve"> </w:t>
      </w:r>
      <w:r w:rsidRPr="00BE7417">
        <w:rPr>
          <w:rFonts w:hAnsi="Times New Roman"/>
          <w:color w:val="auto"/>
          <w:sz w:val="28"/>
          <w:szCs w:val="28"/>
        </w:rPr>
        <w:t>группа</w:t>
      </w:r>
      <w:r w:rsidRPr="00BE7417">
        <w:rPr>
          <w:rFonts w:hAnsi="Times New Roman"/>
          <w:color w:val="auto"/>
          <w:sz w:val="28"/>
          <w:szCs w:val="28"/>
        </w:rPr>
        <w:t xml:space="preserve"> </w:t>
      </w:r>
      <w:r w:rsidRPr="00BE7417">
        <w:rPr>
          <w:rFonts w:hAnsi="Times New Roman"/>
          <w:color w:val="auto"/>
          <w:sz w:val="28"/>
          <w:szCs w:val="28"/>
        </w:rPr>
        <w:t>экспертов</w:t>
      </w:r>
      <w:r w:rsidRPr="00BE7417">
        <w:rPr>
          <w:rFonts w:hAnsi="Times New Roman"/>
          <w:color w:val="auto"/>
          <w:sz w:val="28"/>
          <w:szCs w:val="28"/>
        </w:rPr>
        <w:t xml:space="preserve"> </w:t>
      </w:r>
      <w:r w:rsidRPr="00BE7417">
        <w:rPr>
          <w:rFonts w:hAnsi="Times New Roman"/>
          <w:color w:val="auto"/>
          <w:sz w:val="28"/>
          <w:szCs w:val="28"/>
        </w:rPr>
        <w:t>объединяет</w:t>
      </w:r>
      <w:r w:rsidRPr="00BE7417">
        <w:rPr>
          <w:rFonts w:hAnsi="Times New Roman"/>
          <w:color w:val="auto"/>
          <w:sz w:val="28"/>
          <w:szCs w:val="28"/>
        </w:rPr>
        <w:t xml:space="preserve"> </w:t>
      </w:r>
      <w:r w:rsidRPr="00BE7417">
        <w:rPr>
          <w:rFonts w:hAnsi="Times New Roman"/>
          <w:color w:val="auto"/>
          <w:sz w:val="28"/>
          <w:szCs w:val="28"/>
        </w:rPr>
        <w:t>всех</w:t>
      </w:r>
      <w:r w:rsidRPr="00BE7417">
        <w:rPr>
          <w:rFonts w:hAnsi="Times New Roman"/>
          <w:color w:val="auto"/>
          <w:sz w:val="28"/>
          <w:szCs w:val="28"/>
        </w:rPr>
        <w:t xml:space="preserve"> </w:t>
      </w:r>
      <w:r w:rsidRPr="00BE7417">
        <w:rPr>
          <w:rFonts w:hAnsi="Times New Roman"/>
          <w:color w:val="auto"/>
          <w:sz w:val="28"/>
          <w:szCs w:val="28"/>
        </w:rPr>
        <w:t>участников</w:t>
      </w:r>
      <w:r w:rsidRPr="00BE7417">
        <w:rPr>
          <w:rFonts w:hAnsi="Times New Roman"/>
          <w:color w:val="auto"/>
          <w:sz w:val="28"/>
          <w:szCs w:val="28"/>
        </w:rPr>
        <w:t xml:space="preserve"> </w:t>
      </w:r>
      <w:r w:rsidRPr="00BE7417">
        <w:rPr>
          <w:rFonts w:hAnsi="Times New Roman"/>
          <w:color w:val="auto"/>
          <w:sz w:val="28"/>
          <w:szCs w:val="28"/>
        </w:rPr>
        <w:t>образовательного</w:t>
      </w:r>
      <w:r w:rsidRPr="00BE7417">
        <w:rPr>
          <w:rFonts w:hAnsi="Times New Roman"/>
          <w:color w:val="auto"/>
          <w:sz w:val="28"/>
          <w:szCs w:val="28"/>
        </w:rPr>
        <w:t xml:space="preserve"> </w:t>
      </w:r>
      <w:r w:rsidRPr="00BE7417">
        <w:rPr>
          <w:rFonts w:hAnsi="Times New Roman"/>
          <w:color w:val="auto"/>
          <w:sz w:val="28"/>
          <w:szCs w:val="28"/>
        </w:rPr>
        <w:t>процесса</w:t>
      </w:r>
      <w:r w:rsidRPr="00BE7417">
        <w:rPr>
          <w:rFonts w:hAnsi="Times New Roman"/>
          <w:color w:val="auto"/>
          <w:sz w:val="28"/>
          <w:szCs w:val="28"/>
        </w:rPr>
        <w:t xml:space="preserve"> </w:t>
      </w:r>
      <w:r w:rsidRPr="00BE7417">
        <w:rPr>
          <w:rFonts w:ascii="Times New Roman"/>
          <w:color w:val="auto"/>
          <w:sz w:val="28"/>
          <w:szCs w:val="28"/>
        </w:rPr>
        <w:t xml:space="preserve">- </w:t>
      </w:r>
      <w:r w:rsidRPr="00BE7417">
        <w:rPr>
          <w:rFonts w:hAnsi="Times New Roman"/>
          <w:color w:val="auto"/>
          <w:sz w:val="28"/>
          <w:szCs w:val="28"/>
        </w:rPr>
        <w:t>тех</w:t>
      </w:r>
      <w:r w:rsidRPr="00BE7417">
        <w:rPr>
          <w:rFonts w:ascii="Times New Roman"/>
          <w:color w:val="auto"/>
          <w:sz w:val="28"/>
          <w:szCs w:val="28"/>
        </w:rPr>
        <w:t xml:space="preserve">, </w:t>
      </w:r>
      <w:r w:rsidRPr="00BE7417">
        <w:rPr>
          <w:rFonts w:hAnsi="Times New Roman"/>
          <w:color w:val="auto"/>
          <w:sz w:val="28"/>
          <w:szCs w:val="28"/>
        </w:rPr>
        <w:t>кто</w:t>
      </w:r>
      <w:r w:rsidRPr="00BE7417">
        <w:rPr>
          <w:rFonts w:hAnsi="Times New Roman"/>
          <w:color w:val="auto"/>
          <w:sz w:val="28"/>
          <w:szCs w:val="28"/>
        </w:rPr>
        <w:t xml:space="preserve"> </w:t>
      </w:r>
      <w:r w:rsidRPr="00BE7417">
        <w:rPr>
          <w:rFonts w:hAnsi="Times New Roman"/>
          <w:color w:val="auto"/>
          <w:sz w:val="28"/>
          <w:szCs w:val="28"/>
        </w:rPr>
        <w:t>обучает</w:t>
      </w:r>
      <w:r w:rsidRPr="00BE7417">
        <w:rPr>
          <w:rFonts w:ascii="Times New Roman"/>
          <w:color w:val="auto"/>
          <w:sz w:val="28"/>
          <w:szCs w:val="28"/>
        </w:rPr>
        <w:t xml:space="preserve">, </w:t>
      </w:r>
      <w:r w:rsidRPr="00BE7417">
        <w:rPr>
          <w:rFonts w:hAnsi="Times New Roman"/>
          <w:color w:val="auto"/>
          <w:sz w:val="28"/>
          <w:szCs w:val="28"/>
        </w:rPr>
        <w:t>воспитывает</w:t>
      </w:r>
      <w:r w:rsidRPr="00BE7417">
        <w:rPr>
          <w:rFonts w:hAnsi="Times New Roman"/>
          <w:color w:val="auto"/>
          <w:sz w:val="28"/>
          <w:szCs w:val="28"/>
        </w:rPr>
        <w:t xml:space="preserve"> </w:t>
      </w:r>
      <w:r w:rsidRPr="00BE7417">
        <w:rPr>
          <w:rFonts w:hAnsi="Times New Roman"/>
          <w:color w:val="auto"/>
          <w:sz w:val="28"/>
          <w:szCs w:val="28"/>
        </w:rPr>
        <w:t>и</w:t>
      </w:r>
      <w:r w:rsidRPr="00BE7417">
        <w:rPr>
          <w:rFonts w:hAnsi="Times New Roman"/>
          <w:color w:val="auto"/>
          <w:sz w:val="28"/>
          <w:szCs w:val="28"/>
        </w:rPr>
        <w:t xml:space="preserve"> </w:t>
      </w:r>
      <w:r w:rsidRPr="00BE7417">
        <w:rPr>
          <w:rFonts w:hAnsi="Times New Roman"/>
          <w:color w:val="auto"/>
          <w:sz w:val="28"/>
          <w:szCs w:val="28"/>
        </w:rPr>
        <w:t>тесно</w:t>
      </w:r>
      <w:r w:rsidRPr="00BE7417">
        <w:rPr>
          <w:rFonts w:hAnsi="Times New Roman"/>
          <w:color w:val="auto"/>
          <w:sz w:val="28"/>
          <w:szCs w:val="28"/>
        </w:rPr>
        <w:t xml:space="preserve"> </w:t>
      </w:r>
      <w:r w:rsidRPr="00BE7417">
        <w:rPr>
          <w:rFonts w:hAnsi="Times New Roman"/>
          <w:color w:val="auto"/>
          <w:sz w:val="28"/>
          <w:szCs w:val="28"/>
        </w:rPr>
        <w:t>контактирует</w:t>
      </w:r>
      <w:r w:rsidRPr="00BE7417">
        <w:rPr>
          <w:rFonts w:hAnsi="Times New Roman"/>
          <w:color w:val="auto"/>
          <w:sz w:val="28"/>
          <w:szCs w:val="28"/>
        </w:rPr>
        <w:t xml:space="preserve"> </w:t>
      </w:r>
      <w:r w:rsidRPr="00BE7417">
        <w:rPr>
          <w:rFonts w:hAnsi="Times New Roman"/>
          <w:color w:val="auto"/>
          <w:sz w:val="28"/>
          <w:szCs w:val="28"/>
        </w:rPr>
        <w:t>с</w:t>
      </w:r>
      <w:r w:rsidRPr="00BE7417">
        <w:rPr>
          <w:rFonts w:hAnsi="Times New Roman"/>
          <w:color w:val="auto"/>
          <w:sz w:val="28"/>
          <w:szCs w:val="28"/>
        </w:rPr>
        <w:t xml:space="preserve"> </w:t>
      </w:r>
      <w:r w:rsidRPr="00BE7417">
        <w:rPr>
          <w:rFonts w:hAnsi="Times New Roman"/>
          <w:color w:val="auto"/>
          <w:sz w:val="28"/>
          <w:szCs w:val="28"/>
        </w:rPr>
        <w:t>обучающимся</w:t>
      </w:r>
      <w:r w:rsidRPr="00BE7417">
        <w:rPr>
          <w:rFonts w:ascii="Times New Roman"/>
          <w:color w:val="auto"/>
          <w:sz w:val="28"/>
          <w:szCs w:val="28"/>
        </w:rPr>
        <w:t xml:space="preserve">. </w:t>
      </w:r>
      <w:r w:rsidRPr="00BE7417">
        <w:rPr>
          <w:rFonts w:hAnsi="Times New Roman"/>
          <w:color w:val="auto"/>
          <w:sz w:val="28"/>
          <w:szCs w:val="28"/>
        </w:rPr>
        <w:t>Задачей</w:t>
      </w:r>
      <w:r w:rsidRPr="00BE7417">
        <w:rPr>
          <w:rFonts w:hAnsi="Times New Roman"/>
          <w:color w:val="auto"/>
          <w:sz w:val="28"/>
          <w:szCs w:val="28"/>
        </w:rPr>
        <w:t xml:space="preserve"> </w:t>
      </w:r>
      <w:r w:rsidRPr="00BE7417">
        <w:rPr>
          <w:rFonts w:hAnsi="Times New Roman"/>
          <w:color w:val="auto"/>
          <w:sz w:val="28"/>
          <w:szCs w:val="28"/>
        </w:rPr>
        <w:t>такой</w:t>
      </w:r>
      <w:r w:rsidRPr="00BE7417">
        <w:rPr>
          <w:rFonts w:hAnsi="Times New Roman"/>
          <w:color w:val="auto"/>
          <w:sz w:val="28"/>
          <w:szCs w:val="28"/>
        </w:rPr>
        <w:t xml:space="preserve"> </w:t>
      </w:r>
      <w:r w:rsidRPr="00BE7417">
        <w:rPr>
          <w:rFonts w:hAnsi="Times New Roman"/>
          <w:color w:val="auto"/>
          <w:sz w:val="28"/>
          <w:szCs w:val="28"/>
        </w:rPr>
        <w:t>экспертной</w:t>
      </w:r>
      <w:r w:rsidRPr="00BE7417">
        <w:rPr>
          <w:rFonts w:hAnsi="Times New Roman"/>
          <w:color w:val="auto"/>
          <w:sz w:val="28"/>
          <w:szCs w:val="28"/>
        </w:rPr>
        <w:t xml:space="preserve"> </w:t>
      </w:r>
      <w:r w:rsidRPr="00BE7417">
        <w:rPr>
          <w:rFonts w:hAnsi="Times New Roman"/>
          <w:color w:val="auto"/>
          <w:sz w:val="28"/>
          <w:szCs w:val="28"/>
        </w:rPr>
        <w:t>группы</w:t>
      </w:r>
      <w:r w:rsidRPr="00BE7417">
        <w:rPr>
          <w:rFonts w:hAnsi="Times New Roman"/>
          <w:color w:val="auto"/>
          <w:sz w:val="28"/>
          <w:szCs w:val="28"/>
        </w:rPr>
        <w:t xml:space="preserve"> </w:t>
      </w:r>
      <w:r w:rsidRPr="00BE7417">
        <w:rPr>
          <w:rFonts w:hAnsi="Times New Roman"/>
          <w:color w:val="auto"/>
          <w:sz w:val="28"/>
          <w:szCs w:val="28"/>
        </w:rPr>
        <w:t>является</w:t>
      </w:r>
      <w:r w:rsidRPr="00BE7417">
        <w:rPr>
          <w:rFonts w:hAnsi="Times New Roman"/>
          <w:color w:val="auto"/>
          <w:sz w:val="28"/>
          <w:szCs w:val="28"/>
        </w:rPr>
        <w:t xml:space="preserve"> </w:t>
      </w:r>
      <w:r w:rsidRPr="00BE7417">
        <w:rPr>
          <w:rFonts w:hAnsi="Times New Roman"/>
          <w:color w:val="auto"/>
          <w:sz w:val="28"/>
          <w:szCs w:val="28"/>
        </w:rPr>
        <w:t>выработка</w:t>
      </w:r>
      <w:r w:rsidRPr="00BE7417">
        <w:rPr>
          <w:rFonts w:hAnsi="Times New Roman"/>
          <w:color w:val="auto"/>
          <w:sz w:val="28"/>
          <w:szCs w:val="28"/>
        </w:rPr>
        <w:t xml:space="preserve"> </w:t>
      </w:r>
      <w:r w:rsidRPr="00BE7417">
        <w:rPr>
          <w:rFonts w:hAnsi="Times New Roman"/>
          <w:color w:val="auto"/>
          <w:sz w:val="28"/>
          <w:szCs w:val="28"/>
        </w:rPr>
        <w:t>общей</w:t>
      </w:r>
      <w:r w:rsidRPr="00BE7417">
        <w:rPr>
          <w:rFonts w:hAnsi="Times New Roman"/>
          <w:color w:val="auto"/>
          <w:sz w:val="28"/>
          <w:szCs w:val="28"/>
        </w:rPr>
        <w:t xml:space="preserve"> </w:t>
      </w:r>
      <w:r w:rsidRPr="00BE7417">
        <w:rPr>
          <w:rFonts w:hAnsi="Times New Roman"/>
          <w:color w:val="auto"/>
          <w:sz w:val="28"/>
          <w:szCs w:val="28"/>
        </w:rPr>
        <w:t>оценки</w:t>
      </w:r>
      <w:r w:rsidRPr="00BE7417">
        <w:rPr>
          <w:rFonts w:hAnsi="Times New Roman"/>
          <w:color w:val="auto"/>
          <w:sz w:val="28"/>
          <w:szCs w:val="28"/>
        </w:rPr>
        <w:t xml:space="preserve"> </w:t>
      </w:r>
      <w:r w:rsidRPr="00BE7417">
        <w:rPr>
          <w:rFonts w:hAnsi="Times New Roman"/>
          <w:color w:val="auto"/>
          <w:sz w:val="28"/>
          <w:szCs w:val="28"/>
        </w:rPr>
        <w:t>достижений</w:t>
      </w:r>
      <w:r w:rsidRPr="00BE7417">
        <w:rPr>
          <w:rFonts w:hAnsi="Times New Roman"/>
          <w:color w:val="auto"/>
          <w:sz w:val="28"/>
          <w:szCs w:val="28"/>
        </w:rPr>
        <w:t xml:space="preserve"> </w:t>
      </w:r>
      <w:r w:rsidRPr="00BE7417">
        <w:rPr>
          <w:rFonts w:hAnsi="Times New Roman"/>
          <w:color w:val="auto"/>
          <w:sz w:val="28"/>
          <w:szCs w:val="28"/>
        </w:rPr>
        <w:t>обучающегося</w:t>
      </w:r>
      <w:r w:rsidRPr="00BE7417">
        <w:rPr>
          <w:rFonts w:hAnsi="Times New Roman"/>
          <w:color w:val="auto"/>
          <w:sz w:val="28"/>
          <w:szCs w:val="28"/>
        </w:rPr>
        <w:t xml:space="preserve"> </w:t>
      </w:r>
      <w:r w:rsidRPr="00BE7417">
        <w:rPr>
          <w:rFonts w:hAnsi="Times New Roman"/>
          <w:color w:val="auto"/>
          <w:sz w:val="28"/>
          <w:szCs w:val="28"/>
        </w:rPr>
        <w:t>в</w:t>
      </w:r>
      <w:r w:rsidRPr="00BE7417">
        <w:rPr>
          <w:rFonts w:hAnsi="Times New Roman"/>
          <w:color w:val="auto"/>
          <w:sz w:val="28"/>
          <w:szCs w:val="28"/>
        </w:rPr>
        <w:t xml:space="preserve"> </w:t>
      </w:r>
      <w:r w:rsidRPr="00BE7417">
        <w:rPr>
          <w:rFonts w:hAnsi="Times New Roman"/>
          <w:color w:val="auto"/>
          <w:sz w:val="28"/>
          <w:szCs w:val="28"/>
        </w:rPr>
        <w:t>сфере</w:t>
      </w:r>
      <w:r w:rsidRPr="00BE7417">
        <w:rPr>
          <w:rFonts w:hAnsi="Times New Roman"/>
          <w:color w:val="auto"/>
          <w:sz w:val="28"/>
          <w:szCs w:val="28"/>
        </w:rPr>
        <w:t xml:space="preserve"> </w:t>
      </w:r>
      <w:r w:rsidRPr="00BE7417">
        <w:rPr>
          <w:rFonts w:hAnsi="Times New Roman"/>
          <w:color w:val="auto"/>
          <w:sz w:val="28"/>
          <w:szCs w:val="28"/>
        </w:rPr>
        <w:t>социальной</w:t>
      </w:r>
      <w:r w:rsidRPr="00BE7417">
        <w:rPr>
          <w:rFonts w:hAnsi="Times New Roman"/>
          <w:color w:val="auto"/>
          <w:sz w:val="28"/>
          <w:szCs w:val="28"/>
        </w:rPr>
        <w:t xml:space="preserve"> (</w:t>
      </w:r>
      <w:r w:rsidRPr="00BE7417">
        <w:rPr>
          <w:rFonts w:hAnsi="Times New Roman"/>
          <w:color w:val="auto"/>
          <w:sz w:val="28"/>
          <w:szCs w:val="28"/>
        </w:rPr>
        <w:t>жизненной</w:t>
      </w:r>
      <w:r w:rsidRPr="00BE7417">
        <w:rPr>
          <w:rFonts w:hAnsi="Times New Roman"/>
          <w:color w:val="auto"/>
          <w:sz w:val="28"/>
          <w:szCs w:val="28"/>
        </w:rPr>
        <w:t xml:space="preserve">) </w:t>
      </w:r>
      <w:r w:rsidRPr="00BE7417">
        <w:rPr>
          <w:rFonts w:hAnsi="Times New Roman"/>
          <w:color w:val="auto"/>
          <w:sz w:val="28"/>
          <w:szCs w:val="28"/>
        </w:rPr>
        <w:t>компетенции</w:t>
      </w:r>
      <w:r w:rsidRPr="00BE7417">
        <w:rPr>
          <w:rFonts w:ascii="Times New Roman"/>
          <w:color w:val="auto"/>
          <w:sz w:val="28"/>
          <w:szCs w:val="28"/>
        </w:rPr>
        <w:t xml:space="preserve">, </w:t>
      </w:r>
      <w:r w:rsidRPr="00BE7417">
        <w:rPr>
          <w:rFonts w:hAnsi="Times New Roman"/>
          <w:color w:val="auto"/>
          <w:sz w:val="28"/>
          <w:szCs w:val="28"/>
        </w:rPr>
        <w:t>которая</w:t>
      </w:r>
      <w:r w:rsidRPr="00BE7417">
        <w:rPr>
          <w:rFonts w:hAnsi="Times New Roman"/>
          <w:color w:val="auto"/>
          <w:sz w:val="28"/>
          <w:szCs w:val="28"/>
        </w:rPr>
        <w:t xml:space="preserve"> </w:t>
      </w:r>
      <w:r w:rsidRPr="00BE7417">
        <w:rPr>
          <w:rFonts w:hAnsi="Times New Roman"/>
          <w:color w:val="auto"/>
          <w:sz w:val="28"/>
          <w:szCs w:val="28"/>
        </w:rPr>
        <w:t>обязательно</w:t>
      </w:r>
      <w:r w:rsidRPr="00BE7417">
        <w:rPr>
          <w:rFonts w:hAnsi="Times New Roman"/>
          <w:color w:val="auto"/>
          <w:sz w:val="28"/>
          <w:szCs w:val="28"/>
        </w:rPr>
        <w:t xml:space="preserve"> </w:t>
      </w:r>
      <w:r w:rsidRPr="00BE7417">
        <w:rPr>
          <w:rFonts w:hAnsi="Times New Roman"/>
          <w:color w:val="auto"/>
          <w:sz w:val="28"/>
          <w:szCs w:val="28"/>
        </w:rPr>
        <w:t>включает</w:t>
      </w:r>
      <w:r w:rsidRPr="00BE7417">
        <w:rPr>
          <w:rFonts w:hAnsi="Times New Roman"/>
          <w:color w:val="auto"/>
          <w:sz w:val="28"/>
          <w:szCs w:val="28"/>
        </w:rPr>
        <w:t xml:space="preserve"> </w:t>
      </w:r>
      <w:r w:rsidRPr="00BE7417">
        <w:rPr>
          <w:rFonts w:hAnsi="Times New Roman"/>
          <w:color w:val="auto"/>
          <w:sz w:val="28"/>
          <w:szCs w:val="28"/>
        </w:rPr>
        <w:t>мнение</w:t>
      </w:r>
      <w:r w:rsidRPr="00BE7417">
        <w:rPr>
          <w:rFonts w:hAnsi="Times New Roman"/>
          <w:color w:val="auto"/>
          <w:sz w:val="28"/>
          <w:szCs w:val="28"/>
        </w:rPr>
        <w:t xml:space="preserve"> </w:t>
      </w:r>
      <w:r w:rsidRPr="00BE7417">
        <w:rPr>
          <w:rFonts w:hAnsi="Times New Roman"/>
          <w:color w:val="auto"/>
          <w:sz w:val="28"/>
          <w:szCs w:val="28"/>
        </w:rPr>
        <w:t>семьи</w:t>
      </w:r>
      <w:r w:rsidRPr="00BE7417">
        <w:rPr>
          <w:rFonts w:ascii="Times New Roman"/>
          <w:color w:val="auto"/>
          <w:sz w:val="28"/>
          <w:szCs w:val="28"/>
        </w:rPr>
        <w:t xml:space="preserve">, </w:t>
      </w:r>
      <w:r w:rsidRPr="00BE7417">
        <w:rPr>
          <w:rFonts w:hAnsi="Times New Roman"/>
          <w:color w:val="auto"/>
          <w:sz w:val="28"/>
          <w:szCs w:val="28"/>
        </w:rPr>
        <w:t>близких</w:t>
      </w:r>
      <w:r w:rsidRPr="00BE7417">
        <w:rPr>
          <w:rFonts w:hAnsi="Times New Roman"/>
          <w:color w:val="auto"/>
          <w:sz w:val="28"/>
          <w:szCs w:val="28"/>
        </w:rPr>
        <w:t xml:space="preserve"> </w:t>
      </w:r>
      <w:r w:rsidRPr="00BE7417">
        <w:rPr>
          <w:rFonts w:hAnsi="Times New Roman"/>
          <w:color w:val="auto"/>
          <w:sz w:val="28"/>
          <w:szCs w:val="28"/>
        </w:rPr>
        <w:t>ребенка</w:t>
      </w:r>
      <w:r w:rsidRPr="00BE7417">
        <w:rPr>
          <w:rFonts w:ascii="Times New Roman"/>
          <w:color w:val="auto"/>
          <w:sz w:val="28"/>
          <w:szCs w:val="28"/>
        </w:rPr>
        <w:t xml:space="preserve">. </w:t>
      </w:r>
      <w:r w:rsidRPr="00BE7417">
        <w:rPr>
          <w:rFonts w:hAnsi="Times New Roman"/>
          <w:color w:val="auto"/>
          <w:sz w:val="28"/>
          <w:szCs w:val="28"/>
        </w:rPr>
        <w:t>Основой</w:t>
      </w:r>
      <w:r w:rsidRPr="00BE7417">
        <w:rPr>
          <w:rFonts w:hAnsi="Times New Roman"/>
          <w:color w:val="auto"/>
          <w:sz w:val="28"/>
          <w:szCs w:val="28"/>
        </w:rPr>
        <w:t xml:space="preserve"> </w:t>
      </w:r>
      <w:r w:rsidRPr="00BE7417">
        <w:rPr>
          <w:rFonts w:hAnsi="Times New Roman"/>
          <w:color w:val="auto"/>
          <w:sz w:val="28"/>
          <w:szCs w:val="28"/>
        </w:rPr>
        <w:t>оценки</w:t>
      </w:r>
      <w:r w:rsidRPr="00BE7417">
        <w:rPr>
          <w:rFonts w:hAnsi="Times New Roman"/>
          <w:color w:val="auto"/>
          <w:sz w:val="28"/>
          <w:szCs w:val="28"/>
        </w:rPr>
        <w:t xml:space="preserve"> </w:t>
      </w:r>
      <w:r w:rsidRPr="00BE7417">
        <w:rPr>
          <w:rFonts w:hAnsi="Times New Roman"/>
          <w:color w:val="auto"/>
          <w:sz w:val="28"/>
          <w:szCs w:val="28"/>
        </w:rPr>
        <w:t>продвижения</w:t>
      </w:r>
      <w:r w:rsidRPr="00BE7417">
        <w:rPr>
          <w:rFonts w:hAnsi="Times New Roman"/>
          <w:color w:val="auto"/>
          <w:sz w:val="28"/>
          <w:szCs w:val="28"/>
        </w:rPr>
        <w:t xml:space="preserve"> </w:t>
      </w:r>
      <w:r w:rsidRPr="00BE7417">
        <w:rPr>
          <w:rFonts w:hAnsi="Times New Roman"/>
          <w:color w:val="auto"/>
          <w:sz w:val="28"/>
          <w:szCs w:val="28"/>
        </w:rPr>
        <w:t>ребенка</w:t>
      </w:r>
      <w:r w:rsidRPr="00BE7417">
        <w:rPr>
          <w:rFonts w:hAnsi="Times New Roman"/>
          <w:color w:val="auto"/>
          <w:sz w:val="28"/>
          <w:szCs w:val="28"/>
        </w:rPr>
        <w:t xml:space="preserve"> </w:t>
      </w:r>
      <w:r w:rsidRPr="00BE7417">
        <w:rPr>
          <w:rFonts w:hAnsi="Times New Roman"/>
          <w:color w:val="auto"/>
          <w:sz w:val="28"/>
          <w:szCs w:val="28"/>
        </w:rPr>
        <w:t>в</w:t>
      </w:r>
      <w:r w:rsidRPr="00BE7417">
        <w:rPr>
          <w:rFonts w:hAnsi="Times New Roman"/>
          <w:color w:val="auto"/>
          <w:sz w:val="28"/>
          <w:szCs w:val="28"/>
        </w:rPr>
        <w:t xml:space="preserve"> </w:t>
      </w:r>
      <w:r w:rsidRPr="00BE7417">
        <w:rPr>
          <w:rFonts w:hAnsi="Times New Roman"/>
          <w:color w:val="auto"/>
          <w:sz w:val="28"/>
          <w:szCs w:val="28"/>
        </w:rPr>
        <w:t>социальной</w:t>
      </w:r>
      <w:r w:rsidRPr="00BE7417">
        <w:rPr>
          <w:rFonts w:hAnsi="Times New Roman"/>
          <w:color w:val="auto"/>
          <w:sz w:val="28"/>
          <w:szCs w:val="28"/>
        </w:rPr>
        <w:t xml:space="preserve"> (</w:t>
      </w:r>
      <w:r w:rsidRPr="00BE7417">
        <w:rPr>
          <w:rFonts w:hAnsi="Times New Roman"/>
          <w:color w:val="auto"/>
          <w:sz w:val="28"/>
          <w:szCs w:val="28"/>
        </w:rPr>
        <w:t>жизненной</w:t>
      </w:r>
      <w:r w:rsidRPr="00BE7417">
        <w:rPr>
          <w:rFonts w:hAnsi="Times New Roman"/>
          <w:color w:val="auto"/>
          <w:sz w:val="28"/>
          <w:szCs w:val="28"/>
        </w:rPr>
        <w:t xml:space="preserve">) </w:t>
      </w:r>
      <w:r w:rsidRPr="00BE7417">
        <w:rPr>
          <w:rFonts w:hAnsi="Times New Roman"/>
          <w:color w:val="auto"/>
          <w:sz w:val="28"/>
          <w:szCs w:val="28"/>
        </w:rPr>
        <w:t>компетенции</w:t>
      </w:r>
      <w:r w:rsidRPr="00BE7417">
        <w:rPr>
          <w:rFonts w:hAnsi="Times New Roman"/>
          <w:color w:val="auto"/>
          <w:sz w:val="28"/>
          <w:szCs w:val="28"/>
        </w:rPr>
        <w:t xml:space="preserve"> </w:t>
      </w:r>
      <w:r w:rsidRPr="00BE7417">
        <w:rPr>
          <w:rFonts w:hAnsi="Times New Roman"/>
          <w:color w:val="auto"/>
          <w:sz w:val="28"/>
          <w:szCs w:val="28"/>
        </w:rPr>
        <w:t>служит</w:t>
      </w:r>
      <w:r w:rsidRPr="00BE7417">
        <w:rPr>
          <w:rFonts w:hAnsi="Times New Roman"/>
          <w:color w:val="auto"/>
          <w:sz w:val="28"/>
          <w:szCs w:val="28"/>
        </w:rPr>
        <w:t xml:space="preserve"> </w:t>
      </w:r>
      <w:r w:rsidRPr="00BE7417">
        <w:rPr>
          <w:rFonts w:hAnsi="Times New Roman"/>
          <w:color w:val="auto"/>
          <w:sz w:val="28"/>
          <w:szCs w:val="28"/>
        </w:rPr>
        <w:t>анализ</w:t>
      </w:r>
      <w:r w:rsidRPr="00BE7417">
        <w:rPr>
          <w:rFonts w:hAnsi="Times New Roman"/>
          <w:color w:val="auto"/>
          <w:sz w:val="28"/>
          <w:szCs w:val="28"/>
        </w:rPr>
        <w:t xml:space="preserve"> </w:t>
      </w:r>
      <w:r w:rsidRPr="00BE7417">
        <w:rPr>
          <w:rFonts w:hAnsi="Times New Roman"/>
          <w:color w:val="auto"/>
          <w:sz w:val="28"/>
          <w:szCs w:val="28"/>
        </w:rPr>
        <w:t>изменений</w:t>
      </w:r>
      <w:r w:rsidRPr="00BE7417">
        <w:rPr>
          <w:rFonts w:hAnsi="Times New Roman"/>
          <w:color w:val="auto"/>
          <w:sz w:val="28"/>
          <w:szCs w:val="28"/>
        </w:rPr>
        <w:t xml:space="preserve"> </w:t>
      </w:r>
      <w:r w:rsidRPr="00BE7417">
        <w:rPr>
          <w:rFonts w:hAnsi="Times New Roman"/>
          <w:color w:val="auto"/>
          <w:sz w:val="28"/>
          <w:szCs w:val="28"/>
        </w:rPr>
        <w:t>его</w:t>
      </w:r>
      <w:r w:rsidRPr="00BE7417">
        <w:rPr>
          <w:rFonts w:hAnsi="Times New Roman"/>
          <w:color w:val="auto"/>
          <w:sz w:val="28"/>
          <w:szCs w:val="28"/>
        </w:rPr>
        <w:t xml:space="preserve"> </w:t>
      </w:r>
      <w:r w:rsidRPr="00BE7417">
        <w:rPr>
          <w:rFonts w:hAnsi="Times New Roman"/>
          <w:color w:val="auto"/>
          <w:sz w:val="28"/>
          <w:szCs w:val="28"/>
        </w:rPr>
        <w:t>поведения</w:t>
      </w:r>
      <w:r w:rsidRPr="00BE7417">
        <w:rPr>
          <w:rFonts w:hAnsi="Times New Roman"/>
          <w:color w:val="auto"/>
          <w:sz w:val="28"/>
          <w:szCs w:val="28"/>
        </w:rPr>
        <w:t xml:space="preserve"> </w:t>
      </w:r>
      <w:r w:rsidRPr="00BE7417">
        <w:rPr>
          <w:rFonts w:hAnsi="Times New Roman"/>
          <w:color w:val="auto"/>
          <w:sz w:val="28"/>
          <w:szCs w:val="28"/>
        </w:rPr>
        <w:t>в</w:t>
      </w:r>
      <w:r w:rsidRPr="00BE7417">
        <w:rPr>
          <w:rFonts w:hAnsi="Times New Roman"/>
          <w:color w:val="auto"/>
          <w:sz w:val="28"/>
          <w:szCs w:val="28"/>
        </w:rPr>
        <w:t xml:space="preserve"> </w:t>
      </w:r>
      <w:r w:rsidRPr="00BE7417">
        <w:rPr>
          <w:rFonts w:hAnsi="Times New Roman"/>
          <w:color w:val="auto"/>
          <w:sz w:val="28"/>
          <w:szCs w:val="28"/>
        </w:rPr>
        <w:t>повседневной</w:t>
      </w:r>
      <w:r w:rsidRPr="00BE7417">
        <w:rPr>
          <w:rFonts w:hAnsi="Times New Roman"/>
          <w:color w:val="auto"/>
          <w:sz w:val="28"/>
          <w:szCs w:val="28"/>
        </w:rPr>
        <w:t xml:space="preserve"> </w:t>
      </w:r>
      <w:r w:rsidRPr="00BE7417">
        <w:rPr>
          <w:rFonts w:hAnsi="Times New Roman"/>
          <w:color w:val="auto"/>
          <w:sz w:val="28"/>
          <w:szCs w:val="28"/>
        </w:rPr>
        <w:t>жизни</w:t>
      </w:r>
      <w:r w:rsidRPr="00BE7417">
        <w:rPr>
          <w:rFonts w:hAnsi="Times New Roman"/>
          <w:color w:val="auto"/>
          <w:sz w:val="28"/>
          <w:szCs w:val="28"/>
        </w:rPr>
        <w:t xml:space="preserve"> </w:t>
      </w:r>
      <w:r w:rsidRPr="00BE7417">
        <w:rPr>
          <w:rFonts w:ascii="Times New Roman"/>
          <w:color w:val="auto"/>
          <w:sz w:val="28"/>
          <w:szCs w:val="28"/>
        </w:rPr>
        <w:t xml:space="preserve">- </w:t>
      </w:r>
      <w:r w:rsidRPr="00BE7417">
        <w:rPr>
          <w:rFonts w:hAnsi="Times New Roman"/>
          <w:color w:val="auto"/>
          <w:sz w:val="28"/>
          <w:szCs w:val="28"/>
        </w:rPr>
        <w:t>в</w:t>
      </w:r>
      <w:r w:rsidRPr="00BE7417">
        <w:rPr>
          <w:rFonts w:hAnsi="Times New Roman"/>
          <w:color w:val="auto"/>
          <w:sz w:val="28"/>
          <w:szCs w:val="28"/>
        </w:rPr>
        <w:t xml:space="preserve"> </w:t>
      </w:r>
      <w:r w:rsidRPr="00BE7417">
        <w:rPr>
          <w:rFonts w:hAnsi="Times New Roman"/>
          <w:color w:val="auto"/>
          <w:sz w:val="28"/>
          <w:szCs w:val="28"/>
        </w:rPr>
        <w:t>школе</w:t>
      </w:r>
      <w:r w:rsidRPr="00BE7417">
        <w:rPr>
          <w:rFonts w:hAnsi="Times New Roman"/>
          <w:color w:val="auto"/>
          <w:sz w:val="28"/>
          <w:szCs w:val="28"/>
        </w:rPr>
        <w:t xml:space="preserve"> </w:t>
      </w:r>
      <w:r w:rsidRPr="00BE7417">
        <w:rPr>
          <w:rFonts w:hAnsi="Times New Roman"/>
          <w:color w:val="auto"/>
          <w:sz w:val="28"/>
          <w:szCs w:val="28"/>
        </w:rPr>
        <w:t>и</w:t>
      </w:r>
      <w:r w:rsidRPr="00BE7417">
        <w:rPr>
          <w:rFonts w:hAnsi="Times New Roman"/>
          <w:color w:val="auto"/>
          <w:sz w:val="28"/>
          <w:szCs w:val="28"/>
        </w:rPr>
        <w:t xml:space="preserve"> </w:t>
      </w:r>
      <w:r w:rsidRPr="00BE7417">
        <w:rPr>
          <w:rFonts w:hAnsi="Times New Roman"/>
          <w:color w:val="auto"/>
          <w:sz w:val="28"/>
          <w:szCs w:val="28"/>
        </w:rPr>
        <w:t>дома</w:t>
      </w:r>
      <w:r w:rsidRPr="00BE7417">
        <w:rPr>
          <w:rFonts w:ascii="Times New Roman"/>
          <w:color w:val="auto"/>
          <w:sz w:val="28"/>
          <w:szCs w:val="28"/>
        </w:rPr>
        <w:t>.</w:t>
      </w:r>
    </w:p>
    <w:p w:rsidR="0065640F" w:rsidRPr="00B11FEA" w:rsidRDefault="0065640F" w:rsidP="0065640F">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Для полноты оценки достижений планируемых результатов освоения </w:t>
      </w:r>
      <w:r>
        <w:rPr>
          <w:rFonts w:ascii="Times New Roman" w:hAnsi="Times New Roman" w:cs="Times New Roman"/>
          <w:sz w:val="28"/>
          <w:szCs w:val="28"/>
        </w:rPr>
        <w:t>обучающимися</w:t>
      </w:r>
      <w:r w:rsidRPr="00B11FEA">
        <w:rPr>
          <w:rFonts w:ascii="Times New Roman" w:hAnsi="Times New Roman" w:cs="Times New Roman"/>
          <w:sz w:val="28"/>
          <w:szCs w:val="28"/>
        </w:rPr>
        <w:t xml:space="preserve">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учебно-познавательной деятельности, но и повседневной жизни. </w:t>
      </w:r>
    </w:p>
    <w:p w:rsidR="009B3ECE" w:rsidRPr="00B11FEA" w:rsidRDefault="009B3ECE" w:rsidP="009B3ECE">
      <w:pPr>
        <w:spacing w:after="0" w:line="360" w:lineRule="auto"/>
        <w:ind w:firstLine="709"/>
        <w:contextualSpacing/>
        <w:jc w:val="both"/>
        <w:rPr>
          <w:rFonts w:ascii="Times New Roman" w:hAnsi="Times New Roman" w:cs="Times New Roman"/>
          <w:sz w:val="28"/>
          <w:szCs w:val="28"/>
        </w:rPr>
      </w:pPr>
      <w:r w:rsidRPr="00B11FEA">
        <w:rPr>
          <w:rFonts w:ascii="Times New Roman" w:hAnsi="Times New Roman" w:cs="Times New Roman"/>
          <w:sz w:val="28"/>
          <w:szCs w:val="28"/>
        </w:rPr>
        <w:t xml:space="preserve">В случаях стойкого отсутствия положительной динамики в результатах освоения программы коррекционной работы обучающегося в случае согласия родителей (законных представителей) необходимо направить на расширенное психолого-медико-педагогическое обследование для получения необходимой информации, позволяющей внести коррективы в организацию и содержание программы коррекционной работы. </w:t>
      </w:r>
    </w:p>
    <w:p w:rsidR="00BF6A01" w:rsidRPr="00D2036F" w:rsidRDefault="00BF6A01" w:rsidP="00BF6A01">
      <w:pPr>
        <w:spacing w:after="0" w:line="360" w:lineRule="auto"/>
        <w:ind w:firstLine="709"/>
        <w:contextualSpacing/>
        <w:jc w:val="both"/>
        <w:rPr>
          <w:rFonts w:ascii="Times New Roman" w:hAnsi="Times New Roman"/>
          <w:sz w:val="28"/>
        </w:rPr>
      </w:pPr>
      <w:r w:rsidRPr="00FA5306">
        <w:rPr>
          <w:rFonts w:ascii="Times New Roman" w:hAnsi="Times New Roman"/>
          <w:sz w:val="28"/>
        </w:rPr>
        <w:t xml:space="preserve">Результаты освоения обучающимися </w:t>
      </w:r>
      <w:r>
        <w:rPr>
          <w:rFonts w:ascii="Times New Roman" w:hAnsi="Times New Roman"/>
          <w:sz w:val="28"/>
        </w:rPr>
        <w:t xml:space="preserve">с ЗПР </w:t>
      </w:r>
      <w:r w:rsidRPr="00FA5306">
        <w:rPr>
          <w:rFonts w:ascii="Times New Roman" w:hAnsi="Times New Roman"/>
          <w:sz w:val="28"/>
        </w:rPr>
        <w:t>программы коррекционной работы не выносятся на итоговую оценку.</w:t>
      </w:r>
    </w:p>
    <w:p w:rsidR="00907752" w:rsidRPr="00156537" w:rsidRDefault="00156537" w:rsidP="00B65283">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6" w:name="_Toc415833118"/>
      <w:r w:rsidRPr="00156537">
        <w:rPr>
          <w:rFonts w:ascii="Times New Roman" w:hAnsi="Times New Roman" w:cs="Times New Roman"/>
          <w:b/>
          <w:sz w:val="28"/>
          <w:szCs w:val="28"/>
        </w:rPr>
        <w:lastRenderedPageBreak/>
        <w:t>2.2. Содержательный раздел</w:t>
      </w:r>
      <w:bookmarkEnd w:id="6"/>
    </w:p>
    <w:p w:rsidR="00E55EFD" w:rsidRPr="00840B1F" w:rsidRDefault="00E55EFD" w:rsidP="00840B1F">
      <w:pPr>
        <w:spacing w:after="0" w:line="360" w:lineRule="auto"/>
        <w:ind w:firstLine="709"/>
        <w:jc w:val="both"/>
        <w:rPr>
          <w:rFonts w:ascii="Times New Roman" w:hAnsi="Times New Roman" w:cs="Times New Roman"/>
          <w:sz w:val="28"/>
          <w:szCs w:val="28"/>
        </w:rPr>
      </w:pPr>
      <w:r w:rsidRPr="00E55EFD">
        <w:rPr>
          <w:rFonts w:ascii="Times New Roman" w:hAnsi="Times New Roman" w:cs="Times New Roman"/>
          <w:sz w:val="28"/>
          <w:szCs w:val="28"/>
        </w:rPr>
        <w:t>Программа формирования универсальных учебных действий</w:t>
      </w:r>
      <w:r w:rsidR="0014547D">
        <w:rPr>
          <w:rFonts w:ascii="Times New Roman" w:hAnsi="Times New Roman" w:cs="Times New Roman"/>
          <w:sz w:val="28"/>
          <w:szCs w:val="28"/>
        </w:rPr>
        <w:t>;</w:t>
      </w:r>
      <w:r w:rsidRPr="00E55EFD">
        <w:rPr>
          <w:rFonts w:ascii="Times New Roman" w:hAnsi="Times New Roman" w:cs="Times New Roman"/>
          <w:sz w:val="28"/>
          <w:szCs w:val="28"/>
        </w:rPr>
        <w:t xml:space="preserve"> программа отдельных учебных предметов и курсов внеурочной деятельности</w:t>
      </w:r>
      <w:r w:rsidR="0014547D">
        <w:rPr>
          <w:rFonts w:ascii="Times New Roman" w:hAnsi="Times New Roman" w:cs="Times New Roman"/>
          <w:sz w:val="28"/>
          <w:szCs w:val="28"/>
        </w:rPr>
        <w:t>;</w:t>
      </w:r>
      <w:r w:rsidRPr="00E55EFD">
        <w:rPr>
          <w:rFonts w:ascii="Times New Roman" w:hAnsi="Times New Roman" w:cs="Times New Roman"/>
          <w:sz w:val="28"/>
          <w:szCs w:val="28"/>
        </w:rPr>
        <w:t xml:space="preserve"> программа духовно-нравственного развития, воспитания обучающихся с ЗПР</w:t>
      </w:r>
      <w:r w:rsidR="0014547D">
        <w:rPr>
          <w:rFonts w:ascii="Times New Roman" w:hAnsi="Times New Roman" w:cs="Times New Roman"/>
          <w:sz w:val="28"/>
          <w:szCs w:val="28"/>
        </w:rPr>
        <w:t>;</w:t>
      </w:r>
      <w:r w:rsidRPr="00E55EFD">
        <w:rPr>
          <w:rFonts w:ascii="Times New Roman" w:hAnsi="Times New Roman" w:cs="Times New Roman"/>
          <w:sz w:val="28"/>
          <w:szCs w:val="28"/>
        </w:rPr>
        <w:t xml:space="preserve"> программа </w:t>
      </w:r>
      <w:r w:rsidRPr="00840B1F">
        <w:rPr>
          <w:rFonts w:ascii="Times New Roman" w:hAnsi="Times New Roman" w:cs="Times New Roman"/>
          <w:sz w:val="28"/>
          <w:szCs w:val="28"/>
        </w:rPr>
        <w:t>формирования экологической культуры, здорового и безопасного образа жизни</w:t>
      </w:r>
      <w:r w:rsidR="0014547D">
        <w:rPr>
          <w:rFonts w:ascii="Times New Roman" w:hAnsi="Times New Roman" w:cs="Times New Roman"/>
          <w:sz w:val="28"/>
          <w:szCs w:val="28"/>
        </w:rPr>
        <w:t>;</w:t>
      </w:r>
      <w:r w:rsidRPr="00840B1F">
        <w:rPr>
          <w:rFonts w:ascii="Times New Roman" w:hAnsi="Times New Roman" w:cs="Times New Roman"/>
          <w:sz w:val="28"/>
          <w:szCs w:val="28"/>
        </w:rPr>
        <w:t xml:space="preserve"> программа внеурочной деятельности </w:t>
      </w:r>
      <w:r w:rsidRPr="00840B1F">
        <w:rPr>
          <w:rFonts w:ascii="Times New Roman" w:eastAsia="Times New Roman" w:hAnsi="Times New Roman" w:cs="Times New Roman"/>
          <w:sz w:val="28"/>
          <w:szCs w:val="28"/>
        </w:rPr>
        <w:t>соответствуют ФГОС НОО</w:t>
      </w:r>
      <w:r w:rsidR="00E83012">
        <w:rPr>
          <w:rStyle w:val="a4"/>
          <w:rFonts w:ascii="Times New Roman" w:eastAsia="Times New Roman" w:hAnsi="Times New Roman" w:cs="Times New Roman"/>
          <w:sz w:val="28"/>
          <w:szCs w:val="28"/>
        </w:rPr>
        <w:footnoteReference w:id="6"/>
      </w:r>
      <w:r w:rsidRPr="00840B1F">
        <w:rPr>
          <w:rFonts w:ascii="Times New Roman" w:hAnsi="Times New Roman" w:cs="Times New Roman"/>
          <w:sz w:val="28"/>
          <w:szCs w:val="28"/>
        </w:rPr>
        <w:t>.</w:t>
      </w:r>
    </w:p>
    <w:p w:rsidR="00E55EFD" w:rsidRDefault="00840B1F" w:rsidP="00840B1F">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840B1F">
        <w:rPr>
          <w:rFonts w:ascii="Times New Roman" w:hAnsi="Times New Roman" w:cs="Times New Roman"/>
          <w:color w:val="auto"/>
          <w:sz w:val="28"/>
          <w:szCs w:val="28"/>
        </w:rPr>
        <w:t xml:space="preserve">Структура АООП НОО предполагает введение </w:t>
      </w:r>
      <w:r w:rsidR="003F41A9" w:rsidRPr="00840B1F">
        <w:rPr>
          <w:rFonts w:ascii="Times New Roman" w:hAnsi="Times New Roman" w:cs="Times New Roman"/>
          <w:color w:val="auto"/>
          <w:sz w:val="28"/>
          <w:szCs w:val="28"/>
        </w:rPr>
        <w:t>программы коррекционной работы</w:t>
      </w:r>
      <w:r>
        <w:rPr>
          <w:rFonts w:ascii="Times New Roman" w:hAnsi="Times New Roman" w:cs="Times New Roman"/>
          <w:color w:val="auto"/>
          <w:sz w:val="28"/>
          <w:szCs w:val="28"/>
        </w:rPr>
        <w:t>.</w:t>
      </w:r>
    </w:p>
    <w:p w:rsidR="00907752" w:rsidRPr="005B0956" w:rsidRDefault="005B0956" w:rsidP="005252CB">
      <w:pPr>
        <w:tabs>
          <w:tab w:val="left" w:pos="0"/>
          <w:tab w:val="right" w:leader="dot" w:pos="9639"/>
        </w:tabs>
        <w:spacing w:before="120" w:after="120" w:line="240" w:lineRule="auto"/>
        <w:jc w:val="center"/>
        <w:outlineLvl w:val="2"/>
        <w:rPr>
          <w:rFonts w:ascii="Times New Roman" w:hAnsi="Times New Roman" w:cs="Times New Roman"/>
          <w:b/>
          <w:sz w:val="28"/>
          <w:szCs w:val="28"/>
        </w:rPr>
      </w:pPr>
      <w:bookmarkStart w:id="7" w:name="_Toc415833119"/>
      <w:r w:rsidRPr="005B0956">
        <w:rPr>
          <w:rFonts w:ascii="Times New Roman" w:hAnsi="Times New Roman" w:cs="Times New Roman"/>
          <w:b/>
          <w:sz w:val="28"/>
          <w:szCs w:val="28"/>
        </w:rPr>
        <w:t>2.2.1. Направление и содержание программы коррекционной работы</w:t>
      </w:r>
      <w:bookmarkEnd w:id="7"/>
    </w:p>
    <w:p w:rsidR="007B3FB1" w:rsidRDefault="007B3FB1" w:rsidP="003737F1">
      <w:pPr>
        <w:tabs>
          <w:tab w:val="left" w:pos="0"/>
          <w:tab w:val="right" w:leader="dot" w:pos="9639"/>
        </w:tabs>
        <w:spacing w:after="0" w:line="360" w:lineRule="auto"/>
        <w:ind w:firstLine="658"/>
        <w:jc w:val="both"/>
        <w:rPr>
          <w:rFonts w:ascii="Times New Roman" w:hAnsi="Times New Roman" w:cs="Times New Roman"/>
          <w:sz w:val="28"/>
          <w:szCs w:val="28"/>
        </w:rPr>
      </w:pPr>
      <w:r w:rsidRPr="00F03F14">
        <w:rPr>
          <w:rFonts w:ascii="Times New Roman" w:hAnsi="Times New Roman" w:cs="Times New Roman"/>
          <w:bCs/>
          <w:sz w:val="28"/>
          <w:szCs w:val="28"/>
        </w:rPr>
        <w:t>Программа коррекционной работы</w:t>
      </w:r>
      <w:r w:rsidRPr="00F03F14">
        <w:rPr>
          <w:rFonts w:ascii="Times New Roman" w:hAnsi="Times New Roman" w:cs="Times New Roman"/>
          <w:sz w:val="28"/>
          <w:szCs w:val="28"/>
        </w:rPr>
        <w:t xml:space="preserve"> </w:t>
      </w:r>
      <w:r>
        <w:rPr>
          <w:rFonts w:ascii="Times New Roman" w:hAnsi="Times New Roman" w:cs="Times New Roman"/>
          <w:sz w:val="28"/>
          <w:szCs w:val="28"/>
        </w:rPr>
        <w:t>должна</w:t>
      </w:r>
      <w:r w:rsidRPr="00F03F14">
        <w:rPr>
          <w:rFonts w:ascii="Times New Roman" w:hAnsi="Times New Roman" w:cs="Times New Roman"/>
          <w:sz w:val="28"/>
          <w:szCs w:val="28"/>
        </w:rPr>
        <w:t xml:space="preserve"> предусматривать индивидуализацию специального сопровождения обучающегося с ЗПР.</w:t>
      </w:r>
      <w:r>
        <w:rPr>
          <w:rFonts w:ascii="Times New Roman" w:hAnsi="Times New Roman" w:cs="Times New Roman"/>
          <w:sz w:val="28"/>
          <w:szCs w:val="28"/>
        </w:rPr>
        <w:t xml:space="preserve"> </w:t>
      </w:r>
      <w:r w:rsidRPr="00A336DF">
        <w:rPr>
          <w:rFonts w:ascii="Times New Roman" w:hAnsi="Times New Roman" w:cs="Times New Roman"/>
          <w:bCs/>
          <w:iCs/>
          <w:sz w:val="28"/>
          <w:szCs w:val="28"/>
        </w:rPr>
        <w:t xml:space="preserve">Содержание </w:t>
      </w:r>
      <w:r>
        <w:rPr>
          <w:rFonts w:ascii="Times New Roman" w:hAnsi="Times New Roman" w:cs="Times New Roman"/>
          <w:bCs/>
          <w:iCs/>
          <w:sz w:val="28"/>
          <w:szCs w:val="28"/>
        </w:rPr>
        <w:t xml:space="preserve">программы </w:t>
      </w:r>
      <w:r w:rsidRPr="00A336DF">
        <w:rPr>
          <w:rFonts w:ascii="Times New Roman" w:hAnsi="Times New Roman" w:cs="Times New Roman"/>
          <w:bCs/>
          <w:iCs/>
          <w:sz w:val="28"/>
          <w:szCs w:val="28"/>
        </w:rPr>
        <w:t>коррекционно</w:t>
      </w:r>
      <w:r>
        <w:rPr>
          <w:rFonts w:ascii="Times New Roman" w:hAnsi="Times New Roman" w:cs="Times New Roman"/>
          <w:bCs/>
          <w:iCs/>
          <w:sz w:val="28"/>
          <w:szCs w:val="28"/>
        </w:rPr>
        <w:t>й</w:t>
      </w:r>
      <w:r w:rsidRPr="00A336DF">
        <w:rPr>
          <w:rFonts w:ascii="Times New Roman" w:hAnsi="Times New Roman" w:cs="Times New Roman"/>
          <w:bCs/>
          <w:iCs/>
          <w:sz w:val="28"/>
          <w:szCs w:val="28"/>
        </w:rPr>
        <w:t xml:space="preserve"> работы для каждого обучающегося</w:t>
      </w:r>
      <w:r w:rsidRPr="00A336DF">
        <w:rPr>
          <w:rFonts w:ascii="Times New Roman" w:hAnsi="Times New Roman" w:cs="Times New Roman"/>
          <w:sz w:val="28"/>
          <w:szCs w:val="28"/>
        </w:rPr>
        <w:t xml:space="preserve"> определяется с учетом его особых образовательных потребно</w:t>
      </w:r>
      <w:r>
        <w:rPr>
          <w:rFonts w:ascii="Times New Roman" w:hAnsi="Times New Roman" w:cs="Times New Roman"/>
          <w:sz w:val="28"/>
          <w:szCs w:val="28"/>
        </w:rPr>
        <w:t>стей на основе рекомендаций ПМПК, индивидуальной программы реабилитации</w:t>
      </w:r>
      <w:r w:rsidRPr="00A336DF">
        <w:rPr>
          <w:rFonts w:ascii="Times New Roman" w:hAnsi="Times New Roman" w:cs="Times New Roman"/>
          <w:sz w:val="28"/>
          <w:szCs w:val="28"/>
        </w:rPr>
        <w:t xml:space="preserve">. </w:t>
      </w:r>
    </w:p>
    <w:p w:rsidR="00565251" w:rsidRPr="00FC2E21" w:rsidRDefault="00565251" w:rsidP="00565251">
      <w:pPr>
        <w:pStyle w:val="14TexstOSNOVA1012"/>
        <w:spacing w:line="360" w:lineRule="auto"/>
        <w:ind w:firstLine="709"/>
        <w:rPr>
          <w:rFonts w:ascii="Times New Roman" w:hAnsi="Times New Roman" w:cs="Times New Roman"/>
          <w:color w:val="auto"/>
          <w:kern w:val="2"/>
          <w:sz w:val="28"/>
          <w:szCs w:val="28"/>
        </w:rPr>
      </w:pPr>
      <w:r w:rsidRPr="00FC2E21">
        <w:rPr>
          <w:rFonts w:ascii="Times New Roman" w:hAnsi="Times New Roman" w:cs="Times New Roman"/>
          <w:color w:val="auto"/>
          <w:kern w:val="2"/>
          <w:sz w:val="28"/>
          <w:szCs w:val="28"/>
        </w:rPr>
        <w:t xml:space="preserve">Целью программы коррекционной работы в </w:t>
      </w:r>
      <w:r>
        <w:rPr>
          <w:rFonts w:ascii="Times New Roman" w:hAnsi="Times New Roman" w:cs="Times New Roman"/>
          <w:color w:val="auto"/>
          <w:kern w:val="2"/>
          <w:sz w:val="28"/>
          <w:szCs w:val="28"/>
        </w:rPr>
        <w:t>соответствии с требованиями ФГОС НОО</w:t>
      </w:r>
      <w:r w:rsidRPr="00FC2E21">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 xml:space="preserve">обучающихся с ОВЗ </w:t>
      </w:r>
      <w:r w:rsidRPr="00FC2E21">
        <w:rPr>
          <w:rFonts w:ascii="Times New Roman" w:hAnsi="Times New Roman" w:cs="Times New Roman"/>
          <w:color w:val="auto"/>
          <w:kern w:val="2"/>
          <w:sz w:val="28"/>
          <w:szCs w:val="28"/>
        </w:rPr>
        <w:t xml:space="preserve">выступает создание системы комплексной помощи обучающимся с </w:t>
      </w:r>
      <w:r>
        <w:rPr>
          <w:rFonts w:ascii="Times New Roman" w:hAnsi="Times New Roman" w:cs="Times New Roman"/>
          <w:color w:val="auto"/>
          <w:kern w:val="2"/>
          <w:sz w:val="28"/>
          <w:szCs w:val="28"/>
        </w:rPr>
        <w:t>ЗПР</w:t>
      </w:r>
      <w:r w:rsidRPr="00FC2E21">
        <w:rPr>
          <w:rFonts w:ascii="Times New Roman" w:hAnsi="Times New Roman" w:cs="Times New Roman"/>
          <w:color w:val="auto"/>
          <w:kern w:val="2"/>
          <w:sz w:val="28"/>
          <w:szCs w:val="28"/>
        </w:rPr>
        <w:t xml:space="preserve"> в освоении </w:t>
      </w:r>
      <w:r>
        <w:rPr>
          <w:rFonts w:ascii="Times New Roman" w:hAnsi="Times New Roman" w:cs="Times New Roman"/>
          <w:color w:val="auto"/>
          <w:kern w:val="2"/>
          <w:sz w:val="28"/>
          <w:szCs w:val="28"/>
        </w:rPr>
        <w:t>АООП НОО</w:t>
      </w:r>
      <w:r w:rsidRPr="00FC2E21">
        <w:rPr>
          <w:rFonts w:ascii="Times New Roman" w:hAnsi="Times New Roman" w:cs="Times New Roman"/>
          <w:color w:val="auto"/>
          <w:kern w:val="2"/>
          <w:sz w:val="28"/>
          <w:szCs w:val="28"/>
        </w:rPr>
        <w:t xml:space="preserve">, коррекция недостатков в физическом </w:t>
      </w:r>
      <w:r>
        <w:rPr>
          <w:rFonts w:ascii="Times New Roman" w:hAnsi="Times New Roman" w:cs="Times New Roman"/>
          <w:color w:val="auto"/>
          <w:kern w:val="2"/>
          <w:sz w:val="28"/>
          <w:szCs w:val="28"/>
        </w:rPr>
        <w:t>и (</w:t>
      </w:r>
      <w:r w:rsidRPr="00FC2E21">
        <w:rPr>
          <w:rFonts w:ascii="Times New Roman" w:hAnsi="Times New Roman" w:cs="Times New Roman"/>
          <w:color w:val="auto"/>
          <w:kern w:val="2"/>
          <w:sz w:val="28"/>
          <w:szCs w:val="28"/>
        </w:rPr>
        <w:t>или</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психическом</w:t>
      </w:r>
      <w:r>
        <w:rPr>
          <w:rFonts w:ascii="Times New Roman" w:hAnsi="Times New Roman" w:cs="Times New Roman"/>
          <w:color w:val="auto"/>
          <w:kern w:val="2"/>
          <w:sz w:val="28"/>
          <w:szCs w:val="28"/>
        </w:rPr>
        <w:t xml:space="preserve"> и</w:t>
      </w:r>
      <w:r w:rsidRPr="00FC2E21">
        <w:rPr>
          <w:rFonts w:ascii="Times New Roman" w:hAnsi="Times New Roman" w:cs="Times New Roman"/>
          <w:color w:val="auto"/>
          <w:kern w:val="2"/>
          <w:sz w:val="28"/>
          <w:szCs w:val="28"/>
        </w:rPr>
        <w:t xml:space="preserve"> речевом развитии обучающихся, их социальная адаптация.</w:t>
      </w:r>
    </w:p>
    <w:p w:rsidR="003A3951" w:rsidRDefault="003A3951" w:rsidP="009433D8">
      <w:pPr>
        <w:tabs>
          <w:tab w:val="left" w:pos="0"/>
          <w:tab w:val="right" w:leader="dot" w:pos="9639"/>
        </w:tabs>
        <w:spacing w:after="0" w:line="360" w:lineRule="auto"/>
        <w:ind w:firstLine="709"/>
        <w:jc w:val="both"/>
        <w:rPr>
          <w:rFonts w:ascii="Times New Roman" w:hAnsi="Times New Roman" w:cs="Times New Roman"/>
          <w:sz w:val="28"/>
          <w:szCs w:val="28"/>
        </w:rPr>
      </w:pPr>
      <w:r w:rsidRPr="00010667">
        <w:rPr>
          <w:rFonts w:ascii="Times New Roman" w:hAnsi="Times New Roman"/>
          <w:bCs/>
          <w:sz w:val="28"/>
          <w:szCs w:val="28"/>
        </w:rPr>
        <w:t>Направления и содержание программы коррекционной работы  осуществляются во внеурочное время в объеме не менее 5 часов. Объем и содержание определяются в зависимости от образовательных потребностей обучающихся.</w:t>
      </w:r>
    </w:p>
    <w:p w:rsidR="00F03F14" w:rsidRP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Программа коррекционной работы</w:t>
      </w:r>
      <w:r w:rsidRPr="00F03F14">
        <w:rPr>
          <w:rFonts w:ascii="Times New Roman" w:hAnsi="Times New Roman" w:cs="Times New Roman"/>
          <w:b/>
          <w:sz w:val="28"/>
          <w:szCs w:val="28"/>
        </w:rPr>
        <w:t xml:space="preserve"> </w:t>
      </w:r>
      <w:r w:rsidRPr="00F03F14">
        <w:rPr>
          <w:rFonts w:ascii="Times New Roman" w:hAnsi="Times New Roman" w:cs="Times New Roman"/>
          <w:sz w:val="28"/>
          <w:szCs w:val="28"/>
        </w:rPr>
        <w:t>обеспечива</w:t>
      </w:r>
      <w:r w:rsidR="00565251">
        <w:rPr>
          <w:rFonts w:ascii="Times New Roman" w:hAnsi="Times New Roman" w:cs="Times New Roman"/>
          <w:sz w:val="28"/>
          <w:szCs w:val="28"/>
        </w:rPr>
        <w:t>ет</w:t>
      </w:r>
      <w:r w:rsidRPr="00F03F14">
        <w:rPr>
          <w:rFonts w:ascii="Times New Roman" w:hAnsi="Times New Roman" w:cs="Times New Roman"/>
          <w:sz w:val="28"/>
          <w:szCs w:val="28"/>
        </w:rPr>
        <w:t>:</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выявление особых образовательных потребностей обучающихся с ЗПР, обусловленных недостатками в их физическом и (или) психическом развитии;</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создание адекватных условий для реализации особых образовательных потребностей обучающихся с ЗПР;</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lastRenderedPageBreak/>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w:t>
      </w:r>
    </w:p>
    <w:p w:rsid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оказание помощи в освоении обучающимися с ЗПР АООП НОО;</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возможность развития коммуникации, социальных и бытовых навыков, адекватного учебного поведения, взаимодействия со взрослыми и детьми, формированию представлений об окружающем мире и собственных возможностях.</w:t>
      </w:r>
    </w:p>
    <w:p w:rsidR="00F03F14" w:rsidRP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Программа коррекционной работы должна содержать:</w:t>
      </w:r>
    </w:p>
    <w:p w:rsidR="00F03F14" w:rsidRPr="00F03F14" w:rsidRDefault="00F03F14" w:rsidP="00F03F14">
      <w:pPr>
        <w:spacing w:after="0" w:line="360" w:lineRule="auto"/>
        <w:ind w:firstLine="709"/>
        <w:jc w:val="both"/>
        <w:rPr>
          <w:rFonts w:ascii="Times New Roman" w:hAnsi="Times New Roman" w:cs="Times New Roman"/>
          <w:sz w:val="28"/>
          <w:szCs w:val="28"/>
          <w:shd w:val="clear" w:color="auto" w:fill="FFFFFF"/>
        </w:rPr>
      </w:pPr>
      <w:r w:rsidRPr="00F03F14">
        <w:rPr>
          <w:rFonts w:ascii="Times New Roman" w:hAnsi="Times New Roman" w:cs="Times New Roman"/>
          <w:sz w:val="28"/>
          <w:szCs w:val="28"/>
        </w:rPr>
        <w:t>перечень, содержание и план реализации коррекционно-развивающих занятий, обеспечивающих удовлетворение особых образовательных потребностей обучающихся с ЗПР, и освоение ими АООП НОО;</w:t>
      </w:r>
    </w:p>
    <w:p w:rsidR="00F03F14" w:rsidRP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shd w:val="clear" w:color="auto" w:fill="FFFFFF"/>
        </w:rPr>
        <w:t>систему комплексного психолого-медико-педагогического и социального сопровождения обучающихся с ЗПР в условиях образовательного процесса, включающего психолого-медико-педагогическое обследование обучающихся с целью выявления особых образовательных потребностей обучающихся, мониторинг динамики развития и успешности в освоении АООП НОО</w:t>
      </w:r>
      <w:r w:rsidRPr="00F03F14">
        <w:rPr>
          <w:rFonts w:ascii="Times New Roman" w:hAnsi="Times New Roman" w:cs="Times New Roman"/>
          <w:sz w:val="28"/>
          <w:szCs w:val="28"/>
        </w:rPr>
        <w:t>, корректировку коррекционных мероприятий;</w:t>
      </w:r>
    </w:p>
    <w:p w:rsidR="00F03F14" w:rsidRP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механизм взаимодействия в разработке и реализации коррекционных мероприятий педагогов, специалистов в области коррекционной педагогики и психологии, медицинских работников организации и других организаций, специализирующихся в области семьи и других институтов общества, который должен обеспечиваться в единстве урочной, внеурочной и внешкольной деятельности;</w:t>
      </w:r>
    </w:p>
    <w:p w:rsidR="00F03F14" w:rsidRDefault="00F03F14" w:rsidP="00F03F14">
      <w:pPr>
        <w:suppressAutoHyphens w:val="0"/>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планируемые результаты коррекционной работы.</w:t>
      </w:r>
    </w:p>
    <w:p w:rsidR="005907AE" w:rsidRPr="009433D8" w:rsidRDefault="005907AE" w:rsidP="005907AE">
      <w:pPr>
        <w:pStyle w:val="af"/>
        <w:spacing w:line="360" w:lineRule="auto"/>
        <w:ind w:firstLine="454"/>
        <w:rPr>
          <w:rFonts w:ascii="Times New Roman" w:hAnsi="Times New Roman"/>
          <w:color w:val="auto"/>
          <w:sz w:val="28"/>
          <w:szCs w:val="28"/>
        </w:rPr>
      </w:pPr>
      <w:r w:rsidRPr="009433D8">
        <w:rPr>
          <w:rFonts w:ascii="Times New Roman" w:hAnsi="Times New Roman"/>
          <w:color w:val="auto"/>
          <w:sz w:val="28"/>
          <w:szCs w:val="28"/>
        </w:rPr>
        <w:t xml:space="preserve">Программа коррекционной работы </w:t>
      </w:r>
      <w:r w:rsidR="00C91D8C" w:rsidRPr="009433D8">
        <w:rPr>
          <w:rFonts w:ascii="Times New Roman" w:hAnsi="Times New Roman"/>
          <w:color w:val="auto"/>
          <w:sz w:val="28"/>
          <w:szCs w:val="28"/>
        </w:rPr>
        <w:t xml:space="preserve">должна </w:t>
      </w:r>
      <w:r w:rsidRPr="009433D8">
        <w:rPr>
          <w:rFonts w:ascii="Times New Roman" w:hAnsi="Times New Roman"/>
          <w:color w:val="auto"/>
          <w:spacing w:val="2"/>
          <w:sz w:val="28"/>
          <w:szCs w:val="28"/>
        </w:rPr>
        <w:t>включа</w:t>
      </w:r>
      <w:r w:rsidR="00C91D8C" w:rsidRPr="009433D8">
        <w:rPr>
          <w:rFonts w:ascii="Times New Roman" w:hAnsi="Times New Roman"/>
          <w:color w:val="auto"/>
          <w:spacing w:val="2"/>
          <w:sz w:val="28"/>
          <w:szCs w:val="28"/>
        </w:rPr>
        <w:t>ть</w:t>
      </w:r>
      <w:r w:rsidRPr="009433D8">
        <w:rPr>
          <w:rFonts w:ascii="Times New Roman" w:hAnsi="Times New Roman"/>
          <w:color w:val="auto"/>
          <w:spacing w:val="2"/>
          <w:sz w:val="28"/>
          <w:szCs w:val="28"/>
        </w:rPr>
        <w:t xml:space="preserve"> в себя взаимосвязанные на</w:t>
      </w:r>
      <w:r w:rsidRPr="009433D8">
        <w:rPr>
          <w:rFonts w:ascii="Times New Roman" w:hAnsi="Times New Roman"/>
          <w:color w:val="auto"/>
          <w:sz w:val="28"/>
          <w:szCs w:val="28"/>
        </w:rPr>
        <w:t>правления, отражающие её основное содержание:</w:t>
      </w:r>
    </w:p>
    <w:p w:rsidR="005907AE" w:rsidRPr="009433D8" w:rsidRDefault="005907AE" w:rsidP="005907AE">
      <w:pPr>
        <w:pStyle w:val="21"/>
      </w:pPr>
      <w:r w:rsidRPr="009433D8">
        <w:rPr>
          <w:iCs/>
          <w:spacing w:val="2"/>
        </w:rPr>
        <w:t>диагностическая работа,</w:t>
      </w:r>
      <w:r w:rsidRPr="009433D8">
        <w:rPr>
          <w:spacing w:val="2"/>
        </w:rPr>
        <w:t xml:space="preserve"> обеспечивающая </w:t>
      </w:r>
      <w:r w:rsidRPr="009433D8">
        <w:t>проведение комплексного обследования обучающихся с ЗПР и подготовку ре</w:t>
      </w:r>
      <w:r w:rsidRPr="009433D8">
        <w:rPr>
          <w:spacing w:val="2"/>
        </w:rPr>
        <w:t>комендаций по оказанию им психолого­медико­педагогиче</w:t>
      </w:r>
      <w:r w:rsidRPr="009433D8">
        <w:t>ской помощи;</w:t>
      </w:r>
    </w:p>
    <w:p w:rsidR="005907AE" w:rsidRPr="009433D8" w:rsidRDefault="005907AE" w:rsidP="005907AE">
      <w:pPr>
        <w:pStyle w:val="21"/>
      </w:pPr>
      <w:r w:rsidRPr="009433D8">
        <w:rPr>
          <w:iCs/>
        </w:rPr>
        <w:lastRenderedPageBreak/>
        <w:t>коррекционно­развивающая работа,</w:t>
      </w:r>
      <w:r w:rsidRPr="009433D8">
        <w:t xml:space="preserve"> обеспечивающая своевременную специализированную помощь в освоении содержания образования и коррекцию недостатков в психофизическом развитии обучающихся с ЗПР; </w:t>
      </w:r>
    </w:p>
    <w:p w:rsidR="005907AE" w:rsidRPr="009433D8" w:rsidRDefault="005907AE" w:rsidP="005907AE">
      <w:pPr>
        <w:pStyle w:val="21"/>
        <w:rPr>
          <w:spacing w:val="-2"/>
        </w:rPr>
      </w:pPr>
      <w:r w:rsidRPr="009433D8">
        <w:rPr>
          <w:iCs/>
          <w:spacing w:val="2"/>
        </w:rPr>
        <w:t>консультативная работа,</w:t>
      </w:r>
      <w:r w:rsidRPr="009433D8">
        <w:rPr>
          <w:spacing w:val="2"/>
        </w:rPr>
        <w:t xml:space="preserve"> обеспечивающая непрерывность специального сопровождения обучающихся с ЗПР и их семей по вопросам реализации </w:t>
      </w:r>
      <w:r w:rsidRPr="009433D8">
        <w:t>дифференцированных психолого­педагогических условий об</w:t>
      </w:r>
      <w:r w:rsidRPr="009433D8">
        <w:rPr>
          <w:spacing w:val="-2"/>
        </w:rPr>
        <w:t>учения, воспитания, коррекции, развития и социализации;</w:t>
      </w:r>
    </w:p>
    <w:p w:rsidR="005907AE" w:rsidRPr="009433D8" w:rsidRDefault="005907AE" w:rsidP="005907AE">
      <w:pPr>
        <w:pStyle w:val="21"/>
      </w:pPr>
      <w:r w:rsidRPr="009433D8">
        <w:rPr>
          <w:iCs/>
          <w:spacing w:val="2"/>
        </w:rPr>
        <w:t>информационно­просветительская работа,</w:t>
      </w:r>
      <w:r w:rsidRPr="009433D8">
        <w:rPr>
          <w:spacing w:val="2"/>
        </w:rPr>
        <w:t xml:space="preserve"> направленная на разъяснительную деятельность по вопросам, связанным </w:t>
      </w:r>
      <w:r w:rsidRPr="009433D8">
        <w:t>с особенностями образовательного процесса для обучающихся с ЗПР, со всеми участниками образовательных отношений — обучающимися, их родителями (законными представителями), педагогическими работниками.</w:t>
      </w:r>
    </w:p>
    <w:p w:rsidR="0065640F" w:rsidRPr="009433D8" w:rsidRDefault="0065640F" w:rsidP="0065640F">
      <w:pPr>
        <w:spacing w:after="0" w:line="360" w:lineRule="auto"/>
        <w:ind w:firstLine="709"/>
        <w:jc w:val="both"/>
        <w:rPr>
          <w:rFonts w:ascii="Times New Roman" w:hAnsi="Times New Roman" w:cs="Times New Roman"/>
          <w:color w:val="auto"/>
          <w:sz w:val="28"/>
          <w:szCs w:val="28"/>
        </w:rPr>
      </w:pPr>
      <w:r w:rsidRPr="009433D8">
        <w:rPr>
          <w:rFonts w:hAnsi="Times New Roman"/>
          <w:color w:val="auto"/>
          <w:sz w:val="28"/>
          <w:szCs w:val="28"/>
        </w:rPr>
        <w:t>Коррекционная</w:t>
      </w:r>
      <w:r w:rsidRPr="009433D8">
        <w:rPr>
          <w:rFonts w:hAnsi="Times New Roman"/>
          <w:color w:val="auto"/>
          <w:sz w:val="28"/>
          <w:szCs w:val="28"/>
        </w:rPr>
        <w:t xml:space="preserve"> </w:t>
      </w:r>
      <w:r w:rsidRPr="009433D8">
        <w:rPr>
          <w:rFonts w:hAnsi="Times New Roman"/>
          <w:color w:val="auto"/>
          <w:sz w:val="28"/>
          <w:szCs w:val="28"/>
        </w:rPr>
        <w:t>работа</w:t>
      </w:r>
      <w:r w:rsidRPr="009433D8">
        <w:rPr>
          <w:rFonts w:hAnsi="Times New Roman"/>
          <w:color w:val="auto"/>
          <w:sz w:val="28"/>
          <w:szCs w:val="28"/>
        </w:rPr>
        <w:t xml:space="preserve"> </w:t>
      </w:r>
      <w:r w:rsidRPr="009433D8">
        <w:rPr>
          <w:rFonts w:hAnsi="Times New Roman"/>
          <w:color w:val="auto"/>
          <w:sz w:val="28"/>
          <w:szCs w:val="28"/>
        </w:rPr>
        <w:t>должна</w:t>
      </w:r>
      <w:r w:rsidRPr="009433D8">
        <w:rPr>
          <w:rFonts w:hAnsi="Times New Roman"/>
          <w:color w:val="auto"/>
          <w:sz w:val="28"/>
          <w:szCs w:val="28"/>
        </w:rPr>
        <w:t xml:space="preserve"> </w:t>
      </w:r>
      <w:r w:rsidRPr="009433D8">
        <w:rPr>
          <w:rFonts w:hAnsi="Times New Roman"/>
          <w:color w:val="auto"/>
          <w:sz w:val="28"/>
          <w:szCs w:val="28"/>
        </w:rPr>
        <w:t>включать</w:t>
      </w:r>
      <w:r w:rsidRPr="009433D8">
        <w:rPr>
          <w:rFonts w:hAnsi="Times New Roman"/>
          <w:color w:val="auto"/>
          <w:sz w:val="28"/>
          <w:szCs w:val="28"/>
        </w:rPr>
        <w:t xml:space="preserve"> </w:t>
      </w:r>
      <w:r w:rsidRPr="009433D8">
        <w:rPr>
          <w:rFonts w:hAnsi="Times New Roman"/>
          <w:color w:val="auto"/>
          <w:sz w:val="28"/>
          <w:szCs w:val="28"/>
        </w:rPr>
        <w:t>систематическое</w:t>
      </w:r>
      <w:r w:rsidRPr="009433D8">
        <w:rPr>
          <w:rFonts w:hAnsi="Times New Roman"/>
          <w:color w:val="auto"/>
          <w:sz w:val="28"/>
          <w:szCs w:val="28"/>
        </w:rPr>
        <w:t xml:space="preserve"> </w:t>
      </w:r>
      <w:r w:rsidRPr="009433D8">
        <w:rPr>
          <w:rFonts w:hAnsi="Times New Roman"/>
          <w:color w:val="auto"/>
          <w:sz w:val="28"/>
          <w:szCs w:val="28"/>
        </w:rPr>
        <w:t>психолого</w:t>
      </w:r>
      <w:r w:rsidRPr="009433D8">
        <w:rPr>
          <w:rFonts w:hAnsi="Times New Roman"/>
          <w:color w:val="auto"/>
          <w:sz w:val="28"/>
          <w:szCs w:val="28"/>
        </w:rPr>
        <w:t xml:space="preserve"> </w:t>
      </w:r>
      <w:r w:rsidRPr="009433D8">
        <w:rPr>
          <w:rFonts w:ascii="Times New Roman"/>
          <w:color w:val="auto"/>
          <w:sz w:val="28"/>
          <w:szCs w:val="28"/>
        </w:rPr>
        <w:t xml:space="preserve">- </w:t>
      </w:r>
      <w:r w:rsidRPr="009433D8">
        <w:rPr>
          <w:rFonts w:hAnsi="Times New Roman"/>
          <w:color w:val="auto"/>
          <w:sz w:val="28"/>
          <w:szCs w:val="28"/>
        </w:rPr>
        <w:t>педагогическое</w:t>
      </w:r>
      <w:r w:rsidRPr="009433D8">
        <w:rPr>
          <w:rFonts w:hAnsi="Times New Roman"/>
          <w:color w:val="auto"/>
          <w:sz w:val="28"/>
          <w:szCs w:val="28"/>
        </w:rPr>
        <w:t xml:space="preserve"> </w:t>
      </w:r>
      <w:r w:rsidRPr="009433D8">
        <w:rPr>
          <w:rFonts w:hAnsi="Times New Roman"/>
          <w:color w:val="auto"/>
          <w:sz w:val="28"/>
          <w:szCs w:val="28"/>
        </w:rPr>
        <w:t>наблюдение</w:t>
      </w:r>
      <w:r w:rsidRPr="009433D8">
        <w:rPr>
          <w:rFonts w:hAnsi="Times New Roman"/>
          <w:color w:val="auto"/>
          <w:sz w:val="28"/>
          <w:szCs w:val="28"/>
        </w:rPr>
        <w:t xml:space="preserve"> </w:t>
      </w:r>
      <w:r w:rsidRPr="009433D8">
        <w:rPr>
          <w:rFonts w:hAnsi="Times New Roman"/>
          <w:color w:val="auto"/>
          <w:sz w:val="28"/>
          <w:szCs w:val="28"/>
        </w:rPr>
        <w:t>в</w:t>
      </w:r>
      <w:r w:rsidRPr="009433D8">
        <w:rPr>
          <w:rFonts w:hAnsi="Times New Roman"/>
          <w:color w:val="auto"/>
          <w:sz w:val="28"/>
          <w:szCs w:val="28"/>
        </w:rPr>
        <w:t xml:space="preserve"> </w:t>
      </w:r>
      <w:r w:rsidRPr="009433D8">
        <w:rPr>
          <w:rFonts w:hAnsi="Times New Roman"/>
          <w:color w:val="auto"/>
          <w:sz w:val="28"/>
          <w:szCs w:val="28"/>
        </w:rPr>
        <w:t>учебной</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внеурочной</w:t>
      </w:r>
      <w:r w:rsidRPr="009433D8">
        <w:rPr>
          <w:rFonts w:hAnsi="Times New Roman"/>
          <w:color w:val="auto"/>
          <w:sz w:val="28"/>
          <w:szCs w:val="28"/>
        </w:rPr>
        <w:t xml:space="preserve"> </w:t>
      </w:r>
      <w:r w:rsidRPr="009433D8">
        <w:rPr>
          <w:rFonts w:hAnsi="Times New Roman"/>
          <w:color w:val="auto"/>
          <w:sz w:val="28"/>
          <w:szCs w:val="28"/>
        </w:rPr>
        <w:t>деятельности</w:t>
      </w:r>
      <w:r w:rsidR="00C91D8C" w:rsidRPr="009433D8">
        <w:rPr>
          <w:rFonts w:hAnsi="Times New Roman"/>
          <w:color w:val="auto"/>
          <w:sz w:val="28"/>
          <w:szCs w:val="28"/>
        </w:rPr>
        <w:t>,</w:t>
      </w:r>
      <w:r w:rsidRPr="009433D8">
        <w:rPr>
          <w:rFonts w:ascii="Times New Roman"/>
          <w:color w:val="auto"/>
          <w:sz w:val="28"/>
          <w:szCs w:val="28"/>
        </w:rPr>
        <w:t xml:space="preserve"> </w:t>
      </w:r>
      <w:r w:rsidRPr="009433D8">
        <w:rPr>
          <w:rFonts w:hAnsi="Times New Roman"/>
          <w:color w:val="auto"/>
          <w:sz w:val="28"/>
          <w:szCs w:val="28"/>
        </w:rPr>
        <w:t>разработку</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реализацию</w:t>
      </w:r>
      <w:r w:rsidRPr="009433D8">
        <w:rPr>
          <w:rFonts w:hAnsi="Times New Roman"/>
          <w:color w:val="auto"/>
          <w:sz w:val="28"/>
          <w:szCs w:val="28"/>
        </w:rPr>
        <w:t xml:space="preserve"> </w:t>
      </w:r>
      <w:r w:rsidRPr="009433D8">
        <w:rPr>
          <w:rFonts w:hAnsi="Times New Roman"/>
          <w:color w:val="auto"/>
          <w:sz w:val="28"/>
          <w:szCs w:val="28"/>
        </w:rPr>
        <w:t>индивидуального</w:t>
      </w:r>
      <w:r w:rsidRPr="009433D8">
        <w:rPr>
          <w:rFonts w:hAnsi="Times New Roman"/>
          <w:color w:val="auto"/>
          <w:sz w:val="28"/>
          <w:szCs w:val="28"/>
        </w:rPr>
        <w:t xml:space="preserve"> </w:t>
      </w:r>
      <w:r w:rsidRPr="009433D8">
        <w:rPr>
          <w:rFonts w:hAnsi="Times New Roman"/>
          <w:color w:val="auto"/>
          <w:sz w:val="28"/>
          <w:szCs w:val="28"/>
        </w:rPr>
        <w:t>маршрута</w:t>
      </w:r>
      <w:r w:rsidRPr="009433D8">
        <w:rPr>
          <w:rFonts w:hAnsi="Times New Roman"/>
          <w:color w:val="auto"/>
          <w:sz w:val="28"/>
          <w:szCs w:val="28"/>
        </w:rPr>
        <w:t xml:space="preserve"> </w:t>
      </w:r>
      <w:r w:rsidRPr="009433D8">
        <w:rPr>
          <w:rFonts w:hAnsi="Times New Roman"/>
          <w:color w:val="auto"/>
          <w:sz w:val="28"/>
          <w:szCs w:val="28"/>
        </w:rPr>
        <w:t>комплексного</w:t>
      </w:r>
      <w:r w:rsidRPr="009433D8">
        <w:rPr>
          <w:rFonts w:hAnsi="Times New Roman"/>
          <w:color w:val="auto"/>
          <w:sz w:val="28"/>
          <w:szCs w:val="28"/>
        </w:rPr>
        <w:t xml:space="preserve"> </w:t>
      </w:r>
      <w:r w:rsidRPr="009433D8">
        <w:rPr>
          <w:rFonts w:hAnsi="Times New Roman"/>
          <w:color w:val="auto"/>
          <w:sz w:val="28"/>
          <w:szCs w:val="28"/>
        </w:rPr>
        <w:t>психолого</w:t>
      </w:r>
      <w:r w:rsidRPr="009433D8">
        <w:rPr>
          <w:rFonts w:hAnsi="Times New Roman"/>
          <w:color w:val="auto"/>
          <w:sz w:val="28"/>
          <w:szCs w:val="28"/>
        </w:rPr>
        <w:t xml:space="preserve"> </w:t>
      </w:r>
      <w:r w:rsidRPr="009433D8">
        <w:rPr>
          <w:rFonts w:hAnsi="Times New Roman"/>
          <w:color w:val="auto"/>
          <w:sz w:val="28"/>
          <w:szCs w:val="28"/>
        </w:rPr>
        <w:t>–</w:t>
      </w:r>
      <w:r w:rsidRPr="009433D8">
        <w:rPr>
          <w:rFonts w:hAnsi="Times New Roman"/>
          <w:color w:val="auto"/>
          <w:sz w:val="28"/>
          <w:szCs w:val="28"/>
        </w:rPr>
        <w:t xml:space="preserve"> </w:t>
      </w:r>
      <w:r w:rsidRPr="009433D8">
        <w:rPr>
          <w:rFonts w:hAnsi="Times New Roman"/>
          <w:color w:val="auto"/>
          <w:sz w:val="28"/>
          <w:szCs w:val="28"/>
        </w:rPr>
        <w:t>педагогического</w:t>
      </w:r>
      <w:r w:rsidRPr="009433D8">
        <w:rPr>
          <w:rFonts w:hAnsi="Times New Roman"/>
          <w:color w:val="auto"/>
          <w:sz w:val="28"/>
          <w:szCs w:val="28"/>
        </w:rPr>
        <w:t xml:space="preserve"> </w:t>
      </w:r>
      <w:r w:rsidRPr="009433D8">
        <w:rPr>
          <w:rFonts w:hAnsi="Times New Roman"/>
          <w:color w:val="auto"/>
          <w:sz w:val="28"/>
          <w:szCs w:val="28"/>
        </w:rPr>
        <w:t>сопровождения</w:t>
      </w:r>
      <w:r w:rsidRPr="009433D8">
        <w:rPr>
          <w:rFonts w:hAnsi="Times New Roman"/>
          <w:color w:val="auto"/>
          <w:sz w:val="28"/>
          <w:szCs w:val="28"/>
        </w:rPr>
        <w:t xml:space="preserve"> </w:t>
      </w:r>
      <w:r w:rsidRPr="009433D8">
        <w:rPr>
          <w:rFonts w:hAnsi="Times New Roman"/>
          <w:color w:val="auto"/>
          <w:sz w:val="28"/>
          <w:szCs w:val="28"/>
        </w:rPr>
        <w:t>каждого</w:t>
      </w:r>
      <w:r w:rsidRPr="009433D8">
        <w:rPr>
          <w:rFonts w:hAnsi="Times New Roman"/>
          <w:color w:val="auto"/>
          <w:sz w:val="28"/>
          <w:szCs w:val="28"/>
        </w:rPr>
        <w:t xml:space="preserve"> </w:t>
      </w:r>
      <w:r w:rsidRPr="009433D8">
        <w:rPr>
          <w:rFonts w:hAnsi="Times New Roman"/>
          <w:color w:val="auto"/>
          <w:sz w:val="28"/>
          <w:szCs w:val="28"/>
        </w:rPr>
        <w:t>обучающегося</w:t>
      </w:r>
      <w:r w:rsidRPr="009433D8">
        <w:rPr>
          <w:rFonts w:hAnsi="Times New Roman"/>
          <w:color w:val="auto"/>
          <w:sz w:val="28"/>
          <w:szCs w:val="28"/>
        </w:rPr>
        <w:t xml:space="preserve"> </w:t>
      </w:r>
      <w:r w:rsidRPr="009433D8">
        <w:rPr>
          <w:rFonts w:hAnsi="Times New Roman"/>
          <w:color w:val="auto"/>
          <w:sz w:val="28"/>
          <w:szCs w:val="28"/>
        </w:rPr>
        <w:t>с</w:t>
      </w:r>
      <w:r w:rsidRPr="009433D8">
        <w:rPr>
          <w:rFonts w:hAnsi="Times New Roman"/>
          <w:color w:val="auto"/>
          <w:sz w:val="28"/>
          <w:szCs w:val="28"/>
        </w:rPr>
        <w:t xml:space="preserve"> </w:t>
      </w:r>
      <w:r w:rsidRPr="009433D8">
        <w:rPr>
          <w:rFonts w:hAnsi="Times New Roman"/>
          <w:color w:val="auto"/>
          <w:sz w:val="28"/>
          <w:szCs w:val="28"/>
        </w:rPr>
        <w:t>ЗПР</w:t>
      </w:r>
      <w:r w:rsidRPr="009433D8">
        <w:rPr>
          <w:rFonts w:hAnsi="Times New Roman"/>
          <w:color w:val="auto"/>
          <w:sz w:val="28"/>
          <w:szCs w:val="28"/>
        </w:rPr>
        <w:t xml:space="preserve"> </w:t>
      </w:r>
      <w:r w:rsidRPr="009433D8">
        <w:rPr>
          <w:rFonts w:hAnsi="Times New Roman"/>
          <w:color w:val="auto"/>
          <w:sz w:val="28"/>
          <w:szCs w:val="28"/>
        </w:rPr>
        <w:t>на</w:t>
      </w:r>
      <w:r w:rsidRPr="009433D8">
        <w:rPr>
          <w:rFonts w:hAnsi="Times New Roman"/>
          <w:color w:val="auto"/>
          <w:sz w:val="28"/>
          <w:szCs w:val="28"/>
        </w:rPr>
        <w:t xml:space="preserve"> </w:t>
      </w:r>
      <w:r w:rsidRPr="009433D8">
        <w:rPr>
          <w:rFonts w:hAnsi="Times New Roman"/>
          <w:color w:val="auto"/>
          <w:sz w:val="28"/>
          <w:szCs w:val="28"/>
        </w:rPr>
        <w:t>основе</w:t>
      </w:r>
      <w:r w:rsidRPr="009433D8">
        <w:rPr>
          <w:rFonts w:hAnsi="Times New Roman"/>
          <w:color w:val="auto"/>
          <w:sz w:val="28"/>
          <w:szCs w:val="28"/>
        </w:rPr>
        <w:t xml:space="preserve"> </w:t>
      </w:r>
      <w:r w:rsidRPr="009433D8">
        <w:rPr>
          <w:rFonts w:hAnsi="Times New Roman"/>
          <w:color w:val="auto"/>
          <w:sz w:val="28"/>
          <w:szCs w:val="28"/>
        </w:rPr>
        <w:t>психолого</w:t>
      </w:r>
      <w:r w:rsidRPr="009433D8">
        <w:rPr>
          <w:rFonts w:ascii="Times New Roman"/>
          <w:color w:val="auto"/>
          <w:sz w:val="28"/>
          <w:szCs w:val="28"/>
        </w:rPr>
        <w:t>-</w:t>
      </w:r>
      <w:r w:rsidRPr="009433D8">
        <w:rPr>
          <w:rFonts w:hAnsi="Times New Roman"/>
          <w:color w:val="auto"/>
          <w:sz w:val="28"/>
          <w:szCs w:val="28"/>
        </w:rPr>
        <w:t>педагогической</w:t>
      </w:r>
      <w:r w:rsidRPr="009433D8">
        <w:rPr>
          <w:rFonts w:hAnsi="Times New Roman"/>
          <w:color w:val="auto"/>
          <w:sz w:val="28"/>
          <w:szCs w:val="28"/>
        </w:rPr>
        <w:t xml:space="preserve"> </w:t>
      </w:r>
      <w:r w:rsidRPr="009433D8">
        <w:rPr>
          <w:rFonts w:hAnsi="Times New Roman"/>
          <w:color w:val="auto"/>
          <w:sz w:val="28"/>
          <w:szCs w:val="28"/>
        </w:rPr>
        <w:t>характеристики</w:t>
      </w:r>
      <w:r w:rsidRPr="009433D8">
        <w:rPr>
          <w:rFonts w:ascii="Times New Roman"/>
          <w:color w:val="auto"/>
          <w:sz w:val="28"/>
          <w:szCs w:val="28"/>
        </w:rPr>
        <w:t xml:space="preserve">, </w:t>
      </w:r>
      <w:r w:rsidRPr="009433D8">
        <w:rPr>
          <w:rFonts w:hAnsi="Times New Roman"/>
          <w:color w:val="auto"/>
          <w:sz w:val="28"/>
          <w:szCs w:val="28"/>
        </w:rPr>
        <w:t>составленной</w:t>
      </w:r>
      <w:r w:rsidRPr="009433D8">
        <w:rPr>
          <w:rFonts w:hAnsi="Times New Roman"/>
          <w:color w:val="auto"/>
          <w:sz w:val="28"/>
          <w:szCs w:val="28"/>
        </w:rPr>
        <w:t xml:space="preserve"> </w:t>
      </w:r>
      <w:r w:rsidRPr="009433D8">
        <w:rPr>
          <w:rFonts w:hAnsi="Times New Roman"/>
          <w:color w:val="auto"/>
          <w:sz w:val="28"/>
          <w:szCs w:val="28"/>
        </w:rPr>
        <w:t>по</w:t>
      </w:r>
      <w:r w:rsidRPr="009433D8">
        <w:rPr>
          <w:rFonts w:hAnsi="Times New Roman"/>
          <w:color w:val="auto"/>
          <w:sz w:val="28"/>
          <w:szCs w:val="28"/>
        </w:rPr>
        <w:t xml:space="preserve"> </w:t>
      </w:r>
      <w:r w:rsidRPr="009433D8">
        <w:rPr>
          <w:rFonts w:hAnsi="Times New Roman"/>
          <w:color w:val="auto"/>
          <w:sz w:val="28"/>
          <w:szCs w:val="28"/>
        </w:rPr>
        <w:t>результатам</w:t>
      </w:r>
      <w:r w:rsidRPr="009433D8">
        <w:rPr>
          <w:rFonts w:hAnsi="Times New Roman"/>
          <w:color w:val="auto"/>
          <w:sz w:val="28"/>
          <w:szCs w:val="28"/>
        </w:rPr>
        <w:t xml:space="preserve"> </w:t>
      </w:r>
      <w:r w:rsidRPr="009433D8">
        <w:rPr>
          <w:rFonts w:hAnsi="Times New Roman"/>
          <w:color w:val="auto"/>
          <w:sz w:val="28"/>
          <w:szCs w:val="28"/>
        </w:rPr>
        <w:t>изучения</w:t>
      </w:r>
      <w:r w:rsidRPr="009433D8">
        <w:rPr>
          <w:rFonts w:hAnsi="Times New Roman"/>
          <w:color w:val="auto"/>
          <w:sz w:val="28"/>
          <w:szCs w:val="28"/>
        </w:rPr>
        <w:t xml:space="preserve"> </w:t>
      </w:r>
      <w:r w:rsidRPr="009433D8">
        <w:rPr>
          <w:rFonts w:hAnsi="Times New Roman"/>
          <w:color w:val="auto"/>
          <w:sz w:val="28"/>
          <w:szCs w:val="28"/>
        </w:rPr>
        <w:t>его</w:t>
      </w:r>
      <w:r w:rsidRPr="009433D8">
        <w:rPr>
          <w:rFonts w:hAnsi="Times New Roman"/>
          <w:color w:val="auto"/>
          <w:sz w:val="28"/>
          <w:szCs w:val="28"/>
        </w:rPr>
        <w:t xml:space="preserve"> </w:t>
      </w:r>
      <w:r w:rsidRPr="009433D8">
        <w:rPr>
          <w:rFonts w:hAnsi="Times New Roman"/>
          <w:color w:val="auto"/>
          <w:sz w:val="28"/>
          <w:szCs w:val="28"/>
        </w:rPr>
        <w:t>особенностей</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возможностей</w:t>
      </w:r>
      <w:r w:rsidRPr="009433D8">
        <w:rPr>
          <w:rFonts w:hAnsi="Times New Roman"/>
          <w:color w:val="auto"/>
          <w:sz w:val="28"/>
          <w:szCs w:val="28"/>
        </w:rPr>
        <w:t xml:space="preserve"> </w:t>
      </w:r>
      <w:r w:rsidRPr="009433D8">
        <w:rPr>
          <w:rFonts w:hAnsi="Times New Roman"/>
          <w:color w:val="auto"/>
          <w:sz w:val="28"/>
          <w:szCs w:val="28"/>
        </w:rPr>
        <w:t>развития</w:t>
      </w:r>
      <w:r w:rsidRPr="009433D8">
        <w:rPr>
          <w:rFonts w:ascii="Times New Roman"/>
          <w:color w:val="auto"/>
          <w:sz w:val="28"/>
          <w:szCs w:val="28"/>
        </w:rPr>
        <w:t xml:space="preserve">, </w:t>
      </w:r>
      <w:r w:rsidRPr="009433D8">
        <w:rPr>
          <w:rFonts w:hAnsi="Times New Roman"/>
          <w:color w:val="auto"/>
          <w:sz w:val="28"/>
          <w:szCs w:val="28"/>
        </w:rPr>
        <w:t>выявления</w:t>
      </w:r>
      <w:r w:rsidRPr="009433D8">
        <w:rPr>
          <w:rFonts w:hAnsi="Times New Roman"/>
          <w:color w:val="auto"/>
          <w:sz w:val="28"/>
          <w:szCs w:val="28"/>
        </w:rPr>
        <w:t xml:space="preserve"> </w:t>
      </w:r>
      <w:r w:rsidRPr="009433D8">
        <w:rPr>
          <w:rFonts w:hAnsi="Times New Roman"/>
          <w:color w:val="auto"/>
          <w:sz w:val="28"/>
          <w:szCs w:val="28"/>
        </w:rPr>
        <w:t>трудностей</w:t>
      </w:r>
      <w:r w:rsidRPr="009433D8">
        <w:rPr>
          <w:rFonts w:hAnsi="Times New Roman"/>
          <w:color w:val="auto"/>
          <w:sz w:val="28"/>
          <w:szCs w:val="28"/>
        </w:rPr>
        <w:t xml:space="preserve"> </w:t>
      </w:r>
      <w:r w:rsidRPr="009433D8">
        <w:rPr>
          <w:rFonts w:hAnsi="Times New Roman"/>
          <w:color w:val="auto"/>
          <w:sz w:val="28"/>
          <w:szCs w:val="28"/>
        </w:rPr>
        <w:t>в</w:t>
      </w:r>
      <w:r w:rsidRPr="009433D8">
        <w:rPr>
          <w:rFonts w:hAnsi="Times New Roman"/>
          <w:color w:val="auto"/>
          <w:sz w:val="28"/>
          <w:szCs w:val="28"/>
        </w:rPr>
        <w:t xml:space="preserve"> </w:t>
      </w:r>
      <w:r w:rsidRPr="009433D8">
        <w:rPr>
          <w:rFonts w:hAnsi="Times New Roman"/>
          <w:color w:val="auto"/>
          <w:sz w:val="28"/>
          <w:szCs w:val="28"/>
        </w:rPr>
        <w:t>овладении</w:t>
      </w:r>
      <w:r w:rsidRPr="009433D8">
        <w:rPr>
          <w:rFonts w:hAnsi="Times New Roman"/>
          <w:color w:val="auto"/>
          <w:sz w:val="28"/>
          <w:szCs w:val="28"/>
        </w:rPr>
        <w:t xml:space="preserve"> </w:t>
      </w:r>
      <w:r w:rsidRPr="009433D8">
        <w:rPr>
          <w:rFonts w:hAnsi="Times New Roman"/>
          <w:color w:val="auto"/>
          <w:sz w:val="28"/>
          <w:szCs w:val="28"/>
        </w:rPr>
        <w:t>содержанием</w:t>
      </w:r>
      <w:r w:rsidRPr="009433D8">
        <w:rPr>
          <w:rFonts w:hAnsi="Times New Roman"/>
          <w:color w:val="auto"/>
          <w:sz w:val="28"/>
          <w:szCs w:val="28"/>
        </w:rPr>
        <w:t xml:space="preserve"> </w:t>
      </w:r>
      <w:r w:rsidRPr="009433D8">
        <w:rPr>
          <w:rFonts w:hAnsi="Times New Roman"/>
          <w:color w:val="auto"/>
          <w:sz w:val="28"/>
          <w:szCs w:val="28"/>
        </w:rPr>
        <w:t>начального</w:t>
      </w:r>
      <w:r w:rsidRPr="009433D8">
        <w:rPr>
          <w:rFonts w:hAnsi="Times New Roman"/>
          <w:color w:val="auto"/>
          <w:sz w:val="28"/>
          <w:szCs w:val="28"/>
        </w:rPr>
        <w:t xml:space="preserve"> </w:t>
      </w:r>
      <w:r w:rsidRPr="009433D8">
        <w:rPr>
          <w:rFonts w:hAnsi="Times New Roman"/>
          <w:color w:val="auto"/>
          <w:sz w:val="28"/>
          <w:szCs w:val="28"/>
        </w:rPr>
        <w:t>общего</w:t>
      </w:r>
      <w:r w:rsidRPr="009433D8">
        <w:rPr>
          <w:rFonts w:hAnsi="Times New Roman"/>
          <w:color w:val="auto"/>
          <w:sz w:val="28"/>
          <w:szCs w:val="28"/>
        </w:rPr>
        <w:t xml:space="preserve"> </w:t>
      </w:r>
      <w:r w:rsidRPr="009433D8">
        <w:rPr>
          <w:rFonts w:hAnsi="Times New Roman"/>
          <w:color w:val="auto"/>
          <w:sz w:val="28"/>
          <w:szCs w:val="28"/>
        </w:rPr>
        <w:t>образования</w:t>
      </w:r>
      <w:r w:rsidRPr="009433D8">
        <w:rPr>
          <w:rFonts w:ascii="Times New Roman"/>
          <w:color w:val="auto"/>
          <w:sz w:val="28"/>
          <w:szCs w:val="28"/>
        </w:rPr>
        <w:t xml:space="preserve">, </w:t>
      </w:r>
      <w:r w:rsidRPr="009433D8">
        <w:rPr>
          <w:rFonts w:hAnsi="Times New Roman"/>
          <w:color w:val="auto"/>
          <w:sz w:val="28"/>
          <w:szCs w:val="28"/>
        </w:rPr>
        <w:t>особенностей</w:t>
      </w:r>
      <w:r w:rsidRPr="009433D8">
        <w:rPr>
          <w:rFonts w:hAnsi="Times New Roman"/>
          <w:color w:val="auto"/>
          <w:sz w:val="28"/>
          <w:szCs w:val="28"/>
        </w:rPr>
        <w:t xml:space="preserve"> </w:t>
      </w:r>
      <w:r w:rsidRPr="009433D8">
        <w:rPr>
          <w:rFonts w:hAnsi="Times New Roman"/>
          <w:color w:val="auto"/>
          <w:sz w:val="28"/>
          <w:szCs w:val="28"/>
        </w:rPr>
        <w:t>личностного</w:t>
      </w:r>
      <w:r w:rsidRPr="009433D8">
        <w:rPr>
          <w:rFonts w:hAnsi="Times New Roman"/>
          <w:color w:val="auto"/>
          <w:sz w:val="28"/>
          <w:szCs w:val="28"/>
        </w:rPr>
        <w:t xml:space="preserve"> </w:t>
      </w:r>
      <w:r w:rsidRPr="009433D8">
        <w:rPr>
          <w:rFonts w:hAnsi="Times New Roman"/>
          <w:color w:val="auto"/>
          <w:sz w:val="28"/>
          <w:szCs w:val="28"/>
        </w:rPr>
        <w:t>развития</w:t>
      </w:r>
      <w:r w:rsidRPr="009433D8">
        <w:rPr>
          <w:rFonts w:ascii="Times New Roman"/>
          <w:color w:val="auto"/>
          <w:sz w:val="28"/>
          <w:szCs w:val="28"/>
        </w:rPr>
        <w:t xml:space="preserve">, </w:t>
      </w:r>
      <w:r w:rsidRPr="009433D8">
        <w:rPr>
          <w:rFonts w:hAnsi="Times New Roman"/>
          <w:color w:val="auto"/>
          <w:sz w:val="28"/>
          <w:szCs w:val="28"/>
        </w:rPr>
        <w:t>межличностного</w:t>
      </w:r>
      <w:r w:rsidRPr="009433D8">
        <w:rPr>
          <w:rFonts w:hAnsi="Times New Roman"/>
          <w:color w:val="auto"/>
          <w:sz w:val="28"/>
          <w:szCs w:val="28"/>
        </w:rPr>
        <w:t xml:space="preserve"> </w:t>
      </w:r>
      <w:r w:rsidRPr="009433D8">
        <w:rPr>
          <w:rFonts w:hAnsi="Times New Roman"/>
          <w:color w:val="auto"/>
          <w:sz w:val="28"/>
          <w:szCs w:val="28"/>
        </w:rPr>
        <w:t>взаимодействия</w:t>
      </w:r>
      <w:r w:rsidRPr="009433D8">
        <w:rPr>
          <w:rFonts w:hAnsi="Times New Roman"/>
          <w:color w:val="auto"/>
          <w:sz w:val="28"/>
          <w:szCs w:val="28"/>
        </w:rPr>
        <w:t xml:space="preserve"> </w:t>
      </w:r>
      <w:r w:rsidRPr="009433D8">
        <w:rPr>
          <w:rFonts w:hAnsi="Times New Roman"/>
          <w:color w:val="auto"/>
          <w:sz w:val="28"/>
          <w:szCs w:val="28"/>
        </w:rPr>
        <w:t>с</w:t>
      </w:r>
      <w:r w:rsidRPr="009433D8">
        <w:rPr>
          <w:rFonts w:hAnsi="Times New Roman"/>
          <w:color w:val="auto"/>
          <w:sz w:val="28"/>
          <w:szCs w:val="28"/>
        </w:rPr>
        <w:t xml:space="preserve"> </w:t>
      </w:r>
      <w:r w:rsidRPr="009433D8">
        <w:rPr>
          <w:rFonts w:hAnsi="Times New Roman"/>
          <w:color w:val="auto"/>
          <w:sz w:val="28"/>
          <w:szCs w:val="28"/>
        </w:rPr>
        <w:t>детьми</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взрослыми</w:t>
      </w:r>
      <w:r w:rsidRPr="009433D8">
        <w:rPr>
          <w:rFonts w:hAnsi="Times New Roman"/>
          <w:color w:val="auto"/>
          <w:sz w:val="28"/>
          <w:szCs w:val="28"/>
        </w:rPr>
        <w:t xml:space="preserve"> </w:t>
      </w:r>
      <w:r w:rsidRPr="009433D8">
        <w:rPr>
          <w:rFonts w:hAnsi="Times New Roman"/>
          <w:color w:val="auto"/>
          <w:sz w:val="28"/>
          <w:szCs w:val="28"/>
        </w:rPr>
        <w:t>и</w:t>
      </w:r>
      <w:r w:rsidRPr="009433D8">
        <w:rPr>
          <w:rFonts w:hAnsi="Times New Roman"/>
          <w:color w:val="auto"/>
          <w:sz w:val="28"/>
          <w:szCs w:val="28"/>
        </w:rPr>
        <w:t xml:space="preserve"> </w:t>
      </w:r>
      <w:r w:rsidRPr="009433D8">
        <w:rPr>
          <w:rFonts w:hAnsi="Times New Roman"/>
          <w:color w:val="auto"/>
          <w:sz w:val="28"/>
          <w:szCs w:val="28"/>
        </w:rPr>
        <w:t>др</w:t>
      </w:r>
      <w:r w:rsidRPr="009433D8">
        <w:rPr>
          <w:rFonts w:ascii="Times New Roman"/>
          <w:color w:val="auto"/>
          <w:sz w:val="28"/>
          <w:szCs w:val="28"/>
        </w:rPr>
        <w:t>.</w:t>
      </w:r>
    </w:p>
    <w:p w:rsidR="005907AE" w:rsidRPr="009433D8" w:rsidRDefault="005907AE" w:rsidP="005907AE">
      <w:pPr>
        <w:spacing w:after="0" w:line="360" w:lineRule="auto"/>
        <w:ind w:firstLine="709"/>
        <w:jc w:val="both"/>
        <w:rPr>
          <w:rFonts w:ascii="Times New Roman" w:hAnsi="Times New Roman" w:cs="Times New Roman"/>
          <w:color w:val="auto"/>
          <w:sz w:val="28"/>
          <w:szCs w:val="28"/>
        </w:rPr>
      </w:pPr>
      <w:r w:rsidRPr="009433D8">
        <w:rPr>
          <w:rFonts w:ascii="Times New Roman" w:hAnsi="Times New Roman" w:cs="Times New Roman"/>
          <w:color w:val="auto"/>
          <w:sz w:val="28"/>
          <w:szCs w:val="28"/>
        </w:rPr>
        <w:t>Основными направлениями в коррекционно</w:t>
      </w:r>
      <w:r w:rsidR="0065640F" w:rsidRPr="009433D8">
        <w:rPr>
          <w:rFonts w:ascii="Times New Roman" w:hAnsi="Times New Roman" w:cs="Times New Roman"/>
          <w:color w:val="auto"/>
          <w:sz w:val="28"/>
          <w:szCs w:val="28"/>
        </w:rPr>
        <w:t>й</w:t>
      </w:r>
      <w:r w:rsidRPr="009433D8">
        <w:rPr>
          <w:rFonts w:ascii="Times New Roman" w:hAnsi="Times New Roman" w:cs="Times New Roman"/>
          <w:color w:val="auto"/>
          <w:sz w:val="28"/>
          <w:szCs w:val="28"/>
        </w:rPr>
        <w:t xml:space="preserve">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развитие </w:t>
      </w:r>
      <w:r w:rsidRPr="009433D8">
        <w:rPr>
          <w:rFonts w:ascii="Times New Roman" w:hAnsi="Times New Roman"/>
          <w:color w:val="auto"/>
          <w:sz w:val="28"/>
          <w:szCs w:val="28"/>
        </w:rPr>
        <w:t>зрительно-моторной координации;</w:t>
      </w:r>
      <w:r w:rsidRPr="009433D8">
        <w:rPr>
          <w:rFonts w:ascii="Times New Roman" w:hAnsi="Times New Roman" w:cs="Times New Roman"/>
          <w:color w:val="auto"/>
          <w:sz w:val="28"/>
          <w:szCs w:val="28"/>
        </w:rPr>
        <w:t xml:space="preserve">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w:t>
      </w:r>
      <w:r w:rsidRPr="009433D8">
        <w:rPr>
          <w:rFonts w:ascii="Times New Roman" w:hAnsi="Times New Roman" w:cs="Times New Roman"/>
          <w:color w:val="auto"/>
          <w:sz w:val="28"/>
          <w:szCs w:val="28"/>
        </w:rPr>
        <w:lastRenderedPageBreak/>
        <w:t>отношения к учёбе, ситуации школьного обучения в целом, повышения мотивации к школьному обучению.</w:t>
      </w:r>
    </w:p>
    <w:p w:rsidR="00565251" w:rsidRPr="00F03F14" w:rsidRDefault="00565251" w:rsidP="00565251">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Коррекционная работа осуществляется в ходе всего учебно-образовательного процесса, при изучении предметов учебного плана и на специальных коррекционно-развивающих занятиях, где осуществляется коррекция дефектов психофизического развития обучающихся с ЗПР и оказывается помощь в освоении нового учебного материала на уроке и в освоении АООП НОО в целом.</w:t>
      </w:r>
    </w:p>
    <w:p w:rsidR="00F03F14" w:rsidRP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При возникновении трудностей в освоении обучающимся с ЗПР содержания АООП НОО педагоги, осуществляющие психолого-педагогическое 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3571C7" w:rsidRDefault="003571C7" w:rsidP="003571C7">
      <w:pPr>
        <w:spacing w:after="0" w:line="360" w:lineRule="auto"/>
        <w:ind w:firstLine="709"/>
        <w:contextualSpacing/>
        <w:jc w:val="both"/>
        <w:rPr>
          <w:rFonts w:ascii="Times New Roman" w:hAnsi="Times New Roman"/>
          <w:sz w:val="28"/>
          <w:szCs w:val="28"/>
        </w:rPr>
      </w:pPr>
      <w:r w:rsidRPr="00132C9E">
        <w:rPr>
          <w:rFonts w:ascii="Times New Roman" w:hAnsi="Times New Roman"/>
          <w:sz w:val="28"/>
          <w:szCs w:val="28"/>
        </w:rPr>
        <w:t xml:space="preserve">Основными механизмами реализации </w:t>
      </w:r>
      <w:r>
        <w:rPr>
          <w:rFonts w:ascii="Times New Roman" w:hAnsi="Times New Roman"/>
          <w:sz w:val="28"/>
          <w:szCs w:val="28"/>
        </w:rPr>
        <w:t xml:space="preserve">программы </w:t>
      </w:r>
      <w:r w:rsidRPr="00132C9E">
        <w:rPr>
          <w:rFonts w:ascii="Times New Roman" w:hAnsi="Times New Roman"/>
          <w:sz w:val="28"/>
          <w:szCs w:val="28"/>
        </w:rPr>
        <w:t>коррекционной работы являются</w:t>
      </w:r>
      <w:r>
        <w:rPr>
          <w:rFonts w:ascii="Times New Roman" w:hAnsi="Times New Roman"/>
          <w:sz w:val="28"/>
          <w:szCs w:val="28"/>
        </w:rPr>
        <w:t>:</w:t>
      </w:r>
    </w:p>
    <w:p w:rsidR="003571C7" w:rsidRDefault="003571C7" w:rsidP="003571C7">
      <w:pPr>
        <w:spacing w:after="0" w:line="360" w:lineRule="auto"/>
        <w:ind w:firstLine="709"/>
        <w:contextualSpacing/>
        <w:jc w:val="both"/>
        <w:rPr>
          <w:rFonts w:ascii="Times New Roman" w:hAnsi="Times New Roman"/>
          <w:sz w:val="28"/>
          <w:szCs w:val="28"/>
        </w:rPr>
      </w:pPr>
      <w:r w:rsidRPr="00132C9E">
        <w:rPr>
          <w:rFonts w:ascii="Times New Roman" w:hAnsi="Times New Roman"/>
          <w:sz w:val="28"/>
          <w:szCs w:val="28"/>
        </w:rPr>
        <w:t>оптимально выстроенное взаимодействие специалистов</w:t>
      </w:r>
      <w:r>
        <w:rPr>
          <w:rFonts w:ascii="Times New Roman" w:hAnsi="Times New Roman"/>
          <w:sz w:val="28"/>
          <w:szCs w:val="28"/>
        </w:rPr>
        <w:t xml:space="preserve"> образовательной организации</w:t>
      </w:r>
      <w:r w:rsidRPr="00132C9E">
        <w:rPr>
          <w:rFonts w:ascii="Times New Roman" w:hAnsi="Times New Roman"/>
          <w:sz w:val="28"/>
          <w:szCs w:val="28"/>
        </w:rPr>
        <w:t>, обеспечивающее системное сопровождение обучающихся специалистами различного профиля</w:t>
      </w:r>
      <w:r>
        <w:rPr>
          <w:rFonts w:ascii="Times New Roman" w:hAnsi="Times New Roman"/>
          <w:sz w:val="28"/>
          <w:szCs w:val="28"/>
        </w:rPr>
        <w:t>;</w:t>
      </w:r>
    </w:p>
    <w:p w:rsidR="003571C7" w:rsidRPr="00132C9E" w:rsidRDefault="003571C7" w:rsidP="003571C7">
      <w:pPr>
        <w:keepNext/>
        <w:spacing w:after="0" w:line="360" w:lineRule="auto"/>
        <w:ind w:firstLine="709"/>
        <w:contextualSpacing/>
        <w:jc w:val="both"/>
        <w:rPr>
          <w:rFonts w:ascii="Times New Roman" w:hAnsi="Times New Roman"/>
          <w:sz w:val="28"/>
          <w:szCs w:val="28"/>
        </w:rPr>
      </w:pPr>
      <w:r w:rsidRPr="00132C9E">
        <w:rPr>
          <w:rFonts w:ascii="Times New Roman" w:hAnsi="Times New Roman"/>
          <w:sz w:val="28"/>
          <w:szCs w:val="28"/>
        </w:rPr>
        <w:t xml:space="preserve">социальное партнёрство, предполагающее профессиональное взаимодействие </w:t>
      </w:r>
      <w:r>
        <w:rPr>
          <w:rFonts w:ascii="Times New Roman" w:hAnsi="Times New Roman"/>
          <w:sz w:val="28"/>
          <w:szCs w:val="28"/>
        </w:rPr>
        <w:t>образовательной организации</w:t>
      </w:r>
      <w:r w:rsidRPr="00132C9E">
        <w:rPr>
          <w:rFonts w:ascii="Times New Roman" w:hAnsi="Times New Roman"/>
          <w:sz w:val="28"/>
          <w:szCs w:val="28"/>
        </w:rPr>
        <w:t xml:space="preserve"> с внешними ресурсами (организациями различных ведомств, общественными организациями и другими институтами общества).</w:t>
      </w:r>
    </w:p>
    <w:p w:rsidR="00F03F14" w:rsidRDefault="00F03F14" w:rsidP="00F03F14">
      <w:pPr>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w:t>
      </w:r>
      <w:r w:rsidRPr="00F03F14">
        <w:rPr>
          <w:rFonts w:ascii="Times New Roman" w:hAnsi="Times New Roman" w:cs="Times New Roman"/>
          <w:iCs/>
          <w:sz w:val="28"/>
          <w:szCs w:val="28"/>
        </w:rPr>
        <w:t>сихолого-педагогическое сопровождение</w:t>
      </w:r>
      <w:r w:rsidRPr="00F03F14">
        <w:rPr>
          <w:rFonts w:ascii="Times New Roman" w:hAnsi="Times New Roman" w:cs="Times New Roman"/>
          <w:sz w:val="28"/>
          <w:szCs w:val="28"/>
        </w:rPr>
        <w:t xml:space="preserve"> обучающихся с ЗПР осуществляют специалисты: учитель-дефектолог, логопед, специальный психолог или педагог-психолог, имеющий соответствующую профильную подготовку, социальный педагог, педагог дополнительного образования. </w:t>
      </w:r>
      <w:r w:rsidRPr="00F03F14">
        <w:rPr>
          <w:rFonts w:ascii="Times New Roman" w:hAnsi="Times New Roman" w:cs="Times New Roman"/>
          <w:sz w:val="28"/>
          <w:szCs w:val="28"/>
        </w:rPr>
        <w:lastRenderedPageBreak/>
        <w:t>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(центрах психолого-педагогической, медицинской и социальной помощи, ПМПК и других).</w:t>
      </w:r>
    </w:p>
    <w:p w:rsidR="004F132F" w:rsidRDefault="004F132F" w:rsidP="004F132F">
      <w:pPr>
        <w:spacing w:after="0" w:line="360" w:lineRule="auto"/>
        <w:ind w:firstLine="709"/>
        <w:contextualSpacing/>
        <w:jc w:val="both"/>
        <w:rPr>
          <w:rFonts w:ascii="Times New Roman" w:hAnsi="Times New Roman"/>
          <w:sz w:val="28"/>
          <w:szCs w:val="28"/>
        </w:rPr>
      </w:pPr>
      <w:r w:rsidRPr="00A336DF">
        <w:rPr>
          <w:rFonts w:ascii="Times New Roman" w:hAnsi="Times New Roman" w:cs="Times New Roman"/>
          <w:sz w:val="28"/>
          <w:szCs w:val="28"/>
        </w:rPr>
        <w:t>Программа коррекционной работы может предусматривать вариативные формы специального сопровождения обучающ</w:t>
      </w:r>
      <w:r>
        <w:rPr>
          <w:rFonts w:ascii="Times New Roman" w:hAnsi="Times New Roman" w:cs="Times New Roman"/>
          <w:sz w:val="28"/>
          <w:szCs w:val="28"/>
        </w:rPr>
        <w:t>ихся с ЗПР</w:t>
      </w:r>
      <w:r w:rsidRPr="00A336DF">
        <w:rPr>
          <w:rFonts w:ascii="Times New Roman" w:hAnsi="Times New Roman" w:cs="Times New Roman"/>
          <w:sz w:val="28"/>
          <w:szCs w:val="28"/>
        </w:rPr>
        <w:t xml:space="preserve">.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w:t>
      </w:r>
      <w:r>
        <w:rPr>
          <w:rFonts w:ascii="Times New Roman" w:hAnsi="Times New Roman" w:cs="Times New Roman"/>
          <w:sz w:val="28"/>
          <w:szCs w:val="28"/>
        </w:rPr>
        <w:t>ЗПР</w:t>
      </w:r>
      <w:r w:rsidRPr="00A336DF">
        <w:rPr>
          <w:rFonts w:ascii="Times New Roman" w:hAnsi="Times New Roman" w:cs="Times New Roman"/>
          <w:sz w:val="28"/>
          <w:szCs w:val="28"/>
        </w:rPr>
        <w:t xml:space="preserve"> и удовлетворению их особых образовательных потребностей.</w:t>
      </w:r>
    </w:p>
    <w:p w:rsidR="00F13801" w:rsidRPr="00F03F14" w:rsidRDefault="00F03F14" w:rsidP="00F03F14">
      <w:pPr>
        <w:tabs>
          <w:tab w:val="left" w:pos="0"/>
          <w:tab w:val="right" w:leader="dot" w:pos="9639"/>
        </w:tabs>
        <w:spacing w:after="0" w:line="360" w:lineRule="auto"/>
        <w:ind w:firstLine="709"/>
        <w:jc w:val="both"/>
        <w:rPr>
          <w:rFonts w:ascii="Times New Roman" w:hAnsi="Times New Roman" w:cs="Times New Roman"/>
          <w:sz w:val="28"/>
          <w:szCs w:val="28"/>
        </w:rPr>
      </w:pPr>
      <w:r w:rsidRPr="00F03F14">
        <w:rPr>
          <w:rFonts w:ascii="Times New Roman" w:hAnsi="Times New Roman" w:cs="Times New Roman"/>
          <w:sz w:val="28"/>
          <w:szCs w:val="28"/>
        </w:rPr>
        <w:t>Программа коррекционной работы должна содержать: цель, задачи</w:t>
      </w:r>
      <w:r w:rsidRPr="00F03F14">
        <w:rPr>
          <w:rFonts w:ascii="Times New Roman" w:hAnsi="Times New Roman" w:cs="Times New Roman"/>
          <w:caps/>
          <w:sz w:val="28"/>
          <w:szCs w:val="28"/>
        </w:rPr>
        <w:t>,</w:t>
      </w:r>
      <w:r w:rsidRPr="00F03F14">
        <w:rPr>
          <w:rFonts w:ascii="Times New Roman" w:hAnsi="Times New Roman" w:cs="Times New Roman"/>
          <w:sz w:val="28"/>
          <w:szCs w:val="28"/>
        </w:rPr>
        <w:t xml:space="preserve">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FB065A" w:rsidRPr="00F03F14" w:rsidRDefault="00853FD5" w:rsidP="00F03F14">
      <w:pPr>
        <w:tabs>
          <w:tab w:val="left" w:pos="0"/>
          <w:tab w:val="right" w:leader="dot" w:pos="9639"/>
        </w:tabs>
        <w:spacing w:after="0" w:line="360" w:lineRule="auto"/>
        <w:ind w:firstLine="709"/>
        <w:jc w:val="both"/>
        <w:rPr>
          <w:rFonts w:ascii="Times New Roman" w:hAnsi="Times New Roman" w:cs="Times New Roman"/>
          <w:sz w:val="28"/>
          <w:szCs w:val="28"/>
        </w:rPr>
      </w:pPr>
      <w:r w:rsidRPr="00C6295C">
        <w:rPr>
          <w:rFonts w:ascii="Times New Roman" w:hAnsi="Times New Roman" w:cs="Times New Roman"/>
          <w:color w:val="auto"/>
          <w:spacing w:val="2"/>
          <w:sz w:val="28"/>
          <w:szCs w:val="28"/>
        </w:rPr>
        <w:t xml:space="preserve">Программа коррекционной работы </w:t>
      </w:r>
      <w:r w:rsidR="004F132F">
        <w:rPr>
          <w:rFonts w:ascii="Times New Roman" w:hAnsi="Times New Roman" w:cs="Times New Roman"/>
          <w:color w:val="auto"/>
          <w:spacing w:val="2"/>
          <w:sz w:val="28"/>
          <w:szCs w:val="28"/>
        </w:rPr>
        <w:t>разрабатывается</w:t>
      </w:r>
      <w:r w:rsidRPr="00C6295C">
        <w:rPr>
          <w:rFonts w:ascii="Times New Roman" w:hAnsi="Times New Roman" w:cs="Times New Roman"/>
          <w:color w:val="auto"/>
          <w:spacing w:val="2"/>
          <w:sz w:val="28"/>
          <w:szCs w:val="28"/>
        </w:rPr>
        <w:t xml:space="preserve"> Организацией самостоятельно в соответствии с </w:t>
      </w:r>
      <w:r>
        <w:rPr>
          <w:rFonts w:ascii="Times New Roman" w:hAnsi="Times New Roman" w:cs="Times New Roman"/>
          <w:color w:val="auto"/>
          <w:spacing w:val="2"/>
          <w:sz w:val="28"/>
          <w:szCs w:val="28"/>
        </w:rPr>
        <w:t>ФГОС НОО обучающихся с ОВЗ</w:t>
      </w:r>
      <w:r w:rsidRPr="00C6295C">
        <w:rPr>
          <w:rFonts w:ascii="Times New Roman" w:hAnsi="Times New Roman" w:cs="Times New Roman"/>
          <w:color w:val="auto"/>
          <w:spacing w:val="2"/>
          <w:sz w:val="28"/>
          <w:szCs w:val="28"/>
        </w:rPr>
        <w:t xml:space="preserve"> и с учётом </w:t>
      </w:r>
      <w:r>
        <w:rPr>
          <w:rFonts w:ascii="Times New Roman" w:hAnsi="Times New Roman" w:cs="Times New Roman"/>
          <w:color w:val="auto"/>
          <w:spacing w:val="2"/>
          <w:sz w:val="28"/>
          <w:szCs w:val="28"/>
        </w:rPr>
        <w:t>ПрАООП НОО обучающихся с ЗПР</w:t>
      </w:r>
      <w:r w:rsidRPr="00853FD5">
        <w:rPr>
          <w:rFonts w:ascii="Times New Roman" w:hAnsi="Times New Roman" w:cs="Times New Roman"/>
          <w:color w:val="auto"/>
          <w:spacing w:val="2"/>
          <w:sz w:val="28"/>
          <w:szCs w:val="28"/>
          <w:vertAlign w:val="superscript"/>
        </w:rPr>
        <w:footnoteReference w:id="7"/>
      </w:r>
      <w:r w:rsidRPr="00C6295C">
        <w:rPr>
          <w:rFonts w:ascii="Times New Roman" w:hAnsi="Times New Roman" w:cs="Times New Roman"/>
          <w:color w:val="auto"/>
          <w:spacing w:val="2"/>
          <w:sz w:val="28"/>
          <w:szCs w:val="28"/>
        </w:rPr>
        <w:t>.</w:t>
      </w:r>
    </w:p>
    <w:p w:rsidR="00156537" w:rsidRPr="00156537" w:rsidRDefault="00156537" w:rsidP="001B01F3">
      <w:pPr>
        <w:tabs>
          <w:tab w:val="left" w:pos="0"/>
          <w:tab w:val="right" w:leader="dot" w:pos="9639"/>
        </w:tabs>
        <w:spacing w:before="240" w:after="120" w:line="240" w:lineRule="auto"/>
        <w:jc w:val="center"/>
        <w:outlineLvl w:val="1"/>
        <w:rPr>
          <w:rFonts w:ascii="Times New Roman" w:hAnsi="Times New Roman" w:cs="Times New Roman"/>
          <w:b/>
          <w:sz w:val="28"/>
          <w:szCs w:val="28"/>
        </w:rPr>
      </w:pPr>
      <w:bookmarkStart w:id="8" w:name="_Toc415833120"/>
      <w:r w:rsidRPr="00156537">
        <w:rPr>
          <w:rFonts w:ascii="Times New Roman" w:hAnsi="Times New Roman" w:cs="Times New Roman"/>
          <w:b/>
          <w:sz w:val="28"/>
          <w:szCs w:val="28"/>
        </w:rPr>
        <w:t xml:space="preserve">2.3. </w:t>
      </w:r>
      <w:r w:rsidR="00F13801" w:rsidRPr="00F13801">
        <w:rPr>
          <w:rFonts w:ascii="Times New Roman" w:hAnsi="Times New Roman" w:cs="Times New Roman"/>
          <w:b/>
          <w:sz w:val="28"/>
          <w:szCs w:val="28"/>
        </w:rPr>
        <w:t>Организационный раздел</w:t>
      </w:r>
      <w:bookmarkEnd w:id="8"/>
    </w:p>
    <w:p w:rsidR="00545616" w:rsidRDefault="00C16375" w:rsidP="00E83012">
      <w:pPr>
        <w:tabs>
          <w:tab w:val="left" w:pos="0"/>
          <w:tab w:val="right" w:leader="dot" w:pos="9639"/>
        </w:tabs>
        <w:spacing w:before="120" w:after="120" w:line="240" w:lineRule="auto"/>
        <w:jc w:val="center"/>
        <w:outlineLvl w:val="2"/>
        <w:rPr>
          <w:rFonts w:ascii="Times New Roman" w:hAnsi="Times New Roman" w:cs="Times New Roman"/>
          <w:color w:val="auto"/>
          <w:sz w:val="28"/>
          <w:szCs w:val="28"/>
        </w:rPr>
      </w:pPr>
      <w:bookmarkStart w:id="9" w:name="_Toc415833121"/>
      <w:r w:rsidRPr="00FB065A">
        <w:rPr>
          <w:rFonts w:ascii="Times New Roman" w:hAnsi="Times New Roman" w:cs="Times New Roman"/>
          <w:b/>
          <w:color w:val="auto"/>
          <w:sz w:val="28"/>
          <w:szCs w:val="28"/>
        </w:rPr>
        <w:t xml:space="preserve">2.3.1. </w:t>
      </w:r>
      <w:r w:rsidRPr="00F63254">
        <w:rPr>
          <w:rFonts w:ascii="Times New Roman" w:hAnsi="Times New Roman" w:cs="Times New Roman"/>
          <w:b/>
          <w:color w:val="auto"/>
          <w:sz w:val="28"/>
          <w:szCs w:val="28"/>
        </w:rPr>
        <w:t>Учебный план</w:t>
      </w:r>
      <w:bookmarkEnd w:id="9"/>
    </w:p>
    <w:p w:rsidR="001B01F3" w:rsidRDefault="006E0C9D" w:rsidP="006E0C9D">
      <w:pPr>
        <w:tabs>
          <w:tab w:val="left" w:pos="0"/>
          <w:tab w:val="right" w:leader="dot" w:pos="9639"/>
        </w:tabs>
        <w:spacing w:after="0" w:line="360" w:lineRule="auto"/>
        <w:ind w:firstLine="709"/>
        <w:jc w:val="both"/>
        <w:rPr>
          <w:rFonts w:ascii="Times New Roman" w:hAnsi="Times New Roman" w:cs="Times New Roman"/>
          <w:bCs/>
          <w:kern w:val="2"/>
          <w:sz w:val="28"/>
          <w:szCs w:val="28"/>
        </w:rPr>
      </w:pPr>
      <w:r w:rsidRPr="006E0C9D">
        <w:rPr>
          <w:rFonts w:ascii="Times New Roman" w:hAnsi="Times New Roman" w:cs="Times New Roman"/>
          <w:bCs/>
          <w:sz w:val="28"/>
          <w:szCs w:val="28"/>
        </w:rPr>
        <w:t xml:space="preserve">Обязательные предметные области учебного плана и </w:t>
      </w:r>
      <w:r>
        <w:rPr>
          <w:rFonts w:ascii="Times New Roman" w:hAnsi="Times New Roman" w:cs="Times New Roman"/>
          <w:bCs/>
          <w:sz w:val="28"/>
          <w:szCs w:val="28"/>
        </w:rPr>
        <w:t>учебные предметы</w:t>
      </w:r>
      <w:r w:rsidRPr="006E0C9D">
        <w:rPr>
          <w:rFonts w:ascii="Times New Roman" w:hAnsi="Times New Roman" w:cs="Times New Roman"/>
          <w:bCs/>
          <w:kern w:val="2"/>
          <w:sz w:val="28"/>
          <w:szCs w:val="28"/>
        </w:rPr>
        <w:t xml:space="preserve"> соответствуют ФГОС НОО</w:t>
      </w:r>
      <w:r w:rsidRPr="006E0C9D">
        <w:rPr>
          <w:rStyle w:val="a4"/>
          <w:rFonts w:ascii="Times New Roman" w:hAnsi="Times New Roman" w:cs="Times New Roman"/>
          <w:bCs/>
          <w:kern w:val="2"/>
          <w:sz w:val="28"/>
          <w:szCs w:val="28"/>
        </w:rPr>
        <w:footnoteReference w:id="8"/>
      </w:r>
      <w:r w:rsidRPr="006E0C9D">
        <w:rPr>
          <w:rFonts w:ascii="Times New Roman" w:hAnsi="Times New Roman" w:cs="Times New Roman"/>
          <w:bCs/>
          <w:kern w:val="2"/>
          <w:sz w:val="28"/>
          <w:szCs w:val="28"/>
        </w:rPr>
        <w:t>.</w:t>
      </w:r>
    </w:p>
    <w:p w:rsidR="00AB7ADF" w:rsidRPr="00AB7ADF" w:rsidRDefault="00AB7ADF" w:rsidP="004F132F">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AB7ADF">
        <w:rPr>
          <w:rFonts w:ascii="Times New Roman" w:hAnsi="Times New Roman" w:cs="Times New Roman"/>
          <w:color w:val="000000"/>
          <w:kern w:val="0"/>
          <w:sz w:val="28"/>
          <w:szCs w:val="28"/>
          <w:u w:color="000000"/>
        </w:rPr>
        <w:t xml:space="preserve">В соответствии с ФГОС НОО обучающихся с ОВЗ на коррекционную работу отводится не менее 5 часов </w:t>
      </w:r>
      <w:r w:rsidRPr="00AB7ADF">
        <w:rPr>
          <w:rFonts w:ascii="Times New Roman" w:hAnsi="Times New Roman" w:cs="Times New Roman"/>
          <w:bCs/>
          <w:color w:val="000000"/>
          <w:kern w:val="0"/>
          <w:sz w:val="28"/>
          <w:szCs w:val="28"/>
          <w:u w:color="000000"/>
        </w:rPr>
        <w:t>в неделю</w:t>
      </w:r>
      <w:r w:rsidRPr="00AB7ADF">
        <w:rPr>
          <w:rFonts w:ascii="Times New Roman" w:hAnsi="Times New Roman" w:cs="Times New Roman"/>
          <w:b/>
          <w:bCs/>
          <w:color w:val="000000"/>
          <w:kern w:val="0"/>
          <w:sz w:val="28"/>
          <w:szCs w:val="28"/>
          <w:u w:color="000000"/>
        </w:rPr>
        <w:t xml:space="preserve"> </w:t>
      </w:r>
      <w:r w:rsidRPr="00AB7ADF">
        <w:rPr>
          <w:rFonts w:ascii="Times New Roman" w:hAnsi="Times New Roman" w:cs="Times New Roman"/>
          <w:color w:val="000000"/>
          <w:kern w:val="0"/>
          <w:sz w:val="28"/>
          <w:szCs w:val="28"/>
          <w:u w:color="000000"/>
        </w:rPr>
        <w:t>на одного обучающегося в зависимости от его потребностей.</w:t>
      </w:r>
    </w:p>
    <w:p w:rsidR="00907752" w:rsidRPr="00FB065A" w:rsidRDefault="00FB065A" w:rsidP="00FB065A">
      <w:pPr>
        <w:tabs>
          <w:tab w:val="left" w:pos="0"/>
          <w:tab w:val="right" w:leader="dot" w:pos="9639"/>
        </w:tabs>
        <w:spacing w:before="120" w:after="120" w:line="240" w:lineRule="auto"/>
        <w:jc w:val="center"/>
        <w:outlineLvl w:val="2"/>
        <w:rPr>
          <w:rFonts w:ascii="Times New Roman" w:hAnsi="Times New Roman" w:cs="Times New Roman"/>
          <w:b/>
          <w:color w:val="auto"/>
          <w:sz w:val="28"/>
          <w:szCs w:val="28"/>
        </w:rPr>
      </w:pPr>
      <w:bookmarkStart w:id="10" w:name="_Toc415833122"/>
      <w:r w:rsidRPr="00FB065A">
        <w:rPr>
          <w:rFonts w:ascii="Times New Roman" w:hAnsi="Times New Roman" w:cs="Times New Roman"/>
          <w:b/>
          <w:color w:val="auto"/>
          <w:sz w:val="28"/>
          <w:szCs w:val="28"/>
        </w:rPr>
        <w:lastRenderedPageBreak/>
        <w:t>2.3.</w:t>
      </w:r>
      <w:r w:rsidR="00C16375">
        <w:rPr>
          <w:rFonts w:ascii="Times New Roman" w:hAnsi="Times New Roman" w:cs="Times New Roman"/>
          <w:b/>
          <w:color w:val="auto"/>
          <w:sz w:val="28"/>
          <w:szCs w:val="28"/>
        </w:rPr>
        <w:t>2</w:t>
      </w:r>
      <w:r w:rsidRPr="00FB065A">
        <w:rPr>
          <w:rFonts w:ascii="Times New Roman" w:hAnsi="Times New Roman" w:cs="Times New Roman"/>
          <w:b/>
          <w:color w:val="auto"/>
          <w:sz w:val="28"/>
          <w:szCs w:val="28"/>
        </w:rPr>
        <w:t xml:space="preserve">. Система условий реализации адаптированной основной </w:t>
      </w:r>
      <w:r w:rsidR="00451FFD">
        <w:rPr>
          <w:rFonts w:ascii="Times New Roman" w:hAnsi="Times New Roman" w:cs="Times New Roman"/>
          <w:b/>
          <w:color w:val="auto"/>
          <w:sz w:val="28"/>
          <w:szCs w:val="28"/>
        </w:rPr>
        <w:t>обще</w:t>
      </w:r>
      <w:r w:rsidRPr="00FB065A">
        <w:rPr>
          <w:rFonts w:ascii="Times New Roman" w:hAnsi="Times New Roman" w:cs="Times New Roman"/>
          <w:b/>
          <w:color w:val="auto"/>
          <w:sz w:val="28"/>
          <w:szCs w:val="28"/>
        </w:rPr>
        <w:t>образовательной программы начального общего образования обучающихся с задержкой психического развития</w:t>
      </w:r>
      <w:bookmarkEnd w:id="10"/>
    </w:p>
    <w:p w:rsidR="00091153" w:rsidRDefault="00091153" w:rsidP="00B91F39">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sz w:val="28"/>
          <w:szCs w:val="28"/>
        </w:rPr>
        <w:t>Требования к условиям получения образования обучающимися с ЗПР</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определяются</w:t>
      </w:r>
      <w:r w:rsidRPr="00F63254">
        <w:rPr>
          <w:rFonts w:ascii="Times New Roman" w:hAnsi="Times New Roman" w:cs="Times New Roman"/>
          <w:caps/>
          <w:sz w:val="28"/>
          <w:szCs w:val="28"/>
        </w:rPr>
        <w:t xml:space="preserve"> </w:t>
      </w:r>
      <w:r w:rsidR="00CD55FB">
        <w:rPr>
          <w:rFonts w:ascii="Times New Roman" w:hAnsi="Times New Roman" w:cs="Times New Roman"/>
          <w:caps/>
          <w:sz w:val="28"/>
          <w:szCs w:val="28"/>
        </w:rPr>
        <w:t xml:space="preserve">ФГОС НОО </w:t>
      </w:r>
      <w:r w:rsidR="00CD55FB">
        <w:rPr>
          <w:rFonts w:ascii="Times New Roman" w:hAnsi="Times New Roman" w:cs="Times New Roman"/>
          <w:sz w:val="28"/>
          <w:szCs w:val="28"/>
        </w:rPr>
        <w:t>обучающихся с</w:t>
      </w:r>
      <w:r w:rsidR="00CD55FB">
        <w:rPr>
          <w:rFonts w:ascii="Times New Roman" w:hAnsi="Times New Roman" w:cs="Times New Roman"/>
          <w:caps/>
          <w:sz w:val="28"/>
          <w:szCs w:val="28"/>
        </w:rPr>
        <w:t xml:space="preserve"> овз</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и</w:t>
      </w:r>
      <w:r w:rsidRPr="00F63254">
        <w:rPr>
          <w:rFonts w:ascii="Times New Roman" w:hAnsi="Times New Roman" w:cs="Times New Roman"/>
          <w:caps/>
          <w:sz w:val="28"/>
          <w:szCs w:val="28"/>
        </w:rPr>
        <w:t xml:space="preserve"> </w:t>
      </w:r>
      <w:r w:rsidRPr="00F63254">
        <w:rPr>
          <w:rFonts w:ascii="Times New Roman" w:hAnsi="Times New Roman" w:cs="Times New Roman"/>
          <w:color w:val="auto"/>
          <w:sz w:val="28"/>
          <w:szCs w:val="28"/>
        </w:rPr>
        <w:t xml:space="preserve">представляют собой систему требований к кадровым, финансовым, материально-техническим и иным условиям реализации АООП НОО </w:t>
      </w:r>
      <w:r>
        <w:rPr>
          <w:rFonts w:ascii="Times New Roman" w:hAnsi="Times New Roman" w:cs="Times New Roman"/>
          <w:color w:val="auto"/>
          <w:sz w:val="28"/>
          <w:szCs w:val="28"/>
        </w:rPr>
        <w:t xml:space="preserve">обучающихся с ЗПР </w:t>
      </w:r>
      <w:r w:rsidRPr="00F63254">
        <w:rPr>
          <w:rFonts w:ascii="Times New Roman" w:hAnsi="Times New Roman" w:cs="Times New Roman"/>
          <w:color w:val="auto"/>
          <w:sz w:val="28"/>
          <w:szCs w:val="28"/>
        </w:rPr>
        <w:t>и достижения планируемых результатов этой категорией обучающихся.</w:t>
      </w:r>
    </w:p>
    <w:p w:rsidR="00B91F39" w:rsidRPr="00B91F39" w:rsidRDefault="00B91F39" w:rsidP="00B91F39">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B91F39">
        <w:rPr>
          <w:rFonts w:ascii="Times New Roman" w:hAnsi="Times New Roman" w:cs="Times New Roman"/>
          <w:sz w:val="28"/>
          <w:szCs w:val="28"/>
        </w:rPr>
        <w:t xml:space="preserve">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w:t>
      </w:r>
      <w:r w:rsidRPr="00B91F39">
        <w:rPr>
          <w:rFonts w:ascii="Times New Roman" w:hAnsi="Times New Roman" w:cs="Times New Roman"/>
          <w:spacing w:val="2"/>
          <w:sz w:val="28"/>
          <w:szCs w:val="28"/>
        </w:rPr>
        <w:t>НОО</w:t>
      </w:r>
      <w:r w:rsidRPr="00B91F39">
        <w:rPr>
          <w:rFonts w:ascii="Times New Roman" w:hAnsi="Times New Roman" w:cs="Times New Roman"/>
          <w:sz w:val="28"/>
          <w:szCs w:val="28"/>
        </w:rPr>
        <w:t>, и структурируются по сферам ресурсного обеспечения. Интегративным результатом реализации указанных требований является создание комфортной коррекционно-развивающей образовательной среды для обучающихся с ЗПР,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rsidR="00545616" w:rsidRPr="00F63254" w:rsidRDefault="00545616" w:rsidP="00B91F39">
      <w:pPr>
        <w:spacing w:after="0" w:line="360" w:lineRule="auto"/>
        <w:ind w:firstLine="709"/>
        <w:jc w:val="both"/>
        <w:rPr>
          <w:rFonts w:ascii="Times New Roman" w:hAnsi="Times New Roman" w:cs="Times New Roman"/>
          <w:b/>
          <w:color w:val="auto"/>
          <w:sz w:val="28"/>
          <w:szCs w:val="28"/>
        </w:rPr>
      </w:pPr>
      <w:r w:rsidRPr="00F63254">
        <w:rPr>
          <w:rFonts w:ascii="Times New Roman" w:hAnsi="Times New Roman" w:cs="Times New Roman"/>
          <w:b/>
          <w:kern w:val="28"/>
          <w:sz w:val="28"/>
          <w:szCs w:val="28"/>
        </w:rPr>
        <w:t>Кадровые условия</w:t>
      </w:r>
    </w:p>
    <w:p w:rsidR="00857181" w:rsidRPr="003A3A54" w:rsidRDefault="00857181" w:rsidP="00B91F39">
      <w:pPr>
        <w:pStyle w:val="ad"/>
        <w:spacing w:after="0" w:line="360" w:lineRule="auto"/>
        <w:ind w:firstLine="709"/>
        <w:jc w:val="both"/>
        <w:rPr>
          <w:rFonts w:ascii="Times New Roman" w:hAnsi="Times New Roman"/>
          <w:sz w:val="28"/>
          <w:szCs w:val="28"/>
        </w:rPr>
      </w:pPr>
      <w:r w:rsidRPr="003A3A54">
        <w:rPr>
          <w:rFonts w:ascii="Times New Roman" w:hAnsi="Times New Roman"/>
          <w:sz w:val="28"/>
          <w:szCs w:val="28"/>
        </w:rPr>
        <w:t xml:space="preserve">Описание кадровых условий реализации </w:t>
      </w:r>
      <w:r>
        <w:rPr>
          <w:rFonts w:ascii="Times New Roman" w:hAnsi="Times New Roman"/>
          <w:sz w:val="28"/>
          <w:szCs w:val="28"/>
        </w:rPr>
        <w:t>АООП НОО</w:t>
      </w:r>
      <w:r w:rsidRPr="003A3A54">
        <w:rPr>
          <w:rFonts w:ascii="Times New Roman" w:hAnsi="Times New Roman"/>
          <w:sz w:val="28"/>
          <w:szCs w:val="28"/>
        </w:rPr>
        <w:t xml:space="preserve"> включает:</w:t>
      </w:r>
    </w:p>
    <w:p w:rsidR="00857181" w:rsidRPr="003A3A54" w:rsidRDefault="00857181" w:rsidP="00B91F39">
      <w:pPr>
        <w:pStyle w:val="afc"/>
        <w:ind w:firstLine="709"/>
      </w:pPr>
      <w:r>
        <w:t>• </w:t>
      </w:r>
      <w:r w:rsidRPr="003A3A54">
        <w:rPr>
          <w:caps w:val="0"/>
        </w:rPr>
        <w:t xml:space="preserve">характеристику укомплектованности </w:t>
      </w:r>
      <w:r>
        <w:rPr>
          <w:caps w:val="0"/>
        </w:rPr>
        <w:t>Организации</w:t>
      </w:r>
      <w:r w:rsidRPr="003A3A54">
        <w:rPr>
          <w:caps w:val="0"/>
        </w:rPr>
        <w:t>;</w:t>
      </w:r>
    </w:p>
    <w:p w:rsidR="00857181" w:rsidRPr="003A3A54" w:rsidRDefault="00857181" w:rsidP="00B91F39">
      <w:pPr>
        <w:pStyle w:val="afc"/>
        <w:ind w:firstLine="709"/>
      </w:pPr>
      <w:r>
        <w:t>• </w:t>
      </w:r>
      <w:r w:rsidRPr="003A3A54">
        <w:rPr>
          <w:caps w:val="0"/>
        </w:rPr>
        <w:t xml:space="preserve">описание уровня квалификации работников </w:t>
      </w:r>
      <w:r>
        <w:rPr>
          <w:caps w:val="0"/>
        </w:rPr>
        <w:t>Организации</w:t>
      </w:r>
      <w:r w:rsidRPr="003A3A54">
        <w:rPr>
          <w:caps w:val="0"/>
        </w:rPr>
        <w:t xml:space="preserve"> и их функциональных обязанностей;</w:t>
      </w:r>
    </w:p>
    <w:p w:rsidR="00857181" w:rsidRPr="003A3A54" w:rsidRDefault="00857181" w:rsidP="00B91F39">
      <w:pPr>
        <w:pStyle w:val="afc"/>
        <w:ind w:firstLine="709"/>
      </w:pPr>
      <w:r>
        <w:t>• </w:t>
      </w:r>
      <w:r w:rsidRPr="003A3A54">
        <w:rPr>
          <w:caps w:val="0"/>
        </w:rPr>
        <w:t>описание реализуемой системы непрерывного профессионального развития и повышения квалификации педагогических работников;</w:t>
      </w:r>
    </w:p>
    <w:p w:rsidR="00857181" w:rsidRPr="003A3A54" w:rsidRDefault="00857181" w:rsidP="00B91F39">
      <w:pPr>
        <w:pStyle w:val="afc"/>
        <w:ind w:firstLine="709"/>
      </w:pPr>
      <w:r>
        <w:t>• </w:t>
      </w:r>
      <w:r w:rsidRPr="003A3A54">
        <w:rPr>
          <w:caps w:val="0"/>
        </w:rPr>
        <w:t>описание системы оценки деятельности членов педагогического коллектива.</w:t>
      </w:r>
    </w:p>
    <w:p w:rsidR="00B91F39" w:rsidRPr="00F63254" w:rsidRDefault="00B91F39" w:rsidP="00B91F39">
      <w:pPr>
        <w:pStyle w:val="14TexstOSNOVA1012"/>
        <w:spacing w:line="360" w:lineRule="auto"/>
        <w:ind w:firstLine="709"/>
        <w:rPr>
          <w:rFonts w:ascii="Times New Roman" w:hAnsi="Times New Roman" w:cs="Times New Roman"/>
          <w:caps/>
          <w:color w:val="auto"/>
          <w:sz w:val="28"/>
          <w:szCs w:val="28"/>
        </w:rPr>
      </w:pPr>
      <w:r w:rsidRPr="00F63254">
        <w:rPr>
          <w:rFonts w:ascii="Times New Roman" w:hAnsi="Times New Roman" w:cs="Times New Roman"/>
          <w:sz w:val="28"/>
          <w:szCs w:val="28"/>
        </w:rPr>
        <w:t xml:space="preserve">Образовательная организация, реализующая АООП НОО для обучающихся с ЗПР, должна быть укомплектована педагогическими, </w:t>
      </w:r>
      <w:r w:rsidRPr="00F63254">
        <w:rPr>
          <w:rFonts w:ascii="Times New Roman" w:hAnsi="Times New Roman" w:cs="Times New Roman"/>
          <w:sz w:val="28"/>
          <w:szCs w:val="28"/>
        </w:rPr>
        <w:lastRenderedPageBreak/>
        <w:t>руководящими и иными работниками имеющими, профессиональную подготовку соответствующего уровня и направленности.</w:t>
      </w:r>
    </w:p>
    <w:p w:rsidR="00B91F39" w:rsidRDefault="00B91F39" w:rsidP="00F46509">
      <w:pPr>
        <w:shd w:val="clear" w:color="auto" w:fill="FFFFFF"/>
        <w:autoSpaceDE w:val="0"/>
        <w:spacing w:after="0" w:line="360" w:lineRule="auto"/>
        <w:ind w:firstLine="720"/>
        <w:jc w:val="both"/>
        <w:rPr>
          <w:rFonts w:ascii="Times New Roman" w:hAnsi="Times New Roman" w:cs="Times New Roman"/>
          <w:sz w:val="28"/>
          <w:szCs w:val="28"/>
        </w:rPr>
      </w:pPr>
      <w:r w:rsidRPr="00B91F39">
        <w:rPr>
          <w:rFonts w:ascii="Times New Roman" w:hAnsi="Times New Roman" w:cs="Times New Roman"/>
          <w:sz w:val="28"/>
          <w:szCs w:val="28"/>
        </w:rPr>
        <w:t xml:space="preserve">Уровень квалификации работников образовательной организации, реализующей АООП НОО обучающихся с ЗПР,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w:t>
      </w:r>
      <w:r w:rsidRPr="00F46509">
        <w:rPr>
          <w:rFonts w:ascii="Times New Roman" w:hAnsi="Times New Roman" w:cs="Times New Roman"/>
          <w:sz w:val="28"/>
          <w:szCs w:val="28"/>
        </w:rPr>
        <w:t xml:space="preserve">государственной или муниципальной образовательной организации - также квалификационной категории. </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color w:val="auto"/>
          <w:sz w:val="28"/>
          <w:szCs w:val="28"/>
        </w:rPr>
        <w:t>В штат специалистов образовательной организации, реализующей вариант 7.1 АООП НОО обучающихся с ЗПР должны входить: учитель начальных классов, учитель музыки, учитель рисования, учитель физической культуры, учитель иностранного языка, воспитатель, педагог-психолог, социальный педагог, педагог-организатор, педагог дополнительного образования, учитель-логопед.</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color w:val="auto"/>
          <w:sz w:val="28"/>
          <w:szCs w:val="28"/>
        </w:rPr>
        <w:t xml:space="preserve">Педагоги образовательной организации, которые реализуют </w:t>
      </w:r>
      <w:r w:rsidRPr="00D04D2E">
        <w:rPr>
          <w:rFonts w:ascii="Times New Roman" w:hAnsi="Times New Roman" w:cs="Times New Roman"/>
          <w:b/>
          <w:bCs/>
          <w:i/>
          <w:iCs/>
          <w:color w:val="auto"/>
          <w:sz w:val="28"/>
          <w:szCs w:val="28"/>
        </w:rPr>
        <w:t xml:space="preserve">программу коррекционной работы </w:t>
      </w:r>
      <w:r w:rsidR="00FB4966">
        <w:rPr>
          <w:rFonts w:ascii="Times New Roman" w:hAnsi="Times New Roman" w:cs="Times New Roman"/>
          <w:bCs/>
          <w:iCs/>
          <w:color w:val="auto"/>
          <w:sz w:val="28"/>
          <w:szCs w:val="28"/>
        </w:rPr>
        <w:t xml:space="preserve">АООП НОО обучающихся с ЗПР </w:t>
      </w:r>
      <w:r w:rsidRPr="00D04D2E">
        <w:rPr>
          <w:rFonts w:ascii="Times New Roman" w:hAnsi="Times New Roman" w:cs="Times New Roman"/>
          <w:color w:val="auto"/>
          <w:sz w:val="28"/>
          <w:szCs w:val="28"/>
        </w:rPr>
        <w:t>(вариант 7.1)</w:t>
      </w:r>
      <w:r w:rsidR="00FB4966">
        <w:rPr>
          <w:rFonts w:ascii="Times New Roman" w:hAnsi="Times New Roman" w:cs="Times New Roman"/>
          <w:color w:val="auto"/>
          <w:sz w:val="28"/>
          <w:szCs w:val="28"/>
        </w:rPr>
        <w:t>,</w:t>
      </w:r>
      <w:r w:rsidRPr="00D04D2E">
        <w:rPr>
          <w:rFonts w:ascii="Times New Roman" w:hAnsi="Times New Roman" w:cs="Times New Roman"/>
          <w:color w:val="auto"/>
          <w:sz w:val="28"/>
          <w:szCs w:val="28"/>
        </w:rPr>
        <w:t xml:space="preserve"> должны иметь высшее профессиональное образование</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по одному</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из вариантов программ подготовки</w:t>
      </w:r>
      <w:r w:rsidRPr="00D04D2E">
        <w:rPr>
          <w:rFonts w:ascii="Times New Roman" w:hAnsi="Times New Roman" w:cs="Times New Roman"/>
          <w:caps/>
          <w:color w:val="auto"/>
          <w:sz w:val="28"/>
          <w:szCs w:val="28"/>
        </w:rPr>
        <w:t>:</w:t>
      </w:r>
    </w:p>
    <w:p w:rsidR="00270609" w:rsidRPr="00D04D2E" w:rsidRDefault="00270609" w:rsidP="00D04D2E">
      <w:pPr>
        <w:pStyle w:val="western"/>
        <w:spacing w:before="0" w:beforeAutospacing="0" w:line="360" w:lineRule="auto"/>
        <w:ind w:firstLine="709"/>
        <w:jc w:val="both"/>
        <w:rPr>
          <w:color w:val="auto"/>
          <w:sz w:val="28"/>
          <w:szCs w:val="28"/>
        </w:rPr>
      </w:pPr>
      <w:r w:rsidRPr="00D04D2E">
        <w:rPr>
          <w:color w:val="auto"/>
          <w:sz w:val="28"/>
          <w:szCs w:val="28"/>
        </w:rPr>
        <w:t>а) по направлению «Специальное (дефектологическое) образование» по образовательным программам подготовки олигофренопедагога;</w:t>
      </w:r>
    </w:p>
    <w:p w:rsidR="00270609" w:rsidRPr="00D04D2E" w:rsidRDefault="00270609" w:rsidP="00D04D2E">
      <w:pPr>
        <w:pStyle w:val="western"/>
        <w:spacing w:before="0" w:beforeAutospacing="0" w:line="360" w:lineRule="auto"/>
        <w:ind w:firstLine="709"/>
        <w:jc w:val="both"/>
        <w:rPr>
          <w:color w:val="auto"/>
          <w:sz w:val="28"/>
          <w:szCs w:val="28"/>
        </w:rPr>
      </w:pPr>
      <w:r w:rsidRPr="00D04D2E">
        <w:rPr>
          <w:color w:val="auto"/>
          <w:sz w:val="28"/>
          <w:szCs w:val="28"/>
        </w:rPr>
        <w:t>б) по направлению «Педагогика» по образовательным программам подготовки олигофренопедагога;</w:t>
      </w:r>
    </w:p>
    <w:p w:rsidR="00270609" w:rsidRPr="00D04D2E" w:rsidRDefault="00270609" w:rsidP="00D04D2E">
      <w:pPr>
        <w:pStyle w:val="western"/>
        <w:spacing w:before="0" w:beforeAutospacing="0" w:line="360" w:lineRule="auto"/>
        <w:ind w:firstLine="709"/>
        <w:jc w:val="both"/>
        <w:rPr>
          <w:color w:val="auto"/>
          <w:sz w:val="28"/>
          <w:szCs w:val="28"/>
        </w:rPr>
      </w:pPr>
      <w:r w:rsidRPr="00D04D2E">
        <w:rPr>
          <w:color w:val="auto"/>
          <w:sz w:val="28"/>
          <w:szCs w:val="28"/>
        </w:rPr>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270609" w:rsidRPr="00D04D2E" w:rsidRDefault="00270609" w:rsidP="00D04D2E">
      <w:pPr>
        <w:pStyle w:val="western"/>
        <w:spacing w:before="0" w:beforeAutospacing="0" w:line="360" w:lineRule="auto"/>
        <w:ind w:firstLine="709"/>
        <w:jc w:val="both"/>
        <w:rPr>
          <w:color w:val="auto"/>
          <w:sz w:val="28"/>
          <w:szCs w:val="28"/>
        </w:rPr>
      </w:pPr>
      <w:r w:rsidRPr="00D04D2E">
        <w:rPr>
          <w:color w:val="auto"/>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270609" w:rsidRPr="00D04D2E" w:rsidRDefault="00270609" w:rsidP="00D04D2E">
      <w:pPr>
        <w:pStyle w:val="Default"/>
        <w:spacing w:line="360" w:lineRule="auto"/>
        <w:ind w:firstLine="709"/>
        <w:jc w:val="both"/>
        <w:rPr>
          <w:color w:val="auto"/>
          <w:sz w:val="28"/>
          <w:szCs w:val="28"/>
        </w:rPr>
      </w:pPr>
      <w:r w:rsidRPr="00D04D2E">
        <w:rPr>
          <w:i/>
          <w:color w:val="auto"/>
          <w:sz w:val="28"/>
          <w:szCs w:val="28"/>
        </w:rPr>
        <w:lastRenderedPageBreak/>
        <w:t xml:space="preserve">Педагог-психолог </w:t>
      </w:r>
      <w:r w:rsidRPr="00D04D2E">
        <w:rPr>
          <w:color w:val="auto"/>
          <w:sz w:val="28"/>
          <w:szCs w:val="28"/>
        </w:rPr>
        <w:t>должен иметь высшее профессиональное образование по одному из вариантов программ подготовки:</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а) по специальности «Специальная психология»;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специальной психологии. </w:t>
      </w:r>
    </w:p>
    <w:p w:rsidR="00270609" w:rsidRPr="00D04D2E" w:rsidRDefault="00270609" w:rsidP="00D04D2E">
      <w:pPr>
        <w:spacing w:after="0" w:line="360" w:lineRule="auto"/>
        <w:ind w:firstLine="709"/>
        <w:jc w:val="both"/>
        <w:rPr>
          <w:rFonts w:ascii="Times New Roman" w:hAnsi="Times New Roman" w:cs="Times New Roman"/>
          <w:caps/>
          <w:color w:val="auto"/>
          <w:sz w:val="28"/>
          <w:szCs w:val="28"/>
        </w:rPr>
      </w:pPr>
      <w:r w:rsidRPr="00D04D2E">
        <w:rPr>
          <w:rFonts w:ascii="Times New Roman" w:hAnsi="Times New Roman" w:cs="Times New Roman"/>
          <w:i/>
          <w:color w:val="auto"/>
          <w:sz w:val="28"/>
          <w:szCs w:val="28"/>
        </w:rPr>
        <w:t>Учитель-логопед</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должен иметь высшее профессиональное образование по одному из вариантов программ подготовки:</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а) по специальности «Логопедия»;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в)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логопедии. </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i/>
          <w:color w:val="auto"/>
          <w:sz w:val="28"/>
          <w:szCs w:val="28"/>
        </w:rPr>
        <w:t>Воспитатели</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должны иметь высшее или среднее профессиональное образование</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по одному</w:t>
      </w:r>
      <w:r w:rsidRPr="00D04D2E">
        <w:rPr>
          <w:rFonts w:ascii="Times New Roman" w:hAnsi="Times New Roman" w:cs="Times New Roman"/>
          <w:caps/>
          <w:color w:val="auto"/>
          <w:sz w:val="28"/>
          <w:szCs w:val="28"/>
        </w:rPr>
        <w:t xml:space="preserve"> </w:t>
      </w:r>
      <w:r w:rsidRPr="00D04D2E">
        <w:rPr>
          <w:rFonts w:ascii="Times New Roman" w:hAnsi="Times New Roman" w:cs="Times New Roman"/>
          <w:color w:val="auto"/>
          <w:sz w:val="28"/>
          <w:szCs w:val="28"/>
        </w:rPr>
        <w:t>из вариантов программ подготовки</w:t>
      </w:r>
      <w:r w:rsidRPr="00D04D2E">
        <w:rPr>
          <w:rFonts w:ascii="Times New Roman" w:hAnsi="Times New Roman" w:cs="Times New Roman"/>
          <w:caps/>
          <w:color w:val="auto"/>
          <w:sz w:val="28"/>
          <w:szCs w:val="28"/>
        </w:rPr>
        <w:t xml:space="preserve">: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б) по направлению «Специальное (дефектологическое) образование» по образовательным программам подготовки олигофренопедагога;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lastRenderedPageBreak/>
        <w:t xml:space="preserve">в) по направлению «Педагогика» по образовательным программам подготовки олигофренопедагога;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г) по специальности «Олигофренопедагогика»; </w:t>
      </w:r>
    </w:p>
    <w:p w:rsidR="00270609" w:rsidRPr="00D04D2E" w:rsidRDefault="00270609" w:rsidP="00D04D2E">
      <w:pPr>
        <w:pStyle w:val="Default"/>
        <w:spacing w:line="360" w:lineRule="auto"/>
        <w:ind w:firstLine="709"/>
        <w:jc w:val="both"/>
        <w:rPr>
          <w:color w:val="auto"/>
          <w:sz w:val="28"/>
          <w:szCs w:val="28"/>
        </w:rPr>
      </w:pPr>
      <w:r w:rsidRPr="00D04D2E">
        <w:rPr>
          <w:color w:val="auto"/>
          <w:sz w:val="28"/>
          <w:szCs w:val="28"/>
        </w:rPr>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удостоверением о повышении квалификации или дипломом о профессиональной переподготовке. </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i/>
          <w:color w:val="auto"/>
          <w:sz w:val="28"/>
          <w:szCs w:val="28"/>
        </w:rPr>
        <w:t>Педагог дополнительного образования должен иметь в</w:t>
      </w:r>
      <w:r w:rsidRPr="00D04D2E">
        <w:rPr>
          <w:rFonts w:ascii="Times New Roman" w:hAnsi="Times New Roman" w:cs="Times New Roman"/>
          <w:color w:val="auto"/>
          <w:sz w:val="28"/>
          <w:szCs w:val="28"/>
        </w:rPr>
        <w:t>ысшее профессиональное об</w:t>
      </w:r>
      <w:r w:rsidRPr="00D04D2E">
        <w:rPr>
          <w:rFonts w:ascii="Times New Roman" w:hAnsi="Times New Roman" w:cs="Times New Roman"/>
          <w:color w:val="auto"/>
          <w:sz w:val="28"/>
          <w:szCs w:val="28"/>
        </w:rPr>
        <w:softHyphen/>
        <w:t>разование или среднее профессиональное образование в области, 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color w:val="auto"/>
          <w:sz w:val="28"/>
          <w:szCs w:val="28"/>
        </w:rPr>
        <w:t>Все специалисты должны обязательно пройти профессиональную переподготовку или курсы повышения квалификации (в объеме 72 и более часов)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270609" w:rsidRPr="00D04D2E" w:rsidRDefault="00270609" w:rsidP="00D04D2E">
      <w:pPr>
        <w:spacing w:after="0" w:line="360" w:lineRule="auto"/>
        <w:ind w:firstLine="709"/>
        <w:jc w:val="both"/>
        <w:rPr>
          <w:rFonts w:ascii="Times New Roman" w:hAnsi="Times New Roman" w:cs="Times New Roman"/>
          <w:color w:val="auto"/>
          <w:sz w:val="28"/>
          <w:szCs w:val="28"/>
        </w:rPr>
      </w:pPr>
      <w:r w:rsidRPr="00D04D2E">
        <w:rPr>
          <w:rFonts w:ascii="Times New Roman" w:hAnsi="Times New Roman" w:cs="Times New Roman"/>
          <w:color w:val="auto"/>
          <w:sz w:val="28"/>
          <w:szCs w:val="28"/>
        </w:rPr>
        <w:t>Лица, имеющие высшее педагогическое профессиональное образование по другим специальностям и профилям подготовки, для реализации программы коррекционной работы должны пройти переподготовку либо получить образование в области олигофренопедагогики, подтвержденные документом соответствующего образца.</w:t>
      </w:r>
    </w:p>
    <w:p w:rsidR="00270609" w:rsidRPr="00FB4966" w:rsidRDefault="00270609" w:rsidP="00FB4966">
      <w:pPr>
        <w:shd w:val="clear" w:color="auto" w:fill="FFFFFF"/>
        <w:spacing w:after="0" w:line="360" w:lineRule="auto"/>
        <w:ind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При необходимости образовательная организация может</w:t>
      </w:r>
      <w:r w:rsidRPr="00FB4966">
        <w:rPr>
          <w:rFonts w:ascii="Times New Roman" w:hAnsi="Times New Roman" w:cs="Times New Roman"/>
          <w:caps/>
          <w:color w:val="auto"/>
          <w:sz w:val="28"/>
          <w:szCs w:val="28"/>
        </w:rPr>
        <w:t xml:space="preserve"> </w:t>
      </w:r>
      <w:r w:rsidRPr="00FB4966">
        <w:rPr>
          <w:rFonts w:ascii="Times New Roman" w:hAnsi="Times New Roman" w:cs="Times New Roman"/>
          <w:color w:val="auto"/>
          <w:sz w:val="28"/>
          <w:szCs w:val="28"/>
        </w:rPr>
        <w:t>использовать сетевые формы реализации программы коррекционной работы, которые позволят привлечь специалистов других организаций к работе с обучающимися с ЗПР для удовлетворения их особых образовательных потребностей.</w:t>
      </w:r>
    </w:p>
    <w:p w:rsidR="00270609" w:rsidRPr="00FB4966" w:rsidRDefault="00270609" w:rsidP="00FB4966">
      <w:pPr>
        <w:shd w:val="clear" w:color="auto" w:fill="FFFFFF"/>
        <w:spacing w:after="0" w:line="360" w:lineRule="auto"/>
        <w:ind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lastRenderedPageBreak/>
        <w:t xml:space="preserve">Педагоги, которые реализуют </w:t>
      </w:r>
      <w:r w:rsidR="00FB4966" w:rsidRPr="00FB4966">
        <w:rPr>
          <w:rFonts w:ascii="Times New Roman" w:hAnsi="Times New Roman" w:cs="Times New Roman"/>
          <w:b/>
          <w:bCs/>
          <w:i/>
          <w:iCs/>
          <w:color w:val="auto"/>
          <w:sz w:val="28"/>
          <w:szCs w:val="28"/>
        </w:rPr>
        <w:t>предметные области</w:t>
      </w:r>
      <w:r w:rsidRPr="00FB4966">
        <w:rPr>
          <w:rFonts w:ascii="Times New Roman" w:hAnsi="Times New Roman" w:cs="Times New Roman"/>
          <w:b/>
          <w:bCs/>
          <w:i/>
          <w:iCs/>
          <w:color w:val="auto"/>
          <w:sz w:val="28"/>
          <w:szCs w:val="28"/>
        </w:rPr>
        <w:t xml:space="preserve"> </w:t>
      </w:r>
      <w:r w:rsidR="00FB4966" w:rsidRPr="00FB4966">
        <w:rPr>
          <w:rFonts w:ascii="Times New Roman" w:hAnsi="Times New Roman" w:cs="Times New Roman"/>
          <w:bCs/>
          <w:iCs/>
          <w:color w:val="auto"/>
          <w:sz w:val="28"/>
          <w:szCs w:val="28"/>
        </w:rPr>
        <w:t>АООП НОО обучающихся с ЗПР</w:t>
      </w:r>
      <w:r w:rsidRPr="00FB4966">
        <w:rPr>
          <w:rFonts w:ascii="Times New Roman" w:hAnsi="Times New Roman" w:cs="Times New Roman"/>
          <w:color w:val="auto"/>
          <w:sz w:val="28"/>
          <w:szCs w:val="28"/>
        </w:rPr>
        <w:t xml:space="preserve"> (Вариант 7.1)</w:t>
      </w:r>
      <w:r w:rsidR="00FB4966">
        <w:rPr>
          <w:rFonts w:ascii="Times New Roman" w:hAnsi="Times New Roman" w:cs="Times New Roman"/>
          <w:color w:val="auto"/>
          <w:sz w:val="28"/>
          <w:szCs w:val="28"/>
        </w:rPr>
        <w:t>,</w:t>
      </w:r>
      <w:r w:rsidRPr="00FB4966">
        <w:rPr>
          <w:rFonts w:ascii="Times New Roman" w:hAnsi="Times New Roman" w:cs="Times New Roman"/>
          <w:color w:val="auto"/>
          <w:sz w:val="28"/>
          <w:szCs w:val="28"/>
        </w:rPr>
        <w:t xml:space="preserve"> должны иметь высшее профессиональное образование, предусматривающее освоение одного из вариантов программ подготовки: </w:t>
      </w:r>
    </w:p>
    <w:p w:rsidR="00270609" w:rsidRPr="00FB4966" w:rsidRDefault="00270609" w:rsidP="000C5522">
      <w:pPr>
        <w:numPr>
          <w:ilvl w:val="0"/>
          <w:numId w:val="24"/>
        </w:numPr>
        <w:spacing w:after="0" w:line="360" w:lineRule="auto"/>
        <w:ind w:left="0"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получение степени/квалификации бакалавра или магистра по направлению «Педагогическое образование» (соответствующего профиля подготовки);</w:t>
      </w:r>
    </w:p>
    <w:p w:rsidR="00270609" w:rsidRPr="00FB4966" w:rsidRDefault="00270609" w:rsidP="000C5522">
      <w:pPr>
        <w:numPr>
          <w:ilvl w:val="0"/>
          <w:numId w:val="24"/>
        </w:numPr>
        <w:spacing w:after="0" w:line="360" w:lineRule="auto"/>
        <w:ind w:left="0"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получение квалификации учитель начальных классов по специальности «Начальное образование»;</w:t>
      </w:r>
    </w:p>
    <w:p w:rsidR="00270609" w:rsidRPr="00FB4966" w:rsidRDefault="00270609" w:rsidP="000C5522">
      <w:pPr>
        <w:numPr>
          <w:ilvl w:val="0"/>
          <w:numId w:val="24"/>
        </w:numPr>
        <w:spacing w:after="0" w:line="360" w:lineRule="auto"/>
        <w:ind w:left="0"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получение квалификации учитель по другим специальностям при наличии переподготовки или курсов повышения квалификации в области начального образования.</w:t>
      </w:r>
    </w:p>
    <w:p w:rsidR="00270609" w:rsidRDefault="00270609" w:rsidP="00FB4966">
      <w:pPr>
        <w:shd w:val="clear" w:color="auto" w:fill="FFFFFF"/>
        <w:spacing w:after="0" w:line="360" w:lineRule="auto"/>
        <w:ind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C74B52" w:rsidRDefault="00C74B52" w:rsidP="00C74B52">
      <w:pPr>
        <w:spacing w:after="0" w:line="360" w:lineRule="auto"/>
        <w:ind w:firstLine="709"/>
        <w:jc w:val="both"/>
        <w:rPr>
          <w:rFonts w:ascii="Times New Roman" w:hAnsi="Times New Roman" w:cs="Times New Roman"/>
          <w:color w:val="auto"/>
          <w:sz w:val="28"/>
          <w:szCs w:val="28"/>
        </w:rPr>
      </w:pPr>
      <w:r w:rsidRPr="00C47F19">
        <w:rPr>
          <w:rFonts w:ascii="Times New Roman" w:hAnsi="Times New Roman" w:cs="Times New Roman"/>
          <w:i/>
          <w:color w:val="auto"/>
          <w:sz w:val="28"/>
          <w:szCs w:val="28"/>
        </w:rPr>
        <w:t>Руководящие работники (административный персонал)</w:t>
      </w:r>
      <w:r w:rsidRPr="00C47F19">
        <w:rPr>
          <w:rFonts w:ascii="Times New Roman" w:hAnsi="Times New Roman" w:cs="Times New Roman"/>
          <w:color w:val="auto"/>
          <w:sz w:val="28"/>
          <w:szCs w:val="28"/>
        </w:rPr>
        <w:t xml:space="preserve"> –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w:t>
      </w:r>
    </w:p>
    <w:p w:rsidR="00F46509" w:rsidRPr="00FB4966" w:rsidRDefault="00270609" w:rsidP="00FB4966">
      <w:pPr>
        <w:shd w:val="clear" w:color="auto" w:fill="FFFFFF"/>
        <w:autoSpaceDE w:val="0"/>
        <w:spacing w:after="0" w:line="360" w:lineRule="auto"/>
        <w:ind w:firstLine="709"/>
        <w:jc w:val="both"/>
        <w:rPr>
          <w:rFonts w:ascii="Times New Roman" w:hAnsi="Times New Roman" w:cs="Times New Roman"/>
          <w:color w:val="auto"/>
          <w:sz w:val="28"/>
          <w:szCs w:val="28"/>
        </w:rPr>
      </w:pPr>
      <w:r w:rsidRPr="00FB4966">
        <w:rPr>
          <w:rFonts w:ascii="Times New Roman" w:hAnsi="Times New Roman" w:cs="Times New Roman"/>
          <w:color w:val="auto"/>
          <w:sz w:val="28"/>
          <w:szCs w:val="28"/>
        </w:rPr>
        <w:t>В системе образования должны быть созданы условия для комплексного взаимодействия образовательных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НОО, использования инновационного опыта других образовательных организаций, проведения комплексных мониторинговых исследований результатов образовательного процесса и эффективности инноваций.</w:t>
      </w:r>
    </w:p>
    <w:p w:rsidR="00545616" w:rsidRPr="00F63254" w:rsidRDefault="00545616" w:rsidP="00C1637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kern w:val="28"/>
          <w:sz w:val="28"/>
          <w:szCs w:val="28"/>
        </w:rPr>
        <w:t>Финансов</w:t>
      </w:r>
      <w:r>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956CC4" w:rsidRDefault="00956CC4" w:rsidP="00956CC4">
      <w:pPr>
        <w:pStyle w:val="Standard"/>
        <w:spacing w:line="360" w:lineRule="auto"/>
        <w:ind w:firstLine="708"/>
        <w:contextualSpacing/>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403144" w:rsidRPr="00403144" w:rsidRDefault="00403144" w:rsidP="00956CC4">
      <w:pPr>
        <w:pStyle w:val="Standard"/>
        <w:spacing w:line="360" w:lineRule="auto"/>
        <w:ind w:firstLine="708"/>
        <w:contextualSpacing/>
        <w:jc w:val="both"/>
        <w:rPr>
          <w:rFonts w:ascii="Times New Roman" w:hAnsi="Times New Roman" w:cs="Times New Roman"/>
          <w:sz w:val="28"/>
          <w:szCs w:val="28"/>
        </w:rPr>
      </w:pPr>
      <w:r w:rsidRPr="00403144">
        <w:rPr>
          <w:rFonts w:ascii="Times New Roman" w:hAnsi="Times New Roman" w:cs="Times New Roman"/>
          <w:sz w:val="28"/>
          <w:szCs w:val="28"/>
        </w:rPr>
        <w:t xml:space="preserve">Финансовое обеспечение государственных гарантий на получение обучающимися с ЗПР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образовательных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w:t>
      </w:r>
      <w:r w:rsidRPr="00403144">
        <w:rPr>
          <w:rFonts w:ascii="Times New Roman" w:hAnsi="Times New Roman" w:cs="Times New Roman"/>
          <w:spacing w:val="2"/>
          <w:sz w:val="28"/>
          <w:szCs w:val="28"/>
        </w:rPr>
        <w:t>НОО</w:t>
      </w:r>
      <w:r w:rsidRPr="00403144">
        <w:rPr>
          <w:rFonts w:ascii="Times New Roman" w:hAnsi="Times New Roman" w:cs="Times New Roman"/>
          <w:sz w:val="28"/>
          <w:szCs w:val="28"/>
        </w:rPr>
        <w:t xml:space="preserve"> в соответствии с</w:t>
      </w:r>
      <w:r w:rsidR="00EC1027">
        <w:rPr>
          <w:rFonts w:ascii="Times New Roman" w:hAnsi="Times New Roman" w:cs="Times New Roman"/>
          <w:sz w:val="28"/>
          <w:szCs w:val="28"/>
        </w:rPr>
        <w:t xml:space="preserve"> ФГОС НОО обучающихся с ОВЗ</w:t>
      </w:r>
      <w:r w:rsidRPr="00403144">
        <w:rPr>
          <w:rFonts w:ascii="Times New Roman" w:hAnsi="Times New Roman" w:cs="Times New Roman"/>
          <w:sz w:val="28"/>
          <w:szCs w:val="28"/>
        </w:rPr>
        <w:t>.</w:t>
      </w:r>
    </w:p>
    <w:p w:rsidR="00BE6646" w:rsidRPr="00F63254" w:rsidRDefault="00BE6646" w:rsidP="00BE6646">
      <w:pPr>
        <w:pStyle w:val="Standard"/>
        <w:spacing w:line="360" w:lineRule="auto"/>
        <w:ind w:firstLine="708"/>
        <w:contextualSpacing/>
        <w:jc w:val="both"/>
        <w:rPr>
          <w:rFonts w:ascii="Times New Roman" w:hAnsi="Times New Roman" w:cs="Times New Roman"/>
          <w:b/>
          <w:sz w:val="28"/>
          <w:szCs w:val="28"/>
        </w:rPr>
      </w:pPr>
      <w:r w:rsidRPr="00F63254">
        <w:rPr>
          <w:rFonts w:ascii="Times New Roman" w:hAnsi="Times New Roman" w:cs="Times New Roman"/>
          <w:sz w:val="28"/>
          <w:szCs w:val="28"/>
        </w:rPr>
        <w:t xml:space="preserve">Нормативы, определяемые органами государственной власти субъектов Российской Федерации в соответствии с пунктом 3 части 1 статьи 8 закона Федерального закона «Об образовании в Российской Федерации»,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ЗПР, обеспечения дополнительного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w:t>
      </w:r>
      <w:r w:rsidRPr="00F63254">
        <w:rPr>
          <w:rFonts w:ascii="Times New Roman" w:hAnsi="Times New Roman" w:cs="Times New Roman"/>
          <w:sz w:val="28"/>
          <w:szCs w:val="28"/>
        </w:rPr>
        <w:lastRenderedPageBreak/>
        <w:t>одного обучающегося, если иное не установлено настоящей статьей</w:t>
      </w:r>
      <w:r w:rsidRPr="00F63254">
        <w:rPr>
          <w:rStyle w:val="a4"/>
          <w:rFonts w:ascii="Times New Roman" w:hAnsi="Times New Roman" w:cs="Times New Roman"/>
          <w:sz w:val="28"/>
          <w:szCs w:val="28"/>
        </w:rPr>
        <w:footnoteReference w:id="9"/>
      </w:r>
      <w:r w:rsidRPr="00F63254">
        <w:rPr>
          <w:rFonts w:ascii="Times New Roman" w:hAnsi="Times New Roman" w:cs="Times New Roman"/>
          <w:sz w:val="28"/>
          <w:szCs w:val="28"/>
        </w:rPr>
        <w:t xml:space="preserve">. </w:t>
      </w:r>
    </w:p>
    <w:p w:rsidR="00545616" w:rsidRDefault="00C46ABB" w:rsidP="00C16375">
      <w:pPr>
        <w:pStyle w:val="14TexstOSNOVA1012"/>
        <w:suppressAutoHyphens/>
        <w:autoSpaceDE/>
        <w:autoSpaceDN/>
        <w:adjustRightInd/>
        <w:spacing w:line="360" w:lineRule="auto"/>
        <w:ind w:firstLine="708"/>
        <w:textAlignment w:val="baseline"/>
        <w:rPr>
          <w:rFonts w:ascii="Times New Roman" w:hAnsi="Times New Roman" w:cs="Times New Roman"/>
          <w:sz w:val="28"/>
          <w:szCs w:val="28"/>
        </w:rPr>
      </w:pPr>
      <w:r w:rsidRPr="00C46ABB">
        <w:rPr>
          <w:rFonts w:ascii="Times New Roman" w:hAnsi="Times New Roman" w:cs="Times New Roman"/>
          <w:sz w:val="28"/>
          <w:szCs w:val="28"/>
        </w:rPr>
        <w:t xml:space="preserve">Финансирование </w:t>
      </w:r>
      <w:r w:rsidR="005563C6">
        <w:rPr>
          <w:rFonts w:ascii="Times New Roman" w:hAnsi="Times New Roman" w:cs="Times New Roman"/>
          <w:sz w:val="28"/>
          <w:szCs w:val="28"/>
        </w:rPr>
        <w:t>программы коррекционной работы</w:t>
      </w:r>
      <w:r w:rsidRPr="00C46ABB">
        <w:rPr>
          <w:rFonts w:ascii="Times New Roman" w:hAnsi="Times New Roman" w:cs="Times New Roman"/>
          <w:sz w:val="28"/>
          <w:szCs w:val="28"/>
        </w:rPr>
        <w:t xml:space="preserve"> должно осуществляться в объеме, предусмотренным законодательством.</w:t>
      </w:r>
    </w:p>
    <w:p w:rsidR="005563C6" w:rsidRDefault="005563C6" w:rsidP="005563C6">
      <w:pPr>
        <w:pStyle w:val="14TexstOSNOVA1012"/>
        <w:autoSpaceDE/>
        <w:spacing w:line="360" w:lineRule="auto"/>
        <w:ind w:firstLine="660"/>
        <w:textAlignment w:val="baseline"/>
        <w:rPr>
          <w:rFonts w:ascii="Times New Roman" w:hAnsi="Times New Roman" w:cs="Times New Roman"/>
          <w:sz w:val="28"/>
          <w:szCs w:val="28"/>
        </w:rPr>
      </w:pPr>
      <w:r w:rsidRPr="00716C75">
        <w:rPr>
          <w:rFonts w:ascii="Times New Roman" w:hAnsi="Times New Roman" w:cs="Times New Roman"/>
          <w:sz w:val="28"/>
          <w:szCs w:val="28"/>
        </w:rPr>
        <w:t>Финансовое обеспечение должно соответствовать специфике кадровых и материально-технических условий, о</w:t>
      </w:r>
      <w:r>
        <w:rPr>
          <w:rFonts w:ascii="Times New Roman" w:hAnsi="Times New Roman" w:cs="Times New Roman"/>
          <w:sz w:val="28"/>
          <w:szCs w:val="28"/>
        </w:rPr>
        <w:t>пределенных для</w:t>
      </w:r>
      <w:r w:rsidRPr="00716C75">
        <w:rPr>
          <w:rFonts w:ascii="Times New Roman" w:hAnsi="Times New Roman" w:cs="Times New Roman"/>
          <w:sz w:val="28"/>
          <w:szCs w:val="28"/>
        </w:rPr>
        <w:t xml:space="preserve"> АООП НОО</w:t>
      </w:r>
      <w:r>
        <w:rPr>
          <w:rFonts w:ascii="Times New Roman" w:hAnsi="Times New Roman" w:cs="Times New Roman"/>
          <w:sz w:val="28"/>
          <w:szCs w:val="28"/>
        </w:rPr>
        <w:t xml:space="preserve"> обучающихся с ЗПР</w:t>
      </w:r>
      <w:r w:rsidRPr="00716C75">
        <w:rPr>
          <w:rFonts w:ascii="Times New Roman" w:hAnsi="Times New Roman" w:cs="Times New Roman"/>
          <w:sz w:val="28"/>
          <w:szCs w:val="28"/>
        </w:rPr>
        <w:t>.</w:t>
      </w:r>
    </w:p>
    <w:p w:rsidR="000F379C" w:rsidRPr="00B627C5" w:rsidRDefault="000F379C" w:rsidP="000F379C">
      <w:pPr>
        <w:shd w:val="clear" w:color="auto" w:fill="FFFFFF"/>
        <w:spacing w:after="0" w:line="360" w:lineRule="auto"/>
        <w:jc w:val="center"/>
        <w:rPr>
          <w:rFonts w:ascii="Times New Roman" w:hAnsi="Times New Roman"/>
          <w:b/>
          <w:bCs/>
          <w:i/>
          <w:spacing w:val="-3"/>
          <w:sz w:val="28"/>
          <w:szCs w:val="28"/>
        </w:rPr>
      </w:pPr>
      <w:r w:rsidRPr="00B627C5">
        <w:rPr>
          <w:rFonts w:ascii="Times New Roman" w:hAnsi="Times New Roman"/>
          <w:b/>
          <w:bCs/>
          <w:i/>
          <w:spacing w:val="-3"/>
          <w:sz w:val="28"/>
          <w:szCs w:val="28"/>
        </w:rPr>
        <w:t>Определение нормативных затрат на оказание государственной услуги</w:t>
      </w:r>
    </w:p>
    <w:p w:rsidR="000F379C" w:rsidRPr="00944F97" w:rsidRDefault="000F379C" w:rsidP="000F379C">
      <w:pPr>
        <w:shd w:val="clear" w:color="auto" w:fill="FFFFFF"/>
        <w:tabs>
          <w:tab w:val="left" w:pos="1087"/>
        </w:tabs>
        <w:spacing w:after="0" w:line="360" w:lineRule="auto"/>
        <w:ind w:right="22" w:firstLine="677"/>
        <w:jc w:val="both"/>
        <w:rPr>
          <w:rFonts w:ascii="Times New Roman" w:hAnsi="Times New Roman"/>
          <w:spacing w:val="-2"/>
          <w:sz w:val="28"/>
          <w:szCs w:val="28"/>
        </w:rPr>
      </w:pPr>
      <w:r w:rsidRPr="00BE17F0">
        <w:rPr>
          <w:rFonts w:ascii="Times New Roman" w:hAnsi="Times New Roman"/>
          <w:color w:val="auto"/>
          <w:spacing w:val="-2"/>
          <w:sz w:val="28"/>
          <w:szCs w:val="28"/>
        </w:rPr>
        <w:t>Вариант 7.1 предполагает</w:t>
      </w:r>
      <w:smartTag w:uri="urn:schemas-microsoft-com:office:smarttags" w:element="PersonName">
        <w:r w:rsidRPr="00BE17F0">
          <w:rPr>
            <w:rFonts w:ascii="Times New Roman" w:hAnsi="Times New Roman"/>
            <w:color w:val="auto"/>
            <w:spacing w:val="-2"/>
            <w:sz w:val="28"/>
            <w:szCs w:val="28"/>
          </w:rPr>
          <w:t>,</w:t>
        </w:r>
      </w:smartTag>
      <w:r w:rsidRPr="00BE17F0">
        <w:rPr>
          <w:rFonts w:ascii="Times New Roman" w:hAnsi="Times New Roman"/>
          <w:color w:val="auto"/>
          <w:spacing w:val="-2"/>
          <w:sz w:val="28"/>
          <w:szCs w:val="28"/>
        </w:rPr>
        <w:t xml:space="preserve"> что обучающийся с </w:t>
      </w:r>
      <w:r w:rsidR="00BE17F0" w:rsidRPr="00BE17F0">
        <w:rPr>
          <w:rFonts w:ascii="Times New Roman" w:hAnsi="Times New Roman"/>
          <w:color w:val="auto"/>
          <w:spacing w:val="-2"/>
          <w:sz w:val="28"/>
          <w:szCs w:val="28"/>
        </w:rPr>
        <w:t>ЗПР</w:t>
      </w:r>
      <w:r w:rsidRPr="00BE17F0">
        <w:rPr>
          <w:rFonts w:ascii="Times New Roman" w:hAnsi="Times New Roman"/>
          <w:color w:val="auto"/>
          <w:spacing w:val="-2"/>
          <w:sz w:val="28"/>
          <w:szCs w:val="28"/>
        </w:rPr>
        <w:t xml:space="preserve"> получает</w:t>
      </w:r>
      <w:r w:rsidRPr="00944F97">
        <w:rPr>
          <w:rFonts w:ascii="Times New Roman" w:hAnsi="Times New Roman"/>
          <w:spacing w:val="-2"/>
          <w:sz w:val="28"/>
          <w:szCs w:val="28"/>
        </w:rPr>
        <w:t xml:space="preserve"> образование находясь в среде сверстников</w:t>
      </w:r>
      <w:smartTag w:uri="urn:schemas-microsoft-com:office:smarttags" w:element="PersonName">
        <w:r w:rsidRPr="00944F97">
          <w:rPr>
            <w:rFonts w:ascii="Times New Roman" w:hAnsi="Times New Roman"/>
            <w:spacing w:val="-2"/>
            <w:sz w:val="28"/>
            <w:szCs w:val="28"/>
          </w:rPr>
          <w:t>,</w:t>
        </w:r>
      </w:smartTag>
      <w:r w:rsidRPr="00944F97">
        <w:rPr>
          <w:rFonts w:ascii="Times New Roman" w:hAnsi="Times New Roman"/>
          <w:spacing w:val="-2"/>
          <w:sz w:val="28"/>
          <w:szCs w:val="28"/>
        </w:rPr>
        <w:t xml:space="preserve"> не имеющих ограничений по возможностям здоровья</w:t>
      </w:r>
      <w:smartTag w:uri="urn:schemas-microsoft-com:office:smarttags" w:element="PersonName">
        <w:r w:rsidRPr="00944F97">
          <w:rPr>
            <w:rFonts w:ascii="Times New Roman" w:hAnsi="Times New Roman"/>
            <w:spacing w:val="-2"/>
            <w:sz w:val="28"/>
            <w:szCs w:val="28"/>
          </w:rPr>
          <w:t>,</w:t>
        </w:r>
      </w:smartTag>
      <w:r w:rsidRPr="00944F97">
        <w:rPr>
          <w:rFonts w:ascii="Times New Roman" w:hAnsi="Times New Roman"/>
          <w:spacing w:val="-2"/>
          <w:sz w:val="28"/>
          <w:szCs w:val="28"/>
        </w:rPr>
        <w:t xml:space="preserve"> и в те же сроки обучения. </w:t>
      </w:r>
      <w:r w:rsidRPr="00BE17F0">
        <w:rPr>
          <w:rFonts w:ascii="Times New Roman" w:hAnsi="Times New Roman"/>
          <w:color w:val="auto"/>
          <w:spacing w:val="-2"/>
          <w:sz w:val="28"/>
          <w:szCs w:val="28"/>
        </w:rPr>
        <w:t xml:space="preserve">Обучающемуся с </w:t>
      </w:r>
      <w:r w:rsidR="00BE17F0" w:rsidRPr="00BE17F0">
        <w:rPr>
          <w:rFonts w:ascii="Times New Roman" w:hAnsi="Times New Roman"/>
          <w:color w:val="auto"/>
          <w:spacing w:val="-2"/>
          <w:sz w:val="28"/>
          <w:szCs w:val="28"/>
        </w:rPr>
        <w:t>ЗПР</w:t>
      </w:r>
      <w:r w:rsidRPr="00BE17F0">
        <w:rPr>
          <w:rFonts w:ascii="Times New Roman" w:hAnsi="Times New Roman"/>
          <w:color w:val="auto"/>
          <w:spacing w:val="-2"/>
          <w:sz w:val="28"/>
          <w:szCs w:val="28"/>
        </w:rPr>
        <w:t xml:space="preserve"> предоставляется</w:t>
      </w:r>
      <w:r w:rsidRPr="00944F97">
        <w:rPr>
          <w:rFonts w:ascii="Times New Roman" w:hAnsi="Times New Roman"/>
          <w:spacing w:val="-2"/>
          <w:sz w:val="28"/>
          <w:szCs w:val="28"/>
        </w:rPr>
        <w:t xml:space="preserve"> государственная услуга по реализации основной </w:t>
      </w:r>
      <w:r w:rsidRPr="008E3C9D">
        <w:rPr>
          <w:rFonts w:ascii="Times New Roman" w:hAnsi="Times New Roman"/>
          <w:spacing w:val="-2"/>
          <w:sz w:val="28"/>
          <w:szCs w:val="28"/>
        </w:rPr>
        <w:t>общеобразовательной программы начального общего образования, которая адаптируется под особые образовательные потребности обучающегося и при</w:t>
      </w:r>
      <w:r w:rsidRPr="00944F97">
        <w:rPr>
          <w:rFonts w:ascii="Times New Roman" w:hAnsi="Times New Roman"/>
          <w:spacing w:val="-2"/>
          <w:sz w:val="28"/>
          <w:szCs w:val="28"/>
        </w:rPr>
        <w:t xml:space="preserve"> разработке которой  необходимо учитывать следующее:</w:t>
      </w:r>
    </w:p>
    <w:p w:rsidR="000F379C" w:rsidRPr="00EB7393" w:rsidRDefault="000F379C" w:rsidP="000C5522">
      <w:pPr>
        <w:pStyle w:val="27"/>
        <w:numPr>
          <w:ilvl w:val="0"/>
          <w:numId w:val="29"/>
        </w:numPr>
        <w:shd w:val="clear" w:color="auto" w:fill="FFFFFF"/>
        <w:tabs>
          <w:tab w:val="left" w:pos="1087"/>
        </w:tabs>
        <w:suppressAutoHyphens w:val="0"/>
        <w:ind w:left="0" w:right="22" w:firstLine="709"/>
        <w:contextualSpacing/>
        <w:jc w:val="both"/>
        <w:rPr>
          <w:spacing w:val="-2"/>
          <w:sz w:val="28"/>
          <w:szCs w:val="28"/>
        </w:rPr>
      </w:pPr>
      <w:r w:rsidRPr="008E3C9D">
        <w:rPr>
          <w:spacing w:val="-2"/>
          <w:sz w:val="28"/>
          <w:szCs w:val="28"/>
        </w:rPr>
        <w:t xml:space="preserve">обязательное включение </w:t>
      </w:r>
      <w:r w:rsidRPr="008E3C9D">
        <w:rPr>
          <w:bCs/>
          <w:spacing w:val="-3"/>
          <w:sz w:val="28"/>
          <w:szCs w:val="28"/>
        </w:rPr>
        <w:t xml:space="preserve">в структуру АООП </w:t>
      </w:r>
      <w:r w:rsidR="008F6266">
        <w:rPr>
          <w:bCs/>
          <w:spacing w:val="-3"/>
          <w:sz w:val="28"/>
          <w:szCs w:val="28"/>
        </w:rPr>
        <w:t>НОО</w:t>
      </w:r>
      <w:r w:rsidRPr="00EB7393">
        <w:rPr>
          <w:spacing w:val="-2"/>
          <w:sz w:val="28"/>
          <w:szCs w:val="28"/>
        </w:rPr>
        <w:t xml:space="preserve"> </w:t>
      </w:r>
      <w:r w:rsidRPr="008F6266">
        <w:rPr>
          <w:spacing w:val="-2"/>
          <w:sz w:val="28"/>
          <w:szCs w:val="28"/>
        </w:rPr>
        <w:t xml:space="preserve">обучающегося с </w:t>
      </w:r>
      <w:r w:rsidR="008F6266" w:rsidRPr="008F6266">
        <w:rPr>
          <w:spacing w:val="-2"/>
          <w:sz w:val="28"/>
          <w:szCs w:val="28"/>
        </w:rPr>
        <w:t>ЗПР</w:t>
      </w:r>
      <w:r w:rsidRPr="00EB7393">
        <w:rPr>
          <w:spacing w:val="-2"/>
          <w:sz w:val="28"/>
          <w:szCs w:val="28"/>
        </w:rPr>
        <w:t xml:space="preserve"> </w:t>
      </w:r>
      <w:r w:rsidRPr="008E3C9D">
        <w:rPr>
          <w:spacing w:val="-2"/>
          <w:sz w:val="28"/>
          <w:szCs w:val="28"/>
        </w:rPr>
        <w:t>программы коррекционной работы, что требует качественно особого</w:t>
      </w:r>
      <w:r w:rsidRPr="00EB7393">
        <w:rPr>
          <w:spacing w:val="-2"/>
          <w:sz w:val="28"/>
          <w:szCs w:val="28"/>
        </w:rPr>
        <w:t xml:space="preserve"> кадрового состава специалистов</w:t>
      </w:r>
      <w:smartTag w:uri="urn:schemas-microsoft-com:office:smarttags" w:element="PersonName">
        <w:r w:rsidRPr="00EB7393">
          <w:rPr>
            <w:spacing w:val="-2"/>
            <w:sz w:val="28"/>
            <w:szCs w:val="28"/>
          </w:rPr>
          <w:t>,</w:t>
        </w:r>
      </w:smartTag>
      <w:r w:rsidRPr="00EB7393">
        <w:rPr>
          <w:spacing w:val="-2"/>
          <w:sz w:val="28"/>
          <w:szCs w:val="28"/>
        </w:rPr>
        <w:t xml:space="preserve"> реализующих АООП</w:t>
      </w:r>
      <w:r w:rsidR="008F6266">
        <w:rPr>
          <w:spacing w:val="-2"/>
          <w:sz w:val="28"/>
          <w:szCs w:val="28"/>
        </w:rPr>
        <w:t xml:space="preserve"> НОО</w:t>
      </w:r>
      <w:r w:rsidRPr="00EB7393">
        <w:rPr>
          <w:spacing w:val="-2"/>
          <w:sz w:val="28"/>
          <w:szCs w:val="28"/>
        </w:rPr>
        <w:t>;</w:t>
      </w:r>
    </w:p>
    <w:p w:rsidR="000F379C" w:rsidRPr="008E3C9D" w:rsidRDefault="000F379C" w:rsidP="000C5522">
      <w:pPr>
        <w:pStyle w:val="27"/>
        <w:numPr>
          <w:ilvl w:val="0"/>
          <w:numId w:val="29"/>
        </w:numPr>
        <w:shd w:val="clear" w:color="auto" w:fill="FFFFFF"/>
        <w:tabs>
          <w:tab w:val="left" w:pos="1087"/>
        </w:tabs>
        <w:suppressAutoHyphens w:val="0"/>
        <w:ind w:left="0" w:right="22" w:firstLine="709"/>
        <w:contextualSpacing/>
        <w:jc w:val="both"/>
        <w:rPr>
          <w:spacing w:val="-2"/>
          <w:sz w:val="28"/>
          <w:szCs w:val="28"/>
        </w:rPr>
      </w:pPr>
      <w:r w:rsidRPr="008E3C9D">
        <w:rPr>
          <w:spacing w:val="-2"/>
          <w:sz w:val="28"/>
          <w:szCs w:val="28"/>
        </w:rPr>
        <w:t>при необходимости предусматривается участие в образовательно-коррекционной работе тьютора, а также учебно-вспомогательного и прочего персонала (ассистента, медицинских работников, необходимых для сопровождения обучающ</w:t>
      </w:r>
      <w:r w:rsidR="00615A74">
        <w:rPr>
          <w:spacing w:val="-2"/>
          <w:sz w:val="28"/>
          <w:szCs w:val="28"/>
        </w:rPr>
        <w:t>егося</w:t>
      </w:r>
      <w:r w:rsidRPr="008E3C9D">
        <w:rPr>
          <w:spacing w:val="-2"/>
          <w:sz w:val="28"/>
          <w:szCs w:val="28"/>
        </w:rPr>
        <w:t xml:space="preserve"> с </w:t>
      </w:r>
      <w:r w:rsidR="00615A74">
        <w:rPr>
          <w:spacing w:val="-2"/>
          <w:sz w:val="28"/>
          <w:szCs w:val="28"/>
        </w:rPr>
        <w:t>ЗПР</w:t>
      </w:r>
      <w:r w:rsidR="008F6266">
        <w:rPr>
          <w:spacing w:val="-2"/>
          <w:sz w:val="28"/>
          <w:szCs w:val="28"/>
        </w:rPr>
        <w:t>);</w:t>
      </w:r>
    </w:p>
    <w:p w:rsidR="000F379C" w:rsidRDefault="000F379C" w:rsidP="000C5522">
      <w:pPr>
        <w:pStyle w:val="27"/>
        <w:numPr>
          <w:ilvl w:val="0"/>
          <w:numId w:val="29"/>
        </w:numPr>
        <w:shd w:val="clear" w:color="auto" w:fill="FFFFFF"/>
        <w:tabs>
          <w:tab w:val="left" w:pos="1087"/>
        </w:tabs>
        <w:suppressAutoHyphens w:val="0"/>
        <w:ind w:left="0" w:right="22" w:firstLine="709"/>
        <w:contextualSpacing/>
        <w:jc w:val="both"/>
        <w:rPr>
          <w:spacing w:val="-2"/>
          <w:sz w:val="28"/>
          <w:szCs w:val="28"/>
        </w:rPr>
      </w:pPr>
      <w:r w:rsidRPr="00EB7393">
        <w:rPr>
          <w:spacing w:val="-2"/>
          <w:sz w:val="28"/>
          <w:szCs w:val="28"/>
        </w:rPr>
        <w:t xml:space="preserve">создание специальных материально-технических условий для реализации АООП </w:t>
      </w:r>
      <w:r w:rsidR="00615A74">
        <w:rPr>
          <w:spacing w:val="-2"/>
          <w:sz w:val="28"/>
          <w:szCs w:val="28"/>
        </w:rPr>
        <w:t xml:space="preserve">НОО </w:t>
      </w:r>
      <w:r w:rsidRPr="00EB7393">
        <w:rPr>
          <w:spacing w:val="-2"/>
          <w:sz w:val="28"/>
          <w:szCs w:val="28"/>
        </w:rPr>
        <w:t xml:space="preserve">(специальные учебные </w:t>
      </w:r>
      <w:r w:rsidRPr="008E3C9D">
        <w:rPr>
          <w:spacing w:val="-2"/>
          <w:sz w:val="28"/>
          <w:szCs w:val="28"/>
        </w:rPr>
        <w:t>пособия, специальное оборудование, специальные технические средства, специальные компьютерные</w:t>
      </w:r>
      <w:r w:rsidRPr="00E47644">
        <w:rPr>
          <w:color w:val="548DD4"/>
          <w:spacing w:val="-2"/>
          <w:sz w:val="28"/>
          <w:szCs w:val="28"/>
        </w:rPr>
        <w:t xml:space="preserve"> </w:t>
      </w:r>
      <w:r w:rsidRPr="008E3C9D">
        <w:rPr>
          <w:spacing w:val="-2"/>
          <w:sz w:val="28"/>
          <w:szCs w:val="28"/>
        </w:rPr>
        <w:t xml:space="preserve">программы и </w:t>
      </w:r>
      <w:r w:rsidRPr="00EB7393">
        <w:rPr>
          <w:spacing w:val="-2"/>
          <w:sz w:val="28"/>
          <w:szCs w:val="28"/>
        </w:rPr>
        <w:t xml:space="preserve">др.) в соответствии с ФГОС </w:t>
      </w:r>
      <w:r w:rsidR="00BD6853">
        <w:rPr>
          <w:spacing w:val="-2"/>
          <w:sz w:val="28"/>
          <w:szCs w:val="28"/>
        </w:rPr>
        <w:t>НОО</w:t>
      </w:r>
      <w:r w:rsidRPr="00EB7393">
        <w:rPr>
          <w:spacing w:val="-2"/>
          <w:sz w:val="28"/>
          <w:szCs w:val="28"/>
        </w:rPr>
        <w:t xml:space="preserve"> </w:t>
      </w:r>
      <w:r w:rsidRPr="00BD6853">
        <w:rPr>
          <w:spacing w:val="-2"/>
          <w:sz w:val="28"/>
          <w:szCs w:val="28"/>
        </w:rPr>
        <w:t xml:space="preserve">обучающихся с </w:t>
      </w:r>
      <w:r w:rsidR="00BD6853" w:rsidRPr="00BD6853">
        <w:rPr>
          <w:spacing w:val="-2"/>
          <w:sz w:val="28"/>
          <w:szCs w:val="28"/>
        </w:rPr>
        <w:t>ЗПР</w:t>
      </w:r>
      <w:r w:rsidRPr="00BD6853">
        <w:rPr>
          <w:spacing w:val="-2"/>
          <w:sz w:val="28"/>
          <w:szCs w:val="28"/>
        </w:rPr>
        <w:t>.</w:t>
      </w:r>
    </w:p>
    <w:p w:rsidR="000F379C" w:rsidRPr="00BD6853" w:rsidRDefault="000F379C" w:rsidP="000F379C">
      <w:pPr>
        <w:shd w:val="clear" w:color="auto" w:fill="FFFFFF"/>
        <w:tabs>
          <w:tab w:val="left" w:pos="1087"/>
        </w:tabs>
        <w:spacing w:after="0" w:line="360" w:lineRule="auto"/>
        <w:ind w:right="22" w:firstLine="677"/>
        <w:jc w:val="both"/>
        <w:rPr>
          <w:rFonts w:ascii="Times New Roman" w:hAnsi="Times New Roman"/>
          <w:color w:val="auto"/>
          <w:spacing w:val="-2"/>
          <w:sz w:val="28"/>
          <w:szCs w:val="28"/>
        </w:rPr>
      </w:pPr>
      <w:r w:rsidRPr="00BD6853">
        <w:rPr>
          <w:rFonts w:ascii="Times New Roman" w:hAnsi="Times New Roman"/>
          <w:color w:val="auto"/>
          <w:spacing w:val="-2"/>
          <w:sz w:val="28"/>
          <w:szCs w:val="28"/>
        </w:rPr>
        <w:t xml:space="preserve">При определении нормативных финансовых затрат на одного обучающегося с </w:t>
      </w:r>
      <w:r w:rsidR="00BD6853" w:rsidRPr="00BD6853">
        <w:rPr>
          <w:rFonts w:ascii="Times New Roman" w:hAnsi="Times New Roman"/>
          <w:color w:val="auto"/>
          <w:spacing w:val="-2"/>
          <w:sz w:val="28"/>
          <w:szCs w:val="28"/>
        </w:rPr>
        <w:t>ЗПР</w:t>
      </w:r>
      <w:r w:rsidRPr="00BD6853">
        <w:rPr>
          <w:rFonts w:ascii="Times New Roman" w:hAnsi="Times New Roman"/>
          <w:color w:val="auto"/>
          <w:spacing w:val="-2"/>
          <w:sz w:val="28"/>
          <w:szCs w:val="28"/>
        </w:rPr>
        <w:t xml:space="preserve"> на оказание государственной услуги учитываются вышеперечисленные условия организации обучения ребенка с </w:t>
      </w:r>
      <w:r w:rsidR="00BD6853" w:rsidRPr="00BD6853">
        <w:rPr>
          <w:rFonts w:ascii="Times New Roman" w:hAnsi="Times New Roman"/>
          <w:color w:val="auto"/>
          <w:spacing w:val="-2"/>
          <w:sz w:val="28"/>
          <w:szCs w:val="28"/>
        </w:rPr>
        <w:t>ЗПР</w:t>
      </w:r>
      <w:r w:rsidRPr="00BD6853">
        <w:rPr>
          <w:rFonts w:ascii="Times New Roman" w:hAnsi="Times New Roman"/>
          <w:color w:val="auto"/>
          <w:spacing w:val="-2"/>
          <w:sz w:val="28"/>
          <w:szCs w:val="28"/>
        </w:rPr>
        <w:t xml:space="preserve">. </w:t>
      </w:r>
    </w:p>
    <w:p w:rsidR="000F379C" w:rsidRPr="008E3C9D" w:rsidRDefault="000F379C" w:rsidP="000F379C">
      <w:pPr>
        <w:shd w:val="clear" w:color="auto" w:fill="FFFFFF"/>
        <w:tabs>
          <w:tab w:val="left" w:pos="1087"/>
        </w:tabs>
        <w:spacing w:after="0" w:line="360" w:lineRule="auto"/>
        <w:ind w:right="22" w:firstLine="677"/>
        <w:jc w:val="both"/>
        <w:rPr>
          <w:rFonts w:ascii="Times New Roman" w:hAnsi="Times New Roman"/>
          <w:spacing w:val="-2"/>
          <w:sz w:val="28"/>
          <w:szCs w:val="28"/>
        </w:rPr>
      </w:pPr>
      <w:r w:rsidRPr="00EB7393">
        <w:rPr>
          <w:rFonts w:ascii="Times New Roman" w:hAnsi="Times New Roman"/>
          <w:spacing w:val="-2"/>
          <w:sz w:val="28"/>
          <w:szCs w:val="28"/>
        </w:rPr>
        <w:lastRenderedPageBreak/>
        <w:t>Финансирование рассчитывается с учетом рекомендаций ПМПК</w:t>
      </w:r>
      <w:smartTag w:uri="urn:schemas-microsoft-com:office:smarttags" w:element="PersonName">
        <w:r w:rsidRPr="00EB7393">
          <w:rPr>
            <w:rFonts w:ascii="Times New Roman" w:hAnsi="Times New Roman"/>
            <w:spacing w:val="-2"/>
            <w:sz w:val="28"/>
            <w:szCs w:val="28"/>
          </w:rPr>
          <w:t>,</w:t>
        </w:r>
      </w:smartTag>
      <w:r w:rsidRPr="00EB7393">
        <w:rPr>
          <w:rFonts w:ascii="Times New Roman" w:hAnsi="Times New Roman"/>
          <w:spacing w:val="-2"/>
          <w:sz w:val="28"/>
          <w:szCs w:val="28"/>
        </w:rPr>
        <w:t xml:space="preserve">  ИПР инвалида</w:t>
      </w:r>
      <w:r>
        <w:rPr>
          <w:rFonts w:ascii="Times New Roman" w:hAnsi="Times New Roman"/>
          <w:spacing w:val="-2"/>
          <w:sz w:val="28"/>
          <w:szCs w:val="28"/>
        </w:rPr>
        <w:t xml:space="preserve"> </w:t>
      </w:r>
      <w:r w:rsidRPr="00EB7393">
        <w:rPr>
          <w:rFonts w:ascii="Times New Roman" w:hAnsi="Times New Roman"/>
          <w:spacing w:val="-2"/>
          <w:sz w:val="28"/>
          <w:szCs w:val="28"/>
        </w:rPr>
        <w:t>в соответствии с кадровыми и материально-техническими</w:t>
      </w:r>
      <w:r w:rsidRPr="00202FB0">
        <w:rPr>
          <w:rFonts w:ascii="Times New Roman" w:hAnsi="Times New Roman"/>
          <w:spacing w:val="-2"/>
          <w:sz w:val="28"/>
          <w:szCs w:val="28"/>
        </w:rPr>
        <w:t xml:space="preserve"> </w:t>
      </w:r>
      <w:r w:rsidRPr="008E3C9D">
        <w:rPr>
          <w:rFonts w:ascii="Times New Roman" w:hAnsi="Times New Roman"/>
          <w:spacing w:val="-2"/>
          <w:sz w:val="28"/>
          <w:szCs w:val="28"/>
        </w:rPr>
        <w:t>условиями реализации АООП</w:t>
      </w:r>
      <w:r w:rsidR="00BD6853">
        <w:rPr>
          <w:rFonts w:ascii="Times New Roman" w:hAnsi="Times New Roman"/>
          <w:spacing w:val="-2"/>
          <w:sz w:val="28"/>
          <w:szCs w:val="28"/>
        </w:rPr>
        <w:t xml:space="preserve"> НОО</w:t>
      </w:r>
      <w:r w:rsidRPr="008E3C9D">
        <w:rPr>
          <w:rFonts w:ascii="Times New Roman" w:hAnsi="Times New Roman"/>
          <w:spacing w:val="-2"/>
          <w:sz w:val="28"/>
          <w:szCs w:val="28"/>
        </w:rPr>
        <w:t xml:space="preserve">, требованиями к наполняемости классов в соответствии с СанПиН. </w:t>
      </w:r>
    </w:p>
    <w:p w:rsidR="000F379C" w:rsidRPr="008E3C9D" w:rsidRDefault="000F379C" w:rsidP="000F379C">
      <w:pPr>
        <w:shd w:val="clear" w:color="auto" w:fill="FFFFFF"/>
        <w:tabs>
          <w:tab w:val="left" w:pos="1087"/>
        </w:tabs>
        <w:spacing w:after="0" w:line="360" w:lineRule="auto"/>
        <w:ind w:right="22" w:firstLine="677"/>
        <w:jc w:val="both"/>
        <w:rPr>
          <w:rFonts w:ascii="Times New Roman" w:hAnsi="Times New Roman"/>
          <w:spacing w:val="-2"/>
          <w:sz w:val="28"/>
          <w:szCs w:val="28"/>
        </w:rPr>
      </w:pPr>
      <w:r w:rsidRPr="008E3C9D">
        <w:rPr>
          <w:rFonts w:ascii="Times New Roman" w:hAnsi="Times New Roman"/>
          <w:spacing w:val="-2"/>
          <w:sz w:val="28"/>
          <w:szCs w:val="28"/>
        </w:rPr>
        <w:t xml:space="preserve">Таким образом, финансирование АООП НОО для каждого обучающегося с </w:t>
      </w:r>
      <w:r w:rsidR="00BD6853">
        <w:rPr>
          <w:rFonts w:ascii="Times New Roman" w:hAnsi="Times New Roman"/>
          <w:spacing w:val="-2"/>
          <w:sz w:val="28"/>
          <w:szCs w:val="28"/>
        </w:rPr>
        <w:t>ЗПР</w:t>
      </w:r>
      <w:r w:rsidRPr="008E3C9D">
        <w:rPr>
          <w:rFonts w:ascii="Times New Roman" w:hAnsi="Times New Roman"/>
          <w:spacing w:val="-2"/>
          <w:sz w:val="28"/>
          <w:szCs w:val="28"/>
        </w:rPr>
        <w:t xml:space="preserve"> производится в большем объеме, чем финансирование ООП НОО обучающихся, не имеющих ограниченных возможностей здоровья. </w:t>
      </w:r>
    </w:p>
    <w:p w:rsidR="000F379C" w:rsidRPr="004167FD" w:rsidRDefault="000F379C" w:rsidP="000F379C">
      <w:pPr>
        <w:shd w:val="clear" w:color="auto" w:fill="FFFFFF"/>
        <w:tabs>
          <w:tab w:val="left" w:pos="1087"/>
        </w:tabs>
        <w:spacing w:after="0" w:line="360" w:lineRule="auto"/>
        <w:ind w:right="22" w:firstLine="677"/>
        <w:jc w:val="both"/>
        <w:rPr>
          <w:rFonts w:ascii="Times New Roman" w:hAnsi="Times New Roman"/>
          <w:sz w:val="28"/>
          <w:szCs w:val="28"/>
        </w:rPr>
      </w:pPr>
      <w:r w:rsidRPr="004167FD">
        <w:rPr>
          <w:rFonts w:ascii="Times New Roman" w:hAnsi="Times New Roman"/>
          <w:spacing w:val="-2"/>
          <w:sz w:val="28"/>
          <w:szCs w:val="28"/>
        </w:rPr>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0F379C" w:rsidRPr="004167FD" w:rsidRDefault="000F379C" w:rsidP="000F379C">
      <w:pPr>
        <w:shd w:val="clear" w:color="auto" w:fill="FFFFFF"/>
        <w:spacing w:after="0" w:line="360" w:lineRule="auto"/>
        <w:ind w:left="1416" w:firstLine="708"/>
        <w:jc w:val="both"/>
        <w:rPr>
          <w:rFonts w:ascii="Times New Roman" w:hAnsi="Times New Roman"/>
          <w:b/>
          <w:sz w:val="56"/>
          <w:szCs w:val="56"/>
        </w:rPr>
      </w:pPr>
      <w:r w:rsidRPr="004167FD">
        <w:rPr>
          <w:rFonts w:ascii="Times New Roman" w:hAnsi="Times New Roman"/>
          <w:b/>
          <w:i/>
          <w:sz w:val="40"/>
          <w:szCs w:val="40"/>
        </w:rPr>
        <w:t xml:space="preserve">      </w:t>
      </w:r>
      <w:r>
        <w:rPr>
          <w:rFonts w:ascii="Times New Roman" w:hAnsi="Times New Roman"/>
          <w:b/>
          <w:i/>
          <w:sz w:val="40"/>
          <w:szCs w:val="40"/>
        </w:rPr>
        <w:t>З</w:t>
      </w:r>
      <w:r w:rsidRPr="004167FD">
        <w:rPr>
          <w:rFonts w:ascii="Times New Roman" w:hAnsi="Times New Roman"/>
          <w:b/>
          <w:i/>
          <w:sz w:val="40"/>
          <w:szCs w:val="40"/>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sz w:val="40"/>
          <w:szCs w:val="40"/>
          <w:vertAlign w:val="subscript"/>
        </w:rPr>
        <w:t xml:space="preserve"> </w:t>
      </w:r>
      <w:r w:rsidRPr="004167FD">
        <w:rPr>
          <w:rFonts w:ascii="Times New Roman" w:hAnsi="Times New Roman"/>
          <w:b/>
          <w:sz w:val="56"/>
          <w:szCs w:val="56"/>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0F379C" w:rsidRPr="004167FD" w:rsidRDefault="000F379C" w:rsidP="000F379C">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sz w:val="28"/>
          <w:szCs w:val="28"/>
        </w:rPr>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0F379C" w:rsidRPr="004167FD" w:rsidRDefault="000F379C" w:rsidP="000F379C">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z w:val="28"/>
          <w:szCs w:val="28"/>
          <w:vertAlign w:val="superscript"/>
        </w:rPr>
        <w:t>_</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0F379C" w:rsidRPr="004167FD" w:rsidRDefault="000F379C" w:rsidP="000F379C">
      <w:pPr>
        <w:shd w:val="clear" w:color="auto" w:fill="FFFFFF"/>
        <w:spacing w:after="0" w:line="360" w:lineRule="auto"/>
        <w:ind w:right="22" w:firstLine="677"/>
        <w:jc w:val="both"/>
        <w:rPr>
          <w:rFonts w:ascii="Times New Roman" w:hAnsi="Times New Roman"/>
          <w:sz w:val="28"/>
          <w:szCs w:val="28"/>
        </w:rPr>
      </w:pPr>
      <w:r w:rsidRPr="004167FD">
        <w:rPr>
          <w:rFonts w:ascii="Times New Roman" w:hAnsi="Times New Roman"/>
          <w:i/>
          <w:iCs/>
          <w:sz w:val="28"/>
          <w:szCs w:val="28"/>
          <w:lang w:val="en-US"/>
        </w:rPr>
        <w:t>K</w:t>
      </w:r>
      <w:r>
        <w:rPr>
          <w:rFonts w:ascii="Times New Roman" w:hAnsi="Times New Roman"/>
          <w:i/>
          <w:iCs/>
          <w:sz w:val="28"/>
          <w:szCs w:val="28"/>
          <w:vertAlign w:val="subscript"/>
          <w:lang w:val="en-US"/>
        </w:rPr>
        <w:t>i</w:t>
      </w:r>
      <w:r w:rsidRPr="004167FD">
        <w:rPr>
          <w:rFonts w:ascii="Times New Roman" w:hAnsi="Times New Roman"/>
          <w:i/>
          <w:iCs/>
          <w:sz w:val="28"/>
          <w:szCs w:val="28"/>
        </w:rPr>
        <w:t xml:space="preserve"> </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0F379C" w:rsidRPr="004167FD" w:rsidRDefault="000F379C" w:rsidP="000F379C">
      <w:pPr>
        <w:shd w:val="clear" w:color="auto" w:fill="FFFFFF"/>
        <w:tabs>
          <w:tab w:val="left" w:pos="994"/>
        </w:tabs>
        <w:spacing w:after="0" w:line="360" w:lineRule="auto"/>
        <w:ind w:right="14" w:firstLine="698"/>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0F379C" w:rsidRPr="004167FD" w:rsidRDefault="000F379C" w:rsidP="000F379C">
      <w:pPr>
        <w:shd w:val="clear" w:color="auto" w:fill="FFFFFF"/>
        <w:tabs>
          <w:tab w:val="left" w:pos="994"/>
        </w:tabs>
        <w:spacing w:after="0" w:line="360" w:lineRule="auto"/>
        <w:ind w:right="14" w:firstLine="698"/>
        <w:jc w:val="both"/>
        <w:rPr>
          <w:rFonts w:ascii="Times New Roman" w:hAnsi="Times New Roman"/>
          <w:sz w:val="28"/>
          <w:szCs w:val="28"/>
        </w:rPr>
      </w:pPr>
      <w:r w:rsidRPr="004167FD">
        <w:rPr>
          <w:rFonts w:ascii="Times New Roman" w:hAnsi="Times New Roman"/>
          <w:b/>
          <w:bCs/>
          <w:i/>
          <w:spacing w:val="-4"/>
          <w:sz w:val="40"/>
          <w:szCs w:val="40"/>
        </w:rPr>
        <w:t xml:space="preserve">                   </w:t>
      </w: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bscript"/>
        </w:rPr>
        <w:t xml:space="preserve">он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0F379C" w:rsidRPr="004167FD" w:rsidRDefault="000F379C" w:rsidP="000F379C">
      <w:pPr>
        <w:shd w:val="clear" w:color="auto" w:fill="FFFFFF"/>
        <w:spacing w:after="0" w:line="360" w:lineRule="auto"/>
        <w:ind w:right="14" w:firstLine="670"/>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rPr>
        <w:t xml:space="preserve"> </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0F379C" w:rsidRPr="004167FD" w:rsidRDefault="000F379C" w:rsidP="000F379C">
      <w:pPr>
        <w:shd w:val="clear" w:color="auto" w:fill="FFFFFF"/>
        <w:spacing w:after="0" w:line="360" w:lineRule="auto"/>
        <w:ind w:right="14" w:firstLine="670"/>
        <w:jc w:val="both"/>
        <w:rPr>
          <w:rFonts w:ascii="Times New Roman" w:hAnsi="Times New Roman"/>
          <w:sz w:val="28"/>
          <w:szCs w:val="28"/>
        </w:rPr>
      </w:pPr>
      <w:r w:rsidRPr="009D0DCE">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непосредственно связанные с оказанием </w:t>
      </w:r>
      <w:r w:rsidRPr="004167FD">
        <w:rPr>
          <w:rFonts w:ascii="Times New Roman" w:hAnsi="Times New Roman"/>
          <w:sz w:val="28"/>
          <w:szCs w:val="28"/>
        </w:rPr>
        <w:t>государственной услуги;</w:t>
      </w:r>
    </w:p>
    <w:p w:rsidR="000F379C" w:rsidRPr="004167FD" w:rsidRDefault="000F379C" w:rsidP="000F379C">
      <w:pPr>
        <w:shd w:val="clear" w:color="auto" w:fill="FFFFFF"/>
        <w:spacing w:after="0" w:line="360" w:lineRule="auto"/>
        <w:ind w:right="7" w:firstLine="670"/>
        <w:jc w:val="both"/>
        <w:rPr>
          <w:rFonts w:ascii="Times New Roman" w:hAnsi="Times New Roman"/>
          <w:sz w:val="28"/>
          <w:szCs w:val="28"/>
        </w:rPr>
      </w:pPr>
      <w:r w:rsidRPr="006A05C6">
        <w:rPr>
          <w:rFonts w:ascii="Times New Roman" w:hAnsi="Times New Roman"/>
          <w:sz w:val="28"/>
          <w:szCs w:val="28"/>
        </w:rPr>
        <w:t>НЗ</w:t>
      </w:r>
      <w:r>
        <w:rPr>
          <w:rFonts w:ascii="Times New Roman" w:hAnsi="Times New Roman"/>
          <w:sz w:val="28"/>
          <w:szCs w:val="28"/>
        </w:rPr>
        <w:t xml:space="preserve"> </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0F379C" w:rsidRPr="004167FD" w:rsidRDefault="000F379C" w:rsidP="000F379C">
      <w:pPr>
        <w:shd w:val="clear" w:color="auto" w:fill="FFFFFF"/>
        <w:tabs>
          <w:tab w:val="left" w:pos="1058"/>
        </w:tabs>
        <w:spacing w:after="0" w:line="360" w:lineRule="auto"/>
        <w:ind w:right="7" w:firstLine="684"/>
        <w:jc w:val="both"/>
        <w:rPr>
          <w:rFonts w:ascii="Times New Roman" w:hAnsi="Times New Roman"/>
          <w:sz w:val="28"/>
          <w:szCs w:val="28"/>
        </w:rPr>
      </w:pPr>
      <w:r w:rsidRPr="004167FD">
        <w:rPr>
          <w:rFonts w:ascii="Times New Roman" w:hAnsi="Times New Roman"/>
          <w:spacing w:val="-4"/>
          <w:sz w:val="28"/>
          <w:szCs w:val="28"/>
        </w:rPr>
        <w:t>Нормативные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0F379C" w:rsidRPr="009D49E3" w:rsidRDefault="000F379C" w:rsidP="000F379C">
      <w:pPr>
        <w:shd w:val="clear" w:color="auto" w:fill="FFFFFF"/>
        <w:spacing w:after="0" w:line="360" w:lineRule="auto"/>
        <w:ind w:left="851" w:firstLine="1282"/>
        <w:jc w:val="both"/>
        <w:rPr>
          <w:rFonts w:ascii="Times New Roman" w:hAnsi="Times New Roman"/>
          <w:i/>
          <w:iCs/>
          <w:sz w:val="24"/>
          <w:szCs w:val="24"/>
        </w:rPr>
      </w:pPr>
      <w:r w:rsidRPr="006A05C6">
        <w:rPr>
          <w:rFonts w:ascii="Times New Roman" w:hAnsi="Times New Roman"/>
          <w:b/>
          <w:bCs/>
          <w:i/>
          <w:spacing w:val="-4"/>
          <w:sz w:val="40"/>
          <w:szCs w:val="40"/>
        </w:rPr>
        <w:lastRenderedPageBreak/>
        <w:t>НЗ</w:t>
      </w:r>
      <w:r w:rsidRPr="004167FD">
        <w:rPr>
          <w:rFonts w:ascii="Times New Roman" w:hAnsi="Times New Roman"/>
          <w:i/>
          <w:sz w:val="40"/>
          <w:szCs w:val="40"/>
          <w:vertAlign w:val="superscript"/>
        </w:rPr>
        <w:t xml:space="preserve"> </w:t>
      </w:r>
      <w:r w:rsidRPr="004167FD">
        <w:rPr>
          <w:rFonts w:ascii="Times New Roman" w:hAnsi="Times New Roman"/>
          <w:b/>
          <w:sz w:val="40"/>
          <w:szCs w:val="40"/>
          <w:vertAlign w:val="subscript"/>
        </w:rPr>
        <w:t>гу</w:t>
      </w:r>
      <w:r w:rsidRPr="004167FD">
        <w:rPr>
          <w:rFonts w:ascii="Times New Roman" w:hAnsi="Times New Roman"/>
          <w:iCs/>
          <w:sz w:val="28"/>
          <w:szCs w:val="28"/>
        </w:rPr>
        <w:t xml:space="preserve"> </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sidRPr="004167FD">
        <w:rPr>
          <w:rFonts w:ascii="Times New Roman" w:hAnsi="Times New Roman"/>
          <w:b/>
          <w:i/>
          <w:iCs/>
          <w:sz w:val="40"/>
          <w:szCs w:val="40"/>
        </w:rPr>
        <w:t xml:space="preserve">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b/>
          <w:i/>
          <w:iCs/>
          <w:sz w:val="40"/>
          <w:szCs w:val="40"/>
          <w:vertAlign w:val="subscript"/>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r w:rsidRPr="004167FD">
        <w:rPr>
          <w:rFonts w:ascii="Times New Roman" w:hAnsi="Times New Roman"/>
          <w:sz w:val="28"/>
          <w:szCs w:val="28"/>
        </w:rPr>
        <w:t xml:space="preserve">                            </w:t>
      </w:r>
    </w:p>
    <w:p w:rsidR="000F379C" w:rsidRPr="004167FD" w:rsidRDefault="000F379C" w:rsidP="000F379C">
      <w:pPr>
        <w:shd w:val="clear" w:color="auto" w:fill="FFFFFF"/>
        <w:spacing w:after="0" w:line="360" w:lineRule="auto"/>
        <w:jc w:val="both"/>
        <w:rPr>
          <w:rFonts w:ascii="Times New Roman" w:hAnsi="Times New Roman"/>
          <w:sz w:val="28"/>
          <w:szCs w:val="28"/>
        </w:rPr>
      </w:pPr>
      <w:r w:rsidRPr="004167FD">
        <w:rPr>
          <w:rFonts w:ascii="Times New Roman" w:hAnsi="Times New Roman"/>
          <w:sz w:val="28"/>
          <w:szCs w:val="28"/>
        </w:rPr>
        <w:t xml:space="preserve">   </w:t>
      </w:r>
      <w:r w:rsidRPr="009D49E3">
        <w:rPr>
          <w:rFonts w:ascii="Times New Roman" w:hAnsi="Times New Roman"/>
          <w:sz w:val="28"/>
          <w:szCs w:val="28"/>
        </w:rPr>
        <w:t xml:space="preserve">  </w:t>
      </w:r>
      <w:r w:rsidRPr="004167FD">
        <w:rPr>
          <w:rFonts w:ascii="Times New Roman" w:hAnsi="Times New Roman"/>
          <w:sz w:val="28"/>
          <w:szCs w:val="28"/>
        </w:rPr>
        <w:t xml:space="preserve">    </w:t>
      </w: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0F379C" w:rsidRPr="004167FD" w:rsidRDefault="000F379C" w:rsidP="000F379C">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iCs/>
          <w:spacing w:val="-3"/>
          <w:sz w:val="28"/>
          <w:szCs w:val="28"/>
        </w:rPr>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i/>
          <w:iCs/>
          <w:spacing w:val="-3"/>
          <w:sz w:val="28"/>
          <w:szCs w:val="28"/>
          <w:vertAlign w:val="subscript"/>
        </w:rPr>
        <w:t xml:space="preserve">  </w:t>
      </w:r>
      <w:r w:rsidRPr="004167FD">
        <w:rPr>
          <w:rFonts w:ascii="Times New Roman" w:hAnsi="Times New Roman"/>
          <w:i/>
          <w:iCs/>
          <w:spacing w:val="-3"/>
          <w:sz w:val="28"/>
          <w:szCs w:val="28"/>
        </w:rPr>
        <w:t xml:space="preserve"> </w:t>
      </w:r>
      <w:r w:rsidRPr="004167FD">
        <w:rPr>
          <w:rFonts w:ascii="Times New Roman" w:hAnsi="Times New Roman"/>
          <w:spacing w:val="-3"/>
          <w:sz w:val="28"/>
          <w:szCs w:val="28"/>
        </w:rPr>
        <w:t>- нормативные затраты  на оплату труда и начисления на</w:t>
      </w:r>
      <w:r w:rsidRPr="004167FD">
        <w:rPr>
          <w:rFonts w:ascii="Times New Roman" w:hAnsi="Times New Roman"/>
          <w:i/>
          <w:iCs/>
          <w:spacing w:val="-3"/>
          <w:sz w:val="28"/>
          <w:szCs w:val="28"/>
        </w:rPr>
        <w:t xml:space="preserve"> </w:t>
      </w:r>
      <w:r w:rsidRPr="004167FD">
        <w:rPr>
          <w:rFonts w:ascii="Times New Roman" w:hAnsi="Times New Roman"/>
          <w:sz w:val="28"/>
          <w:szCs w:val="28"/>
        </w:rPr>
        <w:t>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w:t>
      </w:r>
    </w:p>
    <w:p w:rsidR="000F379C" w:rsidRPr="008E3C9D" w:rsidRDefault="000F379C" w:rsidP="000F379C">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w:t>
      </w:r>
      <w:r w:rsidRPr="008E3C9D">
        <w:rPr>
          <w:rFonts w:ascii="Times New Roman" w:hAnsi="Times New Roman"/>
          <w:spacing w:val="-1"/>
          <w:sz w:val="28"/>
          <w:szCs w:val="28"/>
        </w:rPr>
        <w:t xml:space="preserve">в 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учебные пособия</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учебно-методические материалы</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w:t>
      </w:r>
      <w:r w:rsidRPr="008E3C9D">
        <w:rPr>
          <w:rFonts w:ascii="Times New Roman" w:hAnsi="Times New Roman"/>
          <w:spacing w:val="-2"/>
          <w:sz w:val="28"/>
          <w:szCs w:val="28"/>
        </w:rPr>
        <w:t xml:space="preserve">специальное оборудование, специальные технические средства, ассистивные устройства, специальные компьютерные программы и другие </w:t>
      </w:r>
      <w:r w:rsidRPr="008E3C9D">
        <w:rPr>
          <w:rFonts w:ascii="Times New Roman" w:hAnsi="Times New Roman"/>
          <w:spacing w:val="-1"/>
          <w:sz w:val="28"/>
          <w:szCs w:val="28"/>
        </w:rPr>
        <w:t>средства обучения и воспитания по АООП типа j (в соответствии</w:t>
      </w:r>
      <w:r w:rsidRPr="008E3C9D">
        <w:rPr>
          <w:rFonts w:ascii="Times New Roman" w:hAnsi="Times New Roman"/>
          <w:sz w:val="28"/>
          <w:szCs w:val="28"/>
        </w:rPr>
        <w:t xml:space="preserve"> с материально-техническими условиями с учетом специфики обучающихся);</w:t>
      </w:r>
    </w:p>
    <w:p w:rsidR="000F379C" w:rsidRPr="009D0DCE" w:rsidRDefault="000F379C" w:rsidP="000F379C">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в том числе з</w:t>
      </w:r>
      <w:r w:rsidRPr="0081481B">
        <w:rPr>
          <w:rFonts w:ascii="Times New Roman" w:hAnsi="Times New Roman"/>
          <w:spacing w:val="-1"/>
          <w:sz w:val="28"/>
          <w:szCs w:val="28"/>
        </w:rPr>
        <w:t>атраты на приобретение расходных материалов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моющих средств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медикаментов и перевязочных средств</w:t>
      </w:r>
      <w:r>
        <w:rPr>
          <w:rFonts w:ascii="Times New Roman" w:hAnsi="Times New Roman"/>
          <w:spacing w:val="-1"/>
          <w:sz w:val="28"/>
          <w:szCs w:val="28"/>
        </w:rPr>
        <w:t xml:space="preserve"> </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0F379C" w:rsidRPr="004167FD" w:rsidRDefault="000F379C" w:rsidP="000F379C">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технический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административно-управленческий и т.п. персонал не учитывается).</w:t>
      </w:r>
    </w:p>
    <w:p w:rsidR="000F379C" w:rsidRPr="004167FD" w:rsidRDefault="000F379C" w:rsidP="000F379C">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времени персонала на количество единиц времени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w:t>
      </w:r>
      <w:r w:rsidRPr="004167FD">
        <w:rPr>
          <w:rFonts w:ascii="Times New Roman" w:hAnsi="Times New Roman"/>
          <w:spacing w:val="-3"/>
          <w:sz w:val="28"/>
          <w:szCs w:val="28"/>
        </w:rPr>
        <w:t>оказания единицы государственной услуги</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с учетом стимулирующих выплат </w:t>
      </w:r>
      <w:r w:rsidRPr="004167FD">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 учетом доплат и надбавок</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районного коэффициента и </w:t>
      </w:r>
      <w:r w:rsidRPr="004167FD">
        <w:rPr>
          <w:rFonts w:ascii="Times New Roman" w:hAnsi="Times New Roman"/>
          <w:sz w:val="28"/>
          <w:szCs w:val="28"/>
        </w:rPr>
        <w:lastRenderedPageBreak/>
        <w:t xml:space="preserve">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Pr>
            <w:rFonts w:ascii="Times New Roman" w:hAnsi="Times New Roman"/>
            <w:spacing w:val="-1"/>
            <w:sz w:val="28"/>
            <w:szCs w:val="28"/>
          </w:rPr>
          <w:t>,</w:t>
        </w:r>
      </w:smartTag>
      <w:r w:rsidRPr="004167FD">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0F379C" w:rsidRPr="004167FD" w:rsidRDefault="000F379C" w:rsidP="000F379C">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167FD">
        <w:rPr>
          <w:rFonts w:ascii="Times New Roman" w:hAnsi="Times New Roman"/>
          <w:spacing w:val="-2"/>
          <w:sz w:val="28"/>
          <w:szCs w:val="28"/>
        </w:rPr>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167FD">
          <w:rPr>
            <w:rFonts w:ascii="Times New Roman" w:hAnsi="Times New Roman"/>
            <w:spacing w:val="-2"/>
            <w:sz w:val="28"/>
            <w:szCs w:val="28"/>
          </w:rPr>
          <w:t>,</w:t>
        </w:r>
      </w:smartTag>
      <w:r w:rsidRPr="004167FD">
        <w:rPr>
          <w:rFonts w:ascii="Times New Roman" w:hAnsi="Times New Roman"/>
          <w:spacing w:val="-2"/>
          <w:sz w:val="28"/>
          <w:szCs w:val="28"/>
        </w:rPr>
        <w:t xml:space="preserve">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0F379C" w:rsidRPr="00BD6853" w:rsidRDefault="000F379C" w:rsidP="000F379C">
      <w:pPr>
        <w:spacing w:after="0" w:line="360" w:lineRule="auto"/>
        <w:ind w:firstLine="540"/>
        <w:jc w:val="both"/>
        <w:rPr>
          <w:rFonts w:ascii="Times New Roman" w:hAnsi="Times New Roman"/>
          <w:color w:val="auto"/>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w:t>
      </w:r>
      <w:r w:rsidRPr="00BD6853">
        <w:rPr>
          <w:rFonts w:ascii="Times New Roman" w:hAnsi="Times New Roman"/>
          <w:color w:val="auto"/>
          <w:sz w:val="28"/>
          <w:szCs w:val="28"/>
        </w:rPr>
        <w:t xml:space="preserve">обучающихся с </w:t>
      </w:r>
      <w:r w:rsidR="00BD6853" w:rsidRPr="00BD6853">
        <w:rPr>
          <w:rFonts w:ascii="Times New Roman" w:hAnsi="Times New Roman"/>
          <w:color w:val="auto"/>
          <w:sz w:val="28"/>
          <w:szCs w:val="28"/>
        </w:rPr>
        <w:t>ЗПР</w:t>
      </w:r>
      <w:r w:rsidRPr="00BD6853">
        <w:rPr>
          <w:rFonts w:ascii="Times New Roman" w:hAnsi="Times New Roman"/>
          <w:color w:val="auto"/>
          <w:sz w:val="28"/>
          <w:szCs w:val="28"/>
        </w:rPr>
        <w:t>:</w:t>
      </w:r>
    </w:p>
    <w:p w:rsidR="000F379C" w:rsidRPr="006A05C6" w:rsidRDefault="000F379C" w:rsidP="000F379C">
      <w:pPr>
        <w:spacing w:after="0" w:line="360" w:lineRule="auto"/>
        <w:ind w:firstLine="540"/>
        <w:jc w:val="both"/>
        <w:rPr>
          <w:rFonts w:ascii="Times New Roman" w:hAnsi="Times New Roman"/>
          <w:sz w:val="28"/>
          <w:szCs w:val="28"/>
        </w:rPr>
      </w:pPr>
      <w:r w:rsidRPr="008E3C9D">
        <w:rPr>
          <w:rFonts w:ascii="Times New Roman" w:hAnsi="Times New Roman"/>
          <w:sz w:val="28"/>
          <w:szCs w:val="28"/>
        </w:rPr>
        <w:t xml:space="preserve">реализация АООП </w:t>
      </w:r>
      <w:r w:rsidR="00BD6853">
        <w:rPr>
          <w:rFonts w:ascii="Times New Roman" w:hAnsi="Times New Roman"/>
          <w:sz w:val="28"/>
          <w:szCs w:val="28"/>
        </w:rPr>
        <w:t>НОО</w:t>
      </w:r>
      <w:r>
        <w:rPr>
          <w:rFonts w:ascii="Times New Roman" w:hAnsi="Times New Roman"/>
          <w:sz w:val="28"/>
          <w:szCs w:val="28"/>
        </w:rPr>
        <w:t xml:space="preserve"> </w:t>
      </w:r>
      <w:r w:rsidRPr="00BD6853">
        <w:rPr>
          <w:rFonts w:ascii="Times New Roman" w:hAnsi="Times New Roman"/>
          <w:color w:val="auto"/>
          <w:sz w:val="28"/>
          <w:szCs w:val="28"/>
        </w:rPr>
        <w:t xml:space="preserve">обучающихся с </w:t>
      </w:r>
      <w:r w:rsidR="00BD6853" w:rsidRPr="00BD6853">
        <w:rPr>
          <w:rFonts w:ascii="Times New Roman" w:hAnsi="Times New Roman"/>
          <w:color w:val="auto"/>
          <w:sz w:val="28"/>
          <w:szCs w:val="28"/>
        </w:rPr>
        <w:t>ЗПР</w:t>
      </w:r>
      <w:r w:rsidRPr="00BD6853">
        <w:rPr>
          <w:rFonts w:ascii="Times New Roman" w:hAnsi="Times New Roman"/>
          <w:color w:val="auto"/>
          <w:sz w:val="28"/>
          <w:szCs w:val="28"/>
        </w:rPr>
        <w:t xml:space="preserve"> может</w:t>
      </w:r>
      <w:r w:rsidRPr="004167FD">
        <w:rPr>
          <w:rFonts w:ascii="Times New Roman" w:hAnsi="Times New Roman"/>
          <w:sz w:val="28"/>
          <w:szCs w:val="28"/>
        </w:rPr>
        <w:t xml:space="preserve"> определяться по формуле:</w:t>
      </w:r>
    </w:p>
    <w:p w:rsidR="000F379C" w:rsidRPr="004167FD" w:rsidRDefault="000F379C" w:rsidP="000F379C">
      <w:pPr>
        <w:spacing w:after="0" w:line="360" w:lineRule="auto"/>
        <w:ind w:firstLine="540"/>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bCs/>
          <w:i/>
          <w:sz w:val="28"/>
          <w:szCs w:val="28"/>
          <w:vertAlign w:val="subscript"/>
        </w:rPr>
        <w:t xml:space="preserve">  </w:t>
      </w:r>
      <w:smartTag w:uri="urn:schemas-microsoft-com:office:smarttags" w:element="PersonName">
        <w:r w:rsidRPr="004167FD">
          <w:rPr>
            <w:rFonts w:ascii="Times New Roman" w:hAnsi="Times New Roman"/>
            <w:b/>
            <w:i/>
            <w:sz w:val="28"/>
            <w:szCs w:val="28"/>
          </w:rPr>
          <w:t>,</w:t>
        </w:r>
      </w:smartTag>
      <w:r w:rsidRPr="004167FD">
        <w:rPr>
          <w:rFonts w:ascii="Times New Roman" w:hAnsi="Times New Roman"/>
          <w:b/>
          <w:i/>
          <w:sz w:val="28"/>
          <w:szCs w:val="28"/>
        </w:rPr>
        <w:t xml:space="preserve"> </w:t>
      </w:r>
      <w:r w:rsidRPr="004167FD">
        <w:rPr>
          <w:rFonts w:ascii="Times New Roman" w:hAnsi="Times New Roman"/>
          <w:b/>
          <w:bCs/>
          <w:i/>
          <w:iCs/>
          <w:sz w:val="28"/>
          <w:szCs w:val="28"/>
        </w:rPr>
        <w:t>где:</w:t>
      </w:r>
    </w:p>
    <w:p w:rsidR="000F379C" w:rsidRPr="00BD6853" w:rsidRDefault="000F379C" w:rsidP="000F379C">
      <w:pPr>
        <w:spacing w:after="0" w:line="360" w:lineRule="auto"/>
        <w:ind w:firstLine="540"/>
        <w:jc w:val="both"/>
        <w:rPr>
          <w:rFonts w:ascii="Times New Roman" w:hAnsi="Times New Roman"/>
          <w:i/>
          <w:color w:val="auto"/>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w:t>
      </w:r>
      <w:r w:rsidRPr="00BD6853">
        <w:rPr>
          <w:rFonts w:ascii="Times New Roman" w:hAnsi="Times New Roman"/>
          <w:color w:val="auto"/>
          <w:sz w:val="28"/>
          <w:szCs w:val="28"/>
        </w:rPr>
        <w:t xml:space="preserve">обучающимся с </w:t>
      </w:r>
      <w:r w:rsidR="00BD6853" w:rsidRPr="00BD6853">
        <w:rPr>
          <w:rFonts w:ascii="Times New Roman" w:hAnsi="Times New Roman"/>
          <w:color w:val="auto"/>
          <w:sz w:val="28"/>
          <w:szCs w:val="28"/>
        </w:rPr>
        <w:t>ЗПР</w:t>
      </w:r>
      <w:r w:rsidRPr="00BD6853">
        <w:rPr>
          <w:rFonts w:ascii="Times New Roman" w:hAnsi="Times New Roman"/>
          <w:color w:val="auto"/>
          <w:sz w:val="28"/>
          <w:szCs w:val="28"/>
        </w:rPr>
        <w:t>;</w:t>
      </w:r>
    </w:p>
    <w:p w:rsidR="000F379C" w:rsidRPr="004167FD" w:rsidRDefault="000F379C" w:rsidP="000F379C">
      <w:pPr>
        <w:spacing w:after="0" w:line="360" w:lineRule="auto"/>
        <w:ind w:firstLine="709"/>
        <w:jc w:val="both"/>
        <w:rPr>
          <w:rFonts w:ascii="Times New Roman" w:hAnsi="Times New Roman"/>
          <w:sz w:val="28"/>
          <w:szCs w:val="28"/>
        </w:rPr>
      </w:pP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руб./мес.;</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0F379C" w:rsidRPr="004167FD" w:rsidRDefault="000F379C" w:rsidP="000F379C">
      <w:pPr>
        <w:tabs>
          <w:tab w:val="left" w:pos="709"/>
        </w:tabs>
        <w:spacing w:after="0" w:line="360" w:lineRule="auto"/>
        <w:ind w:firstLine="709"/>
        <w:jc w:val="both"/>
        <w:rPr>
          <w:rFonts w:ascii="Times New Roman" w:hAnsi="Times New Roman"/>
          <w:sz w:val="28"/>
          <w:szCs w:val="28"/>
        </w:rPr>
      </w:pPr>
      <w:r w:rsidRPr="004167FD">
        <w:rPr>
          <w:rFonts w:ascii="Times New Roman" w:hAnsi="Times New Roman"/>
          <w:i/>
          <w:sz w:val="28"/>
          <w:szCs w:val="28"/>
        </w:rPr>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0F379C" w:rsidRPr="004167FD" w:rsidRDefault="000F379C" w:rsidP="000F379C">
      <w:pPr>
        <w:spacing w:after="0" w:line="360" w:lineRule="auto"/>
        <w:ind w:firstLine="709"/>
        <w:jc w:val="both"/>
        <w:rPr>
          <w:rFonts w:ascii="Times New Roman" w:hAnsi="Times New Roman"/>
          <w:i/>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1</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302;</w:t>
      </w:r>
    </w:p>
    <w:p w:rsidR="000F379C" w:rsidRPr="004167FD" w:rsidRDefault="000F379C" w:rsidP="000F379C">
      <w:pPr>
        <w:spacing w:after="0" w:line="360" w:lineRule="auto"/>
        <w:ind w:firstLine="709"/>
        <w:jc w:val="both"/>
        <w:rPr>
          <w:rFonts w:ascii="Times New Roman" w:hAnsi="Times New Roman"/>
          <w:sz w:val="28"/>
          <w:szCs w:val="28"/>
        </w:rPr>
      </w:pPr>
      <w:smartTag w:uri="urn:schemas-microsoft-com:office:smarttags" w:element="place">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smartTag>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приравненных к ним местностях (при наличии данных коэффициентов).</w:t>
      </w:r>
    </w:p>
    <w:p w:rsidR="000F379C"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w:t>
      </w:r>
      <w:r w:rsidRPr="004167FD">
        <w:rPr>
          <w:rFonts w:ascii="Times New Roman" w:hAnsi="Times New Roman"/>
          <w:sz w:val="28"/>
          <w:szCs w:val="28"/>
        </w:rPr>
        <w:lastRenderedPageBreak/>
        <w:t>непосредственно связанным с оказанием i-той государственной услуги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0F379C" w:rsidRPr="004167FD" w:rsidRDefault="000F379C" w:rsidP="000F379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901C0A">
        <w:rPr>
          <w:rFonts w:ascii="Times New Roman" w:hAnsi="Times New Roman"/>
          <w:b/>
          <w:bCs/>
          <w:i/>
          <w:sz w:val="28"/>
          <w:szCs w:val="28"/>
        </w:rPr>
        <w:t xml:space="preserve"> </w:t>
      </w: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где</w:t>
      </w:r>
    </w:p>
    <w:p w:rsidR="000F379C" w:rsidRDefault="000F379C" w:rsidP="000F379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государственной услуги</w:t>
      </w:r>
      <w:r>
        <w:rPr>
          <w:rFonts w:ascii="Times New Roman" w:hAnsi="Times New Roman"/>
          <w:sz w:val="28"/>
          <w:szCs w:val="28"/>
        </w:rPr>
        <w:t>)</w:t>
      </w:r>
      <w:smartTag w:uri="urn:schemas-microsoft-com:office:smarttags" w:element="PersonName">
        <w:r>
          <w:rPr>
            <w:rFonts w:ascii="Times New Roman" w:hAnsi="Times New Roman"/>
            <w:sz w:val="28"/>
            <w:szCs w:val="28"/>
          </w:rPr>
          <w:t>,</w:t>
        </w:r>
      </w:smartTag>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0F379C" w:rsidRDefault="000F379C" w:rsidP="000F379C">
      <w:pPr>
        <w:spacing w:after="0" w:line="360" w:lineRule="auto"/>
        <w:ind w:firstLine="709"/>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sidRPr="00901C0A">
        <w:rPr>
          <w:rFonts w:ascii="Times New Roman" w:hAnsi="Times New Roman"/>
          <w:sz w:val="28"/>
          <w:szCs w:val="28"/>
        </w:rPr>
        <w:t>– нормативные затраты</w:t>
      </w:r>
      <w:r>
        <w:rPr>
          <w:rFonts w:ascii="Times New Roman" w:hAnsi="Times New Roman"/>
          <w:sz w:val="28"/>
          <w:szCs w:val="28"/>
        </w:rPr>
        <w:t xml:space="preserve"> </w:t>
      </w:r>
      <w:r w:rsidRPr="00901C0A">
        <w:rPr>
          <w:rFonts w:ascii="Times New Roman" w:hAnsi="Times New Roman"/>
          <w:sz w:val="28"/>
          <w:szCs w:val="28"/>
        </w:rPr>
        <w:t xml:space="preserve">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в соответствии с кадровыми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0F379C" w:rsidRPr="004167FD" w:rsidRDefault="000F379C" w:rsidP="000F379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ком</w:t>
      </w:r>
      <w:r w:rsidRPr="004167FD">
        <w:rPr>
          <w:rFonts w:ascii="Times New Roman" w:hAnsi="Times New Roman"/>
          <w:sz w:val="28"/>
          <w:szCs w:val="28"/>
        </w:rPr>
        <w:t xml:space="preserve"> - нормативные затраты на коммунальные услуги (за исключением нормативных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отнесенных к нормативным затратам на содержание имущества);</w:t>
      </w:r>
    </w:p>
    <w:p w:rsidR="000F379C" w:rsidRPr="004167FD" w:rsidRDefault="000F379C" w:rsidP="000F379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 также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w:t>
      </w:r>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0F379C" w:rsidRPr="004167FD" w:rsidRDefault="000F379C" w:rsidP="000F379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0F379C" w:rsidRPr="004167FD" w:rsidRDefault="000F379C" w:rsidP="000F379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lastRenderedPageBreak/>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0F379C" w:rsidRPr="004167FD" w:rsidRDefault="000F379C" w:rsidP="000F379C">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0F379C" w:rsidRPr="00124C76" w:rsidRDefault="000F379C" w:rsidP="000F379C">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раты на общехозяйственные нужды</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0F379C" w:rsidRPr="004167FD" w:rsidRDefault="000F379C" w:rsidP="000F379C">
      <w:pPr>
        <w:tabs>
          <w:tab w:val="left" w:pos="8222"/>
        </w:tabs>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w:t>
      </w:r>
      <w:r w:rsidRPr="008E3C9D">
        <w:rPr>
          <w:rFonts w:ascii="Times New Roman" w:hAnsi="Times New Roman"/>
          <w:sz w:val="28"/>
          <w:szCs w:val="28"/>
        </w:rPr>
        <w:t>государственной услуги,</w:t>
      </w:r>
      <w:r w:rsidRPr="008E3C9D">
        <w:rPr>
          <w:rFonts w:ascii="Times New Roman" w:hAnsi="Times New Roman"/>
          <w:spacing w:val="-2"/>
          <w:sz w:val="28"/>
          <w:szCs w:val="28"/>
        </w:rPr>
        <w:t xml:space="preserve"> 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8E3C9D">
          <w:rPr>
            <w:rFonts w:ascii="Times New Roman" w:hAnsi="Times New Roman"/>
            <w:sz w:val="28"/>
            <w:szCs w:val="28"/>
          </w:rPr>
          <w:t>,</w:t>
        </w:r>
      </w:smartTag>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с учетом действующей системы оплаты труда</w:t>
      </w:r>
      <w:r w:rsidRPr="004167FD">
        <w:rPr>
          <w:rFonts w:ascii="Times New Roman" w:hAnsi="Times New Roman"/>
          <w:sz w:val="28"/>
          <w:szCs w:val="28"/>
        </w:rPr>
        <w:t xml:space="preserve"> в пределах фонда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установленного образовательной организации учредителем.</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ассенизацию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канализацию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вывоз жидких бытовых отходов при отсутствии централизованной системы канализации;</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2) нормативные затраты на горячее водоснабжение;</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 xml:space="preserve">4) нормативные затраты на потребление тепловой энергии (учитываются в размере 50 процентов от общего объема затрат на оплату тепловой энергии). В </w:t>
      </w:r>
      <w:r w:rsidRPr="004167FD">
        <w:rPr>
          <w:rFonts w:ascii="Times New Roman" w:hAnsi="Times New Roman"/>
          <w:sz w:val="28"/>
          <w:szCs w:val="28"/>
        </w:rPr>
        <w:lastRenderedPageBreak/>
        <w:t>случае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данные нормативные затраты не включаются в состав коммунальных услуг.</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оказания единицы государственной услуги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 тариф</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установленный на соответствующий год.</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недвижимого имущества включают в себя:</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чтобы обеспечивать покрытие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системы пожарной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первичных средств пожаротушения).</w:t>
      </w:r>
    </w:p>
    <w:p w:rsidR="000F379C" w:rsidRPr="004167FD" w:rsidRDefault="000F379C" w:rsidP="000F379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включая вывоз мусора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сброс снега с крыш</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устанавливаются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исходя из необходимости покрытия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произведенных организацией в предыдущем отчетном периоде (году).</w:t>
      </w:r>
    </w:p>
    <w:p w:rsidR="00545616" w:rsidRPr="00F63254" w:rsidRDefault="00545616" w:rsidP="00C16375">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kern w:val="28"/>
          <w:sz w:val="28"/>
          <w:szCs w:val="28"/>
        </w:rPr>
        <w:t>Материально-технические условия</w:t>
      </w:r>
    </w:p>
    <w:p w:rsidR="008C1F64" w:rsidRPr="00B06B65" w:rsidRDefault="008C1F64" w:rsidP="008C1F64">
      <w:pPr>
        <w:pStyle w:val="14TexstOSNOVA1012"/>
        <w:spacing w:line="360" w:lineRule="auto"/>
        <w:ind w:firstLine="709"/>
        <w:rPr>
          <w:rFonts w:ascii="Times New Roman" w:hAnsi="Times New Roman" w:cs="Times New Roman"/>
          <w:caps/>
          <w:color w:val="auto"/>
          <w:sz w:val="28"/>
          <w:szCs w:val="28"/>
        </w:rPr>
      </w:pPr>
      <w:r w:rsidRPr="00B06B65">
        <w:rPr>
          <w:rFonts w:ascii="Times New Roman" w:hAnsi="Times New Roman" w:cs="Times New Roman"/>
          <w:color w:val="auto"/>
          <w:sz w:val="28"/>
          <w:szCs w:val="28"/>
        </w:rPr>
        <w:t xml:space="preserve">Материально-техническое обеспечение </w:t>
      </w:r>
      <w:r>
        <w:rPr>
          <w:rFonts w:ascii="Times New Roman" w:hAnsi="Times New Roman" w:cs="Times New Roman"/>
          <w:color w:val="auto"/>
          <w:sz w:val="28"/>
          <w:szCs w:val="28"/>
        </w:rPr>
        <w:t>начального общего</w:t>
      </w:r>
      <w:r w:rsidRPr="00B06B65">
        <w:rPr>
          <w:rFonts w:ascii="Times New Roman" w:hAnsi="Times New Roman" w:cs="Times New Roman"/>
          <w:color w:val="auto"/>
          <w:sz w:val="28"/>
          <w:szCs w:val="28"/>
        </w:rPr>
        <w:t xml:space="preserve"> образования обучающихся с ЗПР должно отвечать не только общим, но и их особым образовательным потребностям. В связи с этим в структуре материально-</w:t>
      </w:r>
      <w:r w:rsidRPr="00B06B65">
        <w:rPr>
          <w:rFonts w:ascii="Times New Roman" w:hAnsi="Times New Roman" w:cs="Times New Roman"/>
          <w:color w:val="auto"/>
          <w:sz w:val="28"/>
          <w:szCs w:val="28"/>
        </w:rPr>
        <w:lastRenderedPageBreak/>
        <w:t>технического обеспечения процесса образования должна быть отражена специфика требований к:</w:t>
      </w:r>
    </w:p>
    <w:p w:rsidR="008C1F64" w:rsidRPr="00B06B65" w:rsidRDefault="008C1F64" w:rsidP="000C5522">
      <w:pPr>
        <w:pStyle w:val="14TexstOSNOVA1012"/>
        <w:numPr>
          <w:ilvl w:val="0"/>
          <w:numId w:val="25"/>
        </w:numPr>
        <w:suppressAutoHyphens/>
        <w:autoSpaceDN/>
        <w:adjustRightInd/>
        <w:spacing w:line="360" w:lineRule="auto"/>
        <w:ind w:left="0" w:firstLine="705"/>
        <w:rPr>
          <w:rFonts w:ascii="Times New Roman" w:hAnsi="Times New Roman" w:cs="Times New Roman"/>
          <w:caps/>
          <w:color w:val="auto"/>
          <w:sz w:val="28"/>
          <w:szCs w:val="28"/>
        </w:rPr>
      </w:pPr>
      <w:r w:rsidRPr="00B06B65">
        <w:rPr>
          <w:rFonts w:ascii="Times New Roman" w:hAnsi="Times New Roman" w:cs="Times New Roman"/>
          <w:color w:val="auto"/>
          <w:sz w:val="28"/>
          <w:szCs w:val="28"/>
        </w:rPr>
        <w:t xml:space="preserve">организации пространства, в котором обучается ребёнок с </w:t>
      </w:r>
      <w:r w:rsidRPr="00B06B65">
        <w:rPr>
          <w:rFonts w:ascii="Times New Roman" w:hAnsi="Times New Roman" w:cs="Times New Roman"/>
          <w:caps/>
          <w:color w:val="auto"/>
          <w:sz w:val="28"/>
          <w:szCs w:val="28"/>
        </w:rPr>
        <w:t>ЗПР;</w:t>
      </w:r>
    </w:p>
    <w:p w:rsidR="008C1F64" w:rsidRPr="00B06B65" w:rsidRDefault="008C1F64" w:rsidP="000C5522">
      <w:pPr>
        <w:pStyle w:val="14TexstOSNOVA1012"/>
        <w:numPr>
          <w:ilvl w:val="0"/>
          <w:numId w:val="25"/>
        </w:numPr>
        <w:suppressAutoHyphens/>
        <w:autoSpaceDN/>
        <w:adjustRightInd/>
        <w:spacing w:line="360" w:lineRule="auto"/>
        <w:ind w:left="0" w:firstLine="705"/>
        <w:rPr>
          <w:rFonts w:ascii="Times New Roman" w:hAnsi="Times New Roman" w:cs="Times New Roman"/>
          <w:caps/>
          <w:color w:val="auto"/>
          <w:sz w:val="28"/>
          <w:szCs w:val="28"/>
        </w:rPr>
      </w:pPr>
      <w:r w:rsidRPr="00B06B65">
        <w:rPr>
          <w:rFonts w:ascii="Times New Roman" w:hAnsi="Times New Roman" w:cs="Times New Roman"/>
          <w:color w:val="auto"/>
          <w:sz w:val="28"/>
          <w:szCs w:val="28"/>
        </w:rPr>
        <w:t>организации временного режима обучения</w:t>
      </w:r>
      <w:r w:rsidRPr="00B06B65">
        <w:rPr>
          <w:rFonts w:ascii="Times New Roman" w:hAnsi="Times New Roman" w:cs="Times New Roman"/>
          <w:caps/>
          <w:color w:val="auto"/>
          <w:sz w:val="28"/>
          <w:szCs w:val="28"/>
        </w:rPr>
        <w:t>;</w:t>
      </w:r>
    </w:p>
    <w:p w:rsidR="008C1F64" w:rsidRPr="00B06B65" w:rsidRDefault="008C1F64" w:rsidP="000C5522">
      <w:pPr>
        <w:pStyle w:val="14TexstOSNOVA1012"/>
        <w:numPr>
          <w:ilvl w:val="0"/>
          <w:numId w:val="25"/>
        </w:numPr>
        <w:suppressAutoHyphens/>
        <w:autoSpaceDN/>
        <w:adjustRightInd/>
        <w:spacing w:line="360" w:lineRule="auto"/>
        <w:ind w:left="0" w:firstLine="705"/>
        <w:rPr>
          <w:rFonts w:ascii="Times New Roman" w:hAnsi="Times New Roman" w:cs="Times New Roman"/>
          <w:caps/>
          <w:color w:val="auto"/>
          <w:sz w:val="28"/>
          <w:szCs w:val="28"/>
        </w:rPr>
      </w:pPr>
      <w:r w:rsidRPr="00B06B65">
        <w:rPr>
          <w:rFonts w:ascii="Times New Roman" w:hAnsi="Times New Roman" w:cs="Times New Roman"/>
          <w:color w:val="auto"/>
          <w:sz w:val="28"/>
          <w:szCs w:val="28"/>
        </w:rPr>
        <w:t xml:space="preserve">техническим средствам обучения обучающихся с </w:t>
      </w:r>
      <w:r w:rsidRPr="00B06B65">
        <w:rPr>
          <w:rFonts w:ascii="Times New Roman" w:hAnsi="Times New Roman" w:cs="Times New Roman"/>
          <w:caps/>
          <w:color w:val="auto"/>
          <w:sz w:val="28"/>
          <w:szCs w:val="28"/>
        </w:rPr>
        <w:t>ЗПР;</w:t>
      </w:r>
    </w:p>
    <w:p w:rsidR="008C1F64" w:rsidRPr="00B06B65" w:rsidRDefault="008C1F64" w:rsidP="000C5522">
      <w:pPr>
        <w:pStyle w:val="14TexstOSNOVA1012"/>
        <w:numPr>
          <w:ilvl w:val="0"/>
          <w:numId w:val="25"/>
        </w:numPr>
        <w:suppressAutoHyphens/>
        <w:autoSpaceDN/>
        <w:adjustRightInd/>
        <w:spacing w:line="360" w:lineRule="auto"/>
        <w:ind w:left="0" w:firstLine="705"/>
        <w:rPr>
          <w:rFonts w:ascii="Times New Roman" w:hAnsi="Times New Roman" w:cs="Times New Roman"/>
          <w:b/>
          <w:i/>
          <w:color w:val="auto"/>
          <w:sz w:val="28"/>
          <w:szCs w:val="28"/>
        </w:rPr>
      </w:pPr>
      <w:r w:rsidRPr="00B06B65">
        <w:rPr>
          <w:rFonts w:ascii="Times New Roman" w:hAnsi="Times New Roman" w:cs="Times New Roman"/>
          <w:color w:val="auto"/>
          <w:sz w:val="28"/>
          <w:szCs w:val="28"/>
        </w:rPr>
        <w:t xml:space="preserve">учебникам, рабочим тетрадям, дидактическим материалам, компьютерным инструментам обучения, отвечающим особым образовательным потребностям обучающихся с </w:t>
      </w:r>
      <w:r w:rsidRPr="00B06B65">
        <w:rPr>
          <w:rFonts w:ascii="Times New Roman" w:hAnsi="Times New Roman" w:cs="Times New Roman"/>
          <w:caps/>
          <w:color w:val="auto"/>
          <w:sz w:val="28"/>
          <w:szCs w:val="28"/>
        </w:rPr>
        <w:t xml:space="preserve">ЗПР </w:t>
      </w:r>
      <w:r w:rsidRPr="00B06B65">
        <w:rPr>
          <w:rFonts w:ascii="Times New Roman" w:hAnsi="Times New Roman" w:cs="Times New Roman"/>
          <w:color w:val="auto"/>
          <w:sz w:val="28"/>
          <w:szCs w:val="28"/>
        </w:rPr>
        <w:t>и позволяющих реализовывать выбранный вариант программы</w:t>
      </w:r>
      <w:r w:rsidRPr="00B06B65">
        <w:rPr>
          <w:rFonts w:ascii="Times New Roman" w:hAnsi="Times New Roman" w:cs="Times New Roman"/>
          <w:caps/>
          <w:color w:val="auto"/>
          <w:sz w:val="28"/>
          <w:szCs w:val="28"/>
        </w:rPr>
        <w:t>.</w:t>
      </w:r>
    </w:p>
    <w:p w:rsidR="00CE272F" w:rsidRPr="00213CBD" w:rsidRDefault="00CE272F" w:rsidP="00172D7D">
      <w:pPr>
        <w:pStyle w:val="18TexstSPISOK1"/>
        <w:spacing w:line="360" w:lineRule="auto"/>
        <w:ind w:left="0" w:firstLine="0"/>
        <w:jc w:val="center"/>
        <w:rPr>
          <w:rFonts w:ascii="Times New Roman" w:hAnsi="Times New Roman" w:cs="Times New Roman"/>
          <w:color w:val="auto"/>
          <w:sz w:val="28"/>
          <w:szCs w:val="28"/>
        </w:rPr>
      </w:pPr>
      <w:r w:rsidRPr="00213CBD">
        <w:rPr>
          <w:rFonts w:ascii="Times New Roman" w:hAnsi="Times New Roman" w:cs="Times New Roman"/>
          <w:i/>
          <w:color w:val="auto"/>
          <w:sz w:val="28"/>
          <w:szCs w:val="28"/>
        </w:rPr>
        <w:t>Требования к организации пространства</w:t>
      </w:r>
    </w:p>
    <w:p w:rsidR="00B10D05" w:rsidRPr="000022BB" w:rsidRDefault="00B10D05" w:rsidP="00213CBD">
      <w:pPr>
        <w:pStyle w:val="18TexstSPISOK1"/>
        <w:spacing w:line="360" w:lineRule="auto"/>
        <w:ind w:left="0" w:firstLine="709"/>
        <w:rPr>
          <w:rFonts w:ascii="Times New Roman" w:hAnsi="Times New Roman" w:cs="Times New Roman"/>
          <w:color w:val="auto"/>
          <w:sz w:val="28"/>
          <w:szCs w:val="28"/>
        </w:rPr>
      </w:pPr>
      <w:r w:rsidRPr="000022BB">
        <w:rPr>
          <w:rFonts w:hAnsi="Times New Roman"/>
          <w:color w:val="auto"/>
          <w:spacing w:val="2"/>
          <w:sz w:val="28"/>
          <w:szCs w:val="28"/>
        </w:rPr>
        <w:t>Под</w:t>
      </w:r>
      <w:r w:rsidRPr="000022BB">
        <w:rPr>
          <w:rFonts w:hAnsi="Times New Roman"/>
          <w:color w:val="auto"/>
          <w:spacing w:val="2"/>
          <w:sz w:val="28"/>
          <w:szCs w:val="28"/>
        </w:rPr>
        <w:t xml:space="preserve"> </w:t>
      </w:r>
      <w:r w:rsidRPr="000022BB">
        <w:rPr>
          <w:rFonts w:hAnsi="Times New Roman"/>
          <w:color w:val="auto"/>
          <w:spacing w:val="2"/>
          <w:sz w:val="28"/>
          <w:szCs w:val="28"/>
        </w:rPr>
        <w:t>особой</w:t>
      </w:r>
      <w:r w:rsidRPr="000022BB">
        <w:rPr>
          <w:rFonts w:hAnsi="Times New Roman"/>
          <w:color w:val="auto"/>
          <w:spacing w:val="2"/>
          <w:sz w:val="28"/>
          <w:szCs w:val="28"/>
        </w:rPr>
        <w:t xml:space="preserve"> </w:t>
      </w:r>
      <w:r w:rsidRPr="000022BB">
        <w:rPr>
          <w:rFonts w:hAnsi="Times New Roman"/>
          <w:color w:val="auto"/>
          <w:spacing w:val="2"/>
          <w:sz w:val="28"/>
          <w:szCs w:val="28"/>
        </w:rPr>
        <w:t>организацией</w:t>
      </w:r>
      <w:r w:rsidRPr="000022BB">
        <w:rPr>
          <w:rFonts w:hAnsi="Times New Roman"/>
          <w:color w:val="auto"/>
          <w:spacing w:val="2"/>
          <w:sz w:val="28"/>
          <w:szCs w:val="28"/>
        </w:rPr>
        <w:t xml:space="preserve"> </w:t>
      </w:r>
      <w:r w:rsidRPr="000022BB">
        <w:rPr>
          <w:rFonts w:hAnsi="Times New Roman"/>
          <w:color w:val="auto"/>
          <w:spacing w:val="2"/>
          <w:sz w:val="28"/>
          <w:szCs w:val="28"/>
        </w:rPr>
        <w:t>образовательного</w:t>
      </w:r>
      <w:r w:rsidRPr="000022BB">
        <w:rPr>
          <w:rFonts w:hAnsi="Times New Roman"/>
          <w:color w:val="auto"/>
          <w:spacing w:val="2"/>
          <w:sz w:val="28"/>
          <w:szCs w:val="28"/>
        </w:rPr>
        <w:t xml:space="preserve"> </w:t>
      </w:r>
      <w:r w:rsidRPr="000022BB">
        <w:rPr>
          <w:rFonts w:hAnsi="Times New Roman"/>
          <w:color w:val="auto"/>
          <w:spacing w:val="2"/>
          <w:sz w:val="28"/>
          <w:szCs w:val="28"/>
        </w:rPr>
        <w:t>пространства</w:t>
      </w:r>
      <w:r w:rsidRPr="000022BB">
        <w:rPr>
          <w:rFonts w:hAnsi="Times New Roman"/>
          <w:color w:val="auto"/>
          <w:spacing w:val="2"/>
          <w:sz w:val="28"/>
          <w:szCs w:val="28"/>
        </w:rPr>
        <w:t xml:space="preserve"> </w:t>
      </w:r>
      <w:r w:rsidRPr="000022BB">
        <w:rPr>
          <w:rFonts w:hAnsi="Times New Roman"/>
          <w:color w:val="auto"/>
          <w:spacing w:val="2"/>
          <w:sz w:val="28"/>
          <w:szCs w:val="28"/>
        </w:rPr>
        <w:t>понимается</w:t>
      </w:r>
      <w:r w:rsidRPr="000022BB">
        <w:rPr>
          <w:rFonts w:hAnsi="Times New Roman"/>
          <w:color w:val="auto"/>
          <w:spacing w:val="2"/>
          <w:sz w:val="28"/>
          <w:szCs w:val="28"/>
        </w:rPr>
        <w:t xml:space="preserve"> </w:t>
      </w:r>
      <w:r w:rsidRPr="000022BB">
        <w:rPr>
          <w:rFonts w:hAnsi="Times New Roman"/>
          <w:color w:val="auto"/>
          <w:spacing w:val="2"/>
          <w:sz w:val="28"/>
          <w:szCs w:val="28"/>
        </w:rPr>
        <w:t>создание</w:t>
      </w:r>
      <w:r w:rsidRPr="000022BB">
        <w:rPr>
          <w:rFonts w:hAnsi="Times New Roman"/>
          <w:color w:val="auto"/>
          <w:spacing w:val="2"/>
          <w:sz w:val="28"/>
          <w:szCs w:val="28"/>
        </w:rPr>
        <w:t xml:space="preserve"> </w:t>
      </w:r>
      <w:r w:rsidRPr="000022BB">
        <w:rPr>
          <w:rFonts w:hAnsi="Times New Roman"/>
          <w:color w:val="auto"/>
          <w:spacing w:val="2"/>
          <w:sz w:val="28"/>
          <w:szCs w:val="28"/>
        </w:rPr>
        <w:t>комфортных</w:t>
      </w:r>
      <w:r w:rsidRPr="000022BB">
        <w:rPr>
          <w:rFonts w:hAnsi="Times New Roman"/>
          <w:color w:val="auto"/>
          <w:spacing w:val="2"/>
          <w:sz w:val="28"/>
          <w:szCs w:val="28"/>
        </w:rPr>
        <w:t xml:space="preserve"> </w:t>
      </w:r>
      <w:r w:rsidRPr="000022BB">
        <w:rPr>
          <w:rFonts w:hAnsi="Times New Roman"/>
          <w:color w:val="auto"/>
          <w:spacing w:val="2"/>
          <w:sz w:val="28"/>
          <w:szCs w:val="28"/>
        </w:rPr>
        <w:t>условий</w:t>
      </w:r>
      <w:r w:rsidRPr="000022BB">
        <w:rPr>
          <w:rFonts w:hAnsi="Times New Roman"/>
          <w:color w:val="auto"/>
          <w:spacing w:val="2"/>
          <w:sz w:val="28"/>
          <w:szCs w:val="28"/>
        </w:rPr>
        <w:t xml:space="preserve"> </w:t>
      </w:r>
      <w:r w:rsidRPr="000022BB">
        <w:rPr>
          <w:rFonts w:hAnsi="Times New Roman"/>
          <w:color w:val="auto"/>
          <w:spacing w:val="2"/>
          <w:sz w:val="28"/>
          <w:szCs w:val="28"/>
        </w:rPr>
        <w:t>во</w:t>
      </w:r>
      <w:r w:rsidRPr="000022BB">
        <w:rPr>
          <w:rFonts w:hAnsi="Times New Roman"/>
          <w:color w:val="auto"/>
          <w:spacing w:val="2"/>
          <w:sz w:val="28"/>
          <w:szCs w:val="28"/>
        </w:rPr>
        <w:t xml:space="preserve"> </w:t>
      </w:r>
      <w:r w:rsidRPr="000022BB">
        <w:rPr>
          <w:rFonts w:hAnsi="Times New Roman"/>
          <w:color w:val="auto"/>
          <w:spacing w:val="2"/>
          <w:sz w:val="28"/>
          <w:szCs w:val="28"/>
        </w:rPr>
        <w:t>всех</w:t>
      </w:r>
      <w:r w:rsidRPr="000022BB">
        <w:rPr>
          <w:rFonts w:hAnsi="Times New Roman"/>
          <w:color w:val="auto"/>
          <w:spacing w:val="2"/>
          <w:sz w:val="28"/>
          <w:szCs w:val="28"/>
        </w:rPr>
        <w:t xml:space="preserve"> </w:t>
      </w:r>
      <w:r w:rsidRPr="000022BB">
        <w:rPr>
          <w:rFonts w:hAnsi="Times New Roman"/>
          <w:color w:val="auto"/>
          <w:spacing w:val="2"/>
          <w:sz w:val="28"/>
          <w:szCs w:val="28"/>
        </w:rPr>
        <w:t>учебных</w:t>
      </w:r>
      <w:r w:rsidRPr="000022BB">
        <w:rPr>
          <w:rFonts w:hAnsi="Times New Roman"/>
          <w:color w:val="auto"/>
          <w:spacing w:val="2"/>
          <w:sz w:val="28"/>
          <w:szCs w:val="28"/>
        </w:rPr>
        <w:t xml:space="preserve"> </w:t>
      </w:r>
      <w:r w:rsidRPr="000022BB">
        <w:rPr>
          <w:rFonts w:hAnsi="Times New Roman"/>
          <w:color w:val="auto"/>
          <w:spacing w:val="2"/>
          <w:sz w:val="28"/>
          <w:szCs w:val="28"/>
        </w:rPr>
        <w:t>и</w:t>
      </w:r>
      <w:r w:rsidRPr="000022BB">
        <w:rPr>
          <w:rFonts w:hAnsi="Times New Roman"/>
          <w:color w:val="auto"/>
          <w:spacing w:val="2"/>
          <w:sz w:val="28"/>
          <w:szCs w:val="28"/>
        </w:rPr>
        <w:t xml:space="preserve"> </w:t>
      </w:r>
      <w:r w:rsidRPr="000022BB">
        <w:rPr>
          <w:rFonts w:hAnsi="Times New Roman"/>
          <w:color w:val="auto"/>
          <w:spacing w:val="2"/>
          <w:sz w:val="28"/>
          <w:szCs w:val="28"/>
        </w:rPr>
        <w:t>внеучебных</w:t>
      </w:r>
      <w:r w:rsidRPr="000022BB">
        <w:rPr>
          <w:rFonts w:hAnsi="Times New Roman"/>
          <w:color w:val="auto"/>
          <w:spacing w:val="2"/>
          <w:sz w:val="28"/>
          <w:szCs w:val="28"/>
        </w:rPr>
        <w:t xml:space="preserve"> </w:t>
      </w:r>
      <w:r w:rsidRPr="000022BB">
        <w:rPr>
          <w:rFonts w:hAnsi="Times New Roman"/>
          <w:color w:val="auto"/>
          <w:spacing w:val="2"/>
          <w:sz w:val="28"/>
          <w:szCs w:val="28"/>
        </w:rPr>
        <w:t>помещениях</w:t>
      </w:r>
      <w:r w:rsidRPr="000022BB">
        <w:rPr>
          <w:rFonts w:hAnsi="Times New Roman"/>
          <w:color w:val="auto"/>
          <w:spacing w:val="2"/>
          <w:sz w:val="28"/>
          <w:szCs w:val="28"/>
        </w:rPr>
        <w:t>.</w:t>
      </w:r>
    </w:p>
    <w:p w:rsidR="00B10D05" w:rsidRPr="000022BB" w:rsidRDefault="00CE272F" w:rsidP="00213CBD">
      <w:pPr>
        <w:pStyle w:val="18TexstSPISOK1"/>
        <w:spacing w:line="360" w:lineRule="auto"/>
        <w:ind w:left="0" w:firstLine="709"/>
        <w:rPr>
          <w:rFonts w:ascii="Times New Roman" w:hAnsi="Times New Roman" w:cs="Times New Roman"/>
          <w:color w:val="auto"/>
          <w:sz w:val="28"/>
          <w:szCs w:val="28"/>
        </w:rPr>
      </w:pPr>
      <w:r w:rsidRPr="000022BB">
        <w:rPr>
          <w:rFonts w:ascii="Times New Roman" w:hAnsi="Times New Roman" w:cs="Times New Roman"/>
          <w:color w:val="auto"/>
          <w:sz w:val="28"/>
          <w:szCs w:val="28"/>
        </w:rPr>
        <w:t>В образовательной организации должны быть отдельные специально оборудованные помещения для проведения занятий с педагогом-дефектологом, 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ЗПР.</w:t>
      </w:r>
      <w:r w:rsidR="00B10D05" w:rsidRPr="000022BB">
        <w:rPr>
          <w:rFonts w:ascii="Times New Roman" w:hAnsi="Times New Roman" w:cs="Times New Roman"/>
          <w:color w:val="auto"/>
          <w:sz w:val="28"/>
          <w:szCs w:val="28"/>
        </w:rPr>
        <w:t xml:space="preserve"> Должно быть </w:t>
      </w:r>
      <w:r w:rsidR="00B10D05" w:rsidRPr="000022BB">
        <w:rPr>
          <w:rFonts w:ascii="Times New Roman" w:hAnsi="Times New Roman"/>
          <w:color w:val="auto"/>
          <w:sz w:val="28"/>
          <w:szCs w:val="28"/>
        </w:rPr>
        <w:t xml:space="preserve">организовано пространство для отдыха и двигательной активности обучающихся на перемене и во второй половине дня, желательно наличие игрового </w:t>
      </w:r>
      <w:r w:rsidR="00B10D05" w:rsidRPr="000022BB">
        <w:rPr>
          <w:rFonts w:ascii="Times New Roman" w:hAnsi="Times New Roman"/>
          <w:color w:val="auto"/>
          <w:sz w:val="28"/>
          <w:szCs w:val="28"/>
          <w:lang w:eastAsia="en-US"/>
        </w:rPr>
        <w:t>помещения.</w:t>
      </w:r>
    </w:p>
    <w:p w:rsidR="00CE272F" w:rsidRDefault="00CE272F" w:rsidP="00213CBD">
      <w:pPr>
        <w:pStyle w:val="ad"/>
        <w:spacing w:after="0" w:line="360" w:lineRule="auto"/>
        <w:ind w:firstLine="709"/>
        <w:jc w:val="both"/>
        <w:rPr>
          <w:rFonts w:ascii="Times New Roman" w:hAnsi="Times New Roman"/>
          <w:color w:val="auto"/>
          <w:sz w:val="28"/>
          <w:szCs w:val="28"/>
        </w:rPr>
      </w:pPr>
      <w:r w:rsidRPr="00213CBD">
        <w:rPr>
          <w:rFonts w:ascii="Times New Roman" w:hAnsi="Times New Roman"/>
          <w:color w:val="auto"/>
          <w:sz w:val="28"/>
          <w:szCs w:val="28"/>
        </w:rPr>
        <w:t xml:space="preserve">Для обучающихся с задержкой психического развития необходимо создавать доступное пространство, которое позволит воспринимать максимальное количество сведений через аудио-визуализированные источники, а именно удобно расположенные и доступные </w:t>
      </w:r>
      <w:r w:rsidRPr="00213CBD">
        <w:rPr>
          <w:rFonts w:ascii="Times New Roman" w:hAnsi="Times New Roman"/>
          <w:iCs/>
          <w:color w:val="auto"/>
          <w:sz w:val="28"/>
          <w:szCs w:val="28"/>
        </w:rPr>
        <w:t>стенды</w:t>
      </w:r>
      <w:r w:rsidRPr="00213CBD">
        <w:rPr>
          <w:rFonts w:ascii="Times New Roman" w:hAnsi="Times New Roman"/>
          <w:color w:val="auto"/>
          <w:sz w:val="28"/>
          <w:szCs w:val="28"/>
        </w:rPr>
        <w:t xml:space="preserve"> с представленным на них наглядным материалом о внутришкольных правилах поведения, правилах безопасности, распорядке /режиме функционирования учреждения, расписании уроков, последних событиях в школе, ближайших планах и т.д..</w:t>
      </w:r>
    </w:p>
    <w:p w:rsidR="00CE272F" w:rsidRPr="00213CBD" w:rsidRDefault="00CE272F" w:rsidP="00213CBD">
      <w:pPr>
        <w:pStyle w:val="ad"/>
        <w:spacing w:after="0" w:line="360" w:lineRule="auto"/>
        <w:ind w:firstLine="709"/>
        <w:jc w:val="both"/>
        <w:rPr>
          <w:rFonts w:ascii="Times New Roman" w:hAnsi="Times New Roman"/>
          <w:color w:val="auto"/>
          <w:sz w:val="28"/>
          <w:szCs w:val="28"/>
          <w:lang w:eastAsia="ru-RU"/>
        </w:rPr>
      </w:pPr>
      <w:r w:rsidRPr="00213CBD">
        <w:rPr>
          <w:rFonts w:ascii="Times New Roman" w:hAnsi="Times New Roman"/>
          <w:iCs/>
          <w:color w:val="auto"/>
          <w:sz w:val="28"/>
          <w:szCs w:val="28"/>
        </w:rPr>
        <w:t xml:space="preserve">Организация рабочего пространства обучающегося с </w:t>
      </w:r>
      <w:r w:rsidRPr="00213CBD">
        <w:rPr>
          <w:rFonts w:ascii="Times New Roman" w:hAnsi="Times New Roman"/>
          <w:color w:val="auto"/>
          <w:sz w:val="28"/>
          <w:szCs w:val="28"/>
        </w:rPr>
        <w:t>задержкой психического развития</w:t>
      </w:r>
      <w:r w:rsidRPr="00213CBD">
        <w:rPr>
          <w:rFonts w:ascii="Times New Roman" w:hAnsi="Times New Roman"/>
          <w:iCs/>
          <w:color w:val="auto"/>
          <w:sz w:val="28"/>
          <w:szCs w:val="28"/>
        </w:rPr>
        <w:t xml:space="preserve"> в классе</w:t>
      </w:r>
      <w:r w:rsidRPr="00213CBD">
        <w:rPr>
          <w:rFonts w:ascii="Times New Roman" w:hAnsi="Times New Roman"/>
          <w:b/>
          <w:i/>
          <w:iCs/>
          <w:color w:val="auto"/>
          <w:sz w:val="28"/>
          <w:szCs w:val="28"/>
        </w:rPr>
        <w:t xml:space="preserve"> </w:t>
      </w:r>
      <w:r w:rsidRPr="00213CBD">
        <w:rPr>
          <w:rFonts w:ascii="Times New Roman" w:hAnsi="Times New Roman"/>
          <w:color w:val="auto"/>
          <w:sz w:val="28"/>
          <w:szCs w:val="28"/>
        </w:rPr>
        <w:t xml:space="preserve">предполагает выбор парты и партнера. При </w:t>
      </w:r>
      <w:r w:rsidRPr="00213CBD">
        <w:rPr>
          <w:rFonts w:ascii="Times New Roman" w:hAnsi="Times New Roman"/>
          <w:color w:val="auto"/>
          <w:sz w:val="28"/>
          <w:szCs w:val="28"/>
        </w:rPr>
        <w:lastRenderedPageBreak/>
        <w:t>реализации АООП НОО необходимо о</w:t>
      </w:r>
      <w:r w:rsidRPr="00213CBD">
        <w:rPr>
          <w:rFonts w:ascii="Times New Roman" w:hAnsi="Times New Roman"/>
          <w:color w:val="auto"/>
          <w:sz w:val="28"/>
          <w:szCs w:val="28"/>
          <w:lang w:eastAsia="ru-RU"/>
        </w:rPr>
        <w:t xml:space="preserve">беспечение обучающемуся с </w:t>
      </w:r>
      <w:r w:rsidR="0041040E">
        <w:rPr>
          <w:rFonts w:ascii="Times New Roman" w:hAnsi="Times New Roman"/>
          <w:color w:val="auto"/>
          <w:sz w:val="28"/>
          <w:szCs w:val="28"/>
          <w:lang w:eastAsia="ru-RU"/>
        </w:rPr>
        <w:t>ЗПР</w:t>
      </w:r>
      <w:r w:rsidRPr="00213CBD">
        <w:rPr>
          <w:rFonts w:ascii="Times New Roman" w:hAnsi="Times New Roman"/>
          <w:color w:val="auto"/>
          <w:sz w:val="28"/>
          <w:szCs w:val="28"/>
          <w:lang w:eastAsia="ru-RU"/>
        </w:rPr>
        <w:t xml:space="preserve"> возможности постоянно находиться в зоне внимания педагога.</w:t>
      </w:r>
    </w:p>
    <w:p w:rsidR="00172D7D" w:rsidRPr="00172D7D" w:rsidRDefault="00172D7D" w:rsidP="00172D7D">
      <w:pPr>
        <w:pStyle w:val="18TexstSPISOK1"/>
        <w:spacing w:line="360" w:lineRule="auto"/>
        <w:ind w:left="0" w:firstLine="709"/>
        <w:jc w:val="center"/>
        <w:rPr>
          <w:rFonts w:ascii="Times New Roman" w:hAnsi="Times New Roman" w:cs="Times New Roman"/>
          <w:color w:val="auto"/>
          <w:sz w:val="28"/>
          <w:szCs w:val="28"/>
        </w:rPr>
      </w:pPr>
      <w:r w:rsidRPr="00172D7D">
        <w:rPr>
          <w:rFonts w:ascii="Times New Roman" w:hAnsi="Times New Roman" w:cs="Times New Roman"/>
          <w:i/>
          <w:color w:val="auto"/>
          <w:sz w:val="28"/>
          <w:szCs w:val="28"/>
        </w:rPr>
        <w:t>Требования к организации временного режима обучения</w:t>
      </w:r>
    </w:p>
    <w:p w:rsidR="00172D7D" w:rsidRPr="00172D7D" w:rsidRDefault="00172D7D" w:rsidP="00172D7D">
      <w:pPr>
        <w:pStyle w:val="Default"/>
        <w:spacing w:line="360" w:lineRule="auto"/>
        <w:ind w:firstLine="709"/>
        <w:jc w:val="both"/>
        <w:rPr>
          <w:color w:val="auto"/>
          <w:sz w:val="28"/>
          <w:szCs w:val="28"/>
        </w:rPr>
      </w:pPr>
      <w:r w:rsidRPr="00172D7D">
        <w:rPr>
          <w:color w:val="auto"/>
          <w:sz w:val="28"/>
          <w:szCs w:val="28"/>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172D7D" w:rsidRPr="00172D7D" w:rsidRDefault="00172D7D" w:rsidP="00172D7D">
      <w:pPr>
        <w:spacing w:after="0" w:line="360" w:lineRule="auto"/>
        <w:ind w:firstLine="709"/>
        <w:jc w:val="both"/>
        <w:rPr>
          <w:rFonts w:ascii="Times New Roman" w:hAnsi="Times New Roman" w:cs="Times New Roman"/>
          <w:color w:val="auto"/>
          <w:sz w:val="28"/>
          <w:szCs w:val="28"/>
        </w:rPr>
      </w:pPr>
      <w:r w:rsidRPr="00172D7D">
        <w:rPr>
          <w:rFonts w:ascii="Times New Roman" w:hAnsi="Times New Roman" w:cs="Times New Roman"/>
          <w:color w:val="auto"/>
          <w:sz w:val="28"/>
          <w:szCs w:val="28"/>
        </w:rPr>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rsidR="00172D7D" w:rsidRPr="00172D7D" w:rsidRDefault="00172D7D" w:rsidP="00172D7D">
      <w:pPr>
        <w:spacing w:after="0" w:line="360" w:lineRule="auto"/>
        <w:ind w:firstLine="709"/>
        <w:jc w:val="both"/>
        <w:rPr>
          <w:rFonts w:ascii="Times New Roman" w:hAnsi="Times New Roman" w:cs="Times New Roman"/>
          <w:color w:val="auto"/>
          <w:sz w:val="28"/>
          <w:szCs w:val="28"/>
        </w:rPr>
      </w:pPr>
      <w:r w:rsidRPr="00172D7D">
        <w:rPr>
          <w:rFonts w:ascii="Times New Roman" w:hAnsi="Times New Roman" w:cs="Times New Roman"/>
          <w:color w:val="auto"/>
          <w:sz w:val="28"/>
          <w:szCs w:val="28"/>
        </w:rPr>
        <w:t>Сроки освоения АООП НОО обучающимися с ЗПР для варианта 7.1 составляют 4 года (1-4 классы).</w:t>
      </w:r>
    </w:p>
    <w:p w:rsidR="00172D7D" w:rsidRPr="00172D7D" w:rsidRDefault="00172D7D" w:rsidP="00172D7D">
      <w:pPr>
        <w:spacing w:after="0" w:line="360" w:lineRule="auto"/>
        <w:ind w:firstLine="709"/>
        <w:jc w:val="both"/>
        <w:rPr>
          <w:rFonts w:ascii="Times New Roman" w:hAnsi="Times New Roman" w:cs="Times New Roman"/>
          <w:color w:val="auto"/>
          <w:sz w:val="28"/>
          <w:szCs w:val="28"/>
        </w:rPr>
      </w:pPr>
      <w:r w:rsidRPr="00172D7D">
        <w:rPr>
          <w:rFonts w:ascii="Times New Roman" w:hAnsi="Times New Roman" w:cs="Times New Roman"/>
          <w:color w:val="auto"/>
          <w:sz w:val="28"/>
          <w:szCs w:val="28"/>
        </w:rPr>
        <w:t>Устанавливается следующая продолжительность учебного года:</w:t>
      </w:r>
      <w:r w:rsidRPr="00172D7D">
        <w:rPr>
          <w:rFonts w:ascii="Times New Roman" w:hAnsi="Times New Roman" w:cs="Times New Roman"/>
          <w:color w:val="auto"/>
          <w:sz w:val="28"/>
          <w:szCs w:val="28"/>
        </w:rPr>
        <w:br/>
        <w:t xml:space="preserve">1 классы – 33 учебных недели; 2 </w:t>
      </w:r>
      <w:r w:rsidRPr="00172D7D">
        <w:rPr>
          <w:rFonts w:ascii="Times New Roman" w:hAnsi="Times New Roman" w:cs="Times New Roman"/>
          <w:caps/>
          <w:color w:val="auto"/>
          <w:sz w:val="28"/>
          <w:szCs w:val="28"/>
        </w:rPr>
        <w:t xml:space="preserve">– </w:t>
      </w:r>
      <w:r w:rsidRPr="00172D7D">
        <w:rPr>
          <w:rFonts w:ascii="Times New Roman" w:hAnsi="Times New Roman" w:cs="Times New Roman"/>
          <w:color w:val="auto"/>
          <w:sz w:val="28"/>
          <w:szCs w:val="28"/>
        </w:rPr>
        <w:t>4</w:t>
      </w:r>
      <w:r w:rsidRPr="00172D7D">
        <w:rPr>
          <w:rFonts w:ascii="Times New Roman" w:hAnsi="Times New Roman" w:cs="Times New Roman"/>
          <w:caps/>
          <w:color w:val="auto"/>
          <w:sz w:val="28"/>
          <w:szCs w:val="28"/>
        </w:rPr>
        <w:t xml:space="preserve"> </w:t>
      </w:r>
      <w:r w:rsidRPr="00172D7D">
        <w:rPr>
          <w:rFonts w:ascii="Times New Roman" w:hAnsi="Times New Roman" w:cs="Times New Roman"/>
          <w:color w:val="auto"/>
          <w:sz w:val="28"/>
          <w:szCs w:val="28"/>
        </w:rPr>
        <w:t>классы – 34 учебных недели.</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 </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здоровьесбережению (регулируется объем нагрузки по реализации АООП НОО, время на самостоятельную учебную работу, время отдыха, удовлетворение потребностей </w:t>
      </w:r>
      <w:r w:rsidRPr="00172D7D">
        <w:rPr>
          <w:rFonts w:ascii="Times New Roman" w:hAnsi="Times New Roman" w:cs="Times New Roman"/>
          <w:sz w:val="28"/>
          <w:szCs w:val="28"/>
        </w:rPr>
        <w:lastRenderedPageBreak/>
        <w:t>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w:t>
      </w:r>
    </w:p>
    <w:p w:rsidR="00172D7D" w:rsidRPr="00172D7D" w:rsidRDefault="00172D7D" w:rsidP="00172D7D">
      <w:pPr>
        <w:pStyle w:val="Standard"/>
        <w:spacing w:line="360" w:lineRule="auto"/>
        <w:ind w:firstLine="709"/>
        <w:jc w:val="both"/>
        <w:rPr>
          <w:rFonts w:ascii="Times New Roman" w:hAnsi="Times New Roman" w:cs="Times New Roman"/>
          <w:i/>
          <w:sz w:val="28"/>
          <w:szCs w:val="28"/>
        </w:rPr>
      </w:pPr>
      <w:r w:rsidRPr="00172D7D">
        <w:rPr>
          <w:rFonts w:ascii="Times New Roman" w:hAnsi="Times New Roman" w:cs="Times New Roman"/>
          <w:sz w:val="28"/>
          <w:szCs w:val="28"/>
        </w:rP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Учебные занятия следует начинать не ранее 8 часов. Проведение нулевых уроков не допускается. Число уроков в день: </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для обучающихся 1 классов – не должно превышать 4 уроков и один день в неделю – не более 5 уроков, за счет урока физической культуры;</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для обучающихся 2 </w:t>
      </w:r>
      <w:r w:rsidRPr="00172D7D">
        <w:rPr>
          <w:rFonts w:ascii="Times New Roman" w:hAnsi="Times New Roman" w:cs="Times New Roman"/>
          <w:caps/>
          <w:sz w:val="28"/>
          <w:szCs w:val="28"/>
        </w:rPr>
        <w:t xml:space="preserve">– </w:t>
      </w:r>
      <w:r w:rsidRPr="00172D7D">
        <w:rPr>
          <w:rFonts w:ascii="Times New Roman" w:hAnsi="Times New Roman" w:cs="Times New Roman"/>
          <w:sz w:val="28"/>
          <w:szCs w:val="28"/>
        </w:rPr>
        <w:t>4</w:t>
      </w:r>
      <w:r w:rsidRPr="00172D7D">
        <w:rPr>
          <w:rFonts w:ascii="Times New Roman" w:hAnsi="Times New Roman" w:cs="Times New Roman"/>
          <w:caps/>
          <w:sz w:val="28"/>
          <w:szCs w:val="28"/>
        </w:rPr>
        <w:t xml:space="preserve"> </w:t>
      </w:r>
      <w:r w:rsidRPr="00172D7D">
        <w:rPr>
          <w:rFonts w:ascii="Times New Roman" w:hAnsi="Times New Roman" w:cs="Times New Roman"/>
          <w:sz w:val="28"/>
          <w:szCs w:val="28"/>
        </w:rPr>
        <w:t>классов – не более 5 уроков.</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Продолжительность учебных занятий не превышает 40 минут. При определении продолжительности занятий в 1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172D7D">
        <w:rPr>
          <w:rStyle w:val="a4"/>
          <w:rFonts w:ascii="Times New Roman" w:hAnsi="Times New Roman" w:cs="Times New Roman"/>
          <w:sz w:val="28"/>
          <w:szCs w:val="28"/>
        </w:rPr>
        <w:footnoteReference w:id="10"/>
      </w:r>
      <w:r w:rsidRPr="00172D7D">
        <w:rPr>
          <w:rFonts w:ascii="Times New Roman" w:hAnsi="Times New Roman" w:cs="Times New Roman"/>
          <w:sz w:val="28"/>
          <w:szCs w:val="28"/>
        </w:rPr>
        <w:t>.</w:t>
      </w:r>
    </w:p>
    <w:p w:rsidR="00172D7D" w:rsidRPr="00172D7D" w:rsidRDefault="00172D7D" w:rsidP="00172D7D">
      <w:pPr>
        <w:pStyle w:val="Standard"/>
        <w:spacing w:line="360" w:lineRule="auto"/>
        <w:ind w:firstLine="709"/>
        <w:jc w:val="both"/>
        <w:rPr>
          <w:rFonts w:ascii="Times New Roman" w:hAnsi="Times New Roman" w:cs="Times New Roman"/>
          <w:sz w:val="28"/>
          <w:szCs w:val="28"/>
        </w:rPr>
      </w:pPr>
      <w:r w:rsidRPr="00172D7D">
        <w:rPr>
          <w:rFonts w:ascii="Times New Roman" w:hAnsi="Times New Roman" w:cs="Times New Roman"/>
          <w:sz w:val="28"/>
          <w:szCs w:val="28"/>
        </w:rPr>
        <w:t xml:space="preserve">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w:t>
      </w:r>
      <w:r w:rsidRPr="00172D7D">
        <w:rPr>
          <w:rFonts w:ascii="Times New Roman" w:hAnsi="Times New Roman" w:cs="Times New Roman"/>
          <w:sz w:val="28"/>
          <w:szCs w:val="28"/>
        </w:rPr>
        <w:lastRenderedPageBreak/>
        <w:t xml:space="preserve">устраивать перерыв продолжительностью не менее 45 минут. </w:t>
      </w:r>
    </w:p>
    <w:p w:rsidR="00CE272F" w:rsidRPr="00172D7D" w:rsidRDefault="00172D7D" w:rsidP="00172D7D">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172D7D">
        <w:rPr>
          <w:rFonts w:ascii="Times New Roman" w:hAnsi="Times New Roman" w:cs="Times New Roman"/>
          <w:color w:val="auto"/>
          <w:sz w:val="28"/>
          <w:szCs w:val="28"/>
        </w:rPr>
        <w:t>При обучении детей с ЗПР предусматривается специальный подход при комплектовании класса общеобразовательной организации, в котором будет обучаться ребенок с ЗПР. Общая численность класса</w:t>
      </w:r>
      <w:r w:rsidRPr="00172D7D">
        <w:rPr>
          <w:rFonts w:ascii="Times New Roman" w:hAnsi="Times New Roman" w:cs="Times New Roman"/>
          <w:caps/>
          <w:color w:val="auto"/>
          <w:sz w:val="28"/>
          <w:szCs w:val="28"/>
        </w:rPr>
        <w:t xml:space="preserve">, </w:t>
      </w:r>
      <w:r w:rsidRPr="00172D7D">
        <w:rPr>
          <w:rFonts w:ascii="Times New Roman" w:hAnsi="Times New Roman" w:cs="Times New Roman"/>
          <w:color w:val="auto"/>
          <w:sz w:val="28"/>
          <w:szCs w:val="28"/>
        </w:rPr>
        <w:t xml:space="preserve">в котором обучаются дети с </w:t>
      </w:r>
      <w:r w:rsidRPr="00172D7D">
        <w:rPr>
          <w:rFonts w:ascii="Times New Roman" w:hAnsi="Times New Roman" w:cs="Times New Roman"/>
          <w:caps/>
          <w:color w:val="auto"/>
          <w:sz w:val="28"/>
          <w:szCs w:val="28"/>
        </w:rPr>
        <w:t>ЗПР</w:t>
      </w:r>
      <w:r w:rsidRPr="00172D7D">
        <w:rPr>
          <w:rFonts w:ascii="Times New Roman" w:hAnsi="Times New Roman" w:cs="Times New Roman"/>
          <w:color w:val="auto"/>
          <w:sz w:val="28"/>
          <w:szCs w:val="28"/>
        </w:rPr>
        <w:t>, осваивающие вариант 7.1</w:t>
      </w:r>
      <w:r w:rsidRPr="00172D7D">
        <w:rPr>
          <w:rFonts w:ascii="Times New Roman" w:hAnsi="Times New Roman" w:cs="Times New Roman"/>
          <w:caps/>
          <w:color w:val="auto"/>
          <w:sz w:val="28"/>
          <w:szCs w:val="28"/>
        </w:rPr>
        <w:t xml:space="preserve"> АООП НОО,</w:t>
      </w:r>
      <w:r w:rsidRPr="00172D7D">
        <w:rPr>
          <w:rFonts w:ascii="Times New Roman" w:hAnsi="Times New Roman" w:cs="Times New Roman"/>
          <w:color w:val="auto"/>
          <w:sz w:val="28"/>
          <w:szCs w:val="28"/>
        </w:rPr>
        <w:t xml:space="preserve"> не должна превышать 25 обучающихся, число обучающихся с</w:t>
      </w:r>
      <w:r w:rsidRPr="00172D7D">
        <w:rPr>
          <w:rFonts w:ascii="Times New Roman" w:hAnsi="Times New Roman" w:cs="Times New Roman"/>
          <w:caps/>
          <w:color w:val="auto"/>
          <w:sz w:val="28"/>
          <w:szCs w:val="28"/>
        </w:rPr>
        <w:t xml:space="preserve"> ЗПР </w:t>
      </w:r>
      <w:r w:rsidRPr="00172D7D">
        <w:rPr>
          <w:rFonts w:ascii="Times New Roman" w:hAnsi="Times New Roman" w:cs="Times New Roman"/>
          <w:color w:val="auto"/>
          <w:sz w:val="28"/>
          <w:szCs w:val="28"/>
        </w:rPr>
        <w:t>в классе не должно превышать четырех, остальные обучающиеся – не имеющие ограничений по здоровью.</w:t>
      </w:r>
    </w:p>
    <w:p w:rsidR="00172D7D" w:rsidRPr="00B06B65" w:rsidRDefault="00172D7D" w:rsidP="00172D7D">
      <w:pPr>
        <w:pStyle w:val="18TexstSPISOK1"/>
        <w:spacing w:line="336" w:lineRule="auto"/>
        <w:ind w:left="0" w:firstLine="0"/>
        <w:jc w:val="center"/>
        <w:rPr>
          <w:sz w:val="28"/>
          <w:szCs w:val="28"/>
        </w:rPr>
      </w:pPr>
      <w:r>
        <w:rPr>
          <w:rFonts w:ascii="Times New Roman" w:hAnsi="Times New Roman" w:cs="Times New Roman"/>
          <w:i/>
          <w:color w:val="00000A"/>
          <w:sz w:val="28"/>
          <w:szCs w:val="28"/>
        </w:rPr>
        <w:t>Требования к т</w:t>
      </w:r>
      <w:r w:rsidRPr="00B06B65">
        <w:rPr>
          <w:rFonts w:ascii="Times New Roman" w:hAnsi="Times New Roman" w:cs="Times New Roman"/>
          <w:i/>
          <w:color w:val="00000A"/>
          <w:sz w:val="28"/>
          <w:szCs w:val="28"/>
        </w:rPr>
        <w:t>ехнически</w:t>
      </w:r>
      <w:r>
        <w:rPr>
          <w:rFonts w:ascii="Times New Roman" w:hAnsi="Times New Roman" w:cs="Times New Roman"/>
          <w:i/>
          <w:color w:val="00000A"/>
          <w:sz w:val="28"/>
          <w:szCs w:val="28"/>
        </w:rPr>
        <w:t>м</w:t>
      </w:r>
      <w:r w:rsidRPr="00B06B65">
        <w:rPr>
          <w:rFonts w:ascii="Times New Roman" w:hAnsi="Times New Roman" w:cs="Times New Roman"/>
          <w:i/>
          <w:color w:val="00000A"/>
          <w:sz w:val="28"/>
          <w:szCs w:val="28"/>
        </w:rPr>
        <w:t xml:space="preserve"> средства</w:t>
      </w:r>
      <w:r>
        <w:rPr>
          <w:rFonts w:ascii="Times New Roman" w:hAnsi="Times New Roman" w:cs="Times New Roman"/>
          <w:i/>
          <w:color w:val="00000A"/>
          <w:sz w:val="28"/>
          <w:szCs w:val="28"/>
        </w:rPr>
        <w:t>м</w:t>
      </w:r>
      <w:r w:rsidRPr="00B06B65">
        <w:rPr>
          <w:rFonts w:ascii="Times New Roman" w:hAnsi="Times New Roman" w:cs="Times New Roman"/>
          <w:i/>
          <w:color w:val="00000A"/>
          <w:sz w:val="28"/>
          <w:szCs w:val="28"/>
        </w:rPr>
        <w:t xml:space="preserve"> обучения</w:t>
      </w:r>
    </w:p>
    <w:p w:rsidR="00172D7D" w:rsidRDefault="00172D7D" w:rsidP="00172D7D">
      <w:pPr>
        <w:pStyle w:val="Default"/>
        <w:spacing w:line="336" w:lineRule="auto"/>
        <w:ind w:firstLine="708"/>
        <w:jc w:val="both"/>
        <w:rPr>
          <w:sz w:val="28"/>
          <w:szCs w:val="28"/>
        </w:rPr>
      </w:pPr>
      <w:r w:rsidRPr="00B06B65">
        <w:rPr>
          <w:sz w:val="28"/>
          <w:szCs w:val="28"/>
        </w:rPr>
        <w:t>Технические средства обучения (</w:t>
      </w:r>
      <w:r w:rsidRPr="00B06B65">
        <w:rPr>
          <w:color w:val="auto"/>
          <w:sz w:val="28"/>
          <w:szCs w:val="28"/>
        </w:rPr>
        <w:t xml:space="preserve">включая компьютерные инструменты обучения, мультимедийные средства) 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w:t>
      </w:r>
      <w:r w:rsidRPr="00B06B65">
        <w:rPr>
          <w:sz w:val="28"/>
          <w:szCs w:val="28"/>
        </w:rPr>
        <w:t>К техническим средствам обучения обучающихся с ЗПР, ориентированным на их особые образовательные потребности, относятся: компьютеры</w:t>
      </w:r>
      <w:r>
        <w:rPr>
          <w:sz w:val="28"/>
          <w:szCs w:val="28"/>
        </w:rPr>
        <w:t xml:space="preserve"> </w:t>
      </w:r>
      <w:r w:rsidRPr="00C220FF">
        <w:rPr>
          <w:sz w:val="28"/>
          <w:szCs w:val="28"/>
        </w:rPr>
        <w:t>c колонками и выходом в Internet</w:t>
      </w:r>
      <w:r w:rsidRPr="00B06B65">
        <w:rPr>
          <w:sz w:val="28"/>
          <w:szCs w:val="28"/>
        </w:rPr>
        <w:t xml:space="preserve">, </w:t>
      </w:r>
      <w:r w:rsidRPr="00C220FF">
        <w:rPr>
          <w:sz w:val="28"/>
          <w:szCs w:val="28"/>
        </w:rPr>
        <w:t>принтер, сканер</w:t>
      </w:r>
      <w:r>
        <w:rPr>
          <w:sz w:val="28"/>
          <w:szCs w:val="28"/>
        </w:rPr>
        <w:t>,</w:t>
      </w:r>
      <w:r w:rsidRPr="00B06B65">
        <w:rPr>
          <w:sz w:val="28"/>
          <w:szCs w:val="28"/>
        </w:rPr>
        <w:t xml:space="preserve"> мультимедийные проекторы с экранами, интерактивные доски, коммуникационные каналы, программные продукты</w:t>
      </w:r>
      <w:r>
        <w:rPr>
          <w:sz w:val="28"/>
          <w:szCs w:val="28"/>
        </w:rPr>
        <w:t xml:space="preserve">, </w:t>
      </w:r>
      <w:r w:rsidRPr="00C220FF">
        <w:rPr>
          <w:sz w:val="28"/>
          <w:szCs w:val="28"/>
        </w:rPr>
        <w:t>средства для хранения и переноса информации (USB накопители),</w:t>
      </w:r>
      <w:r w:rsidRPr="00B06B65">
        <w:rPr>
          <w:sz w:val="28"/>
          <w:szCs w:val="28"/>
        </w:rPr>
        <w:t xml:space="preserve"> </w:t>
      </w:r>
      <w:r w:rsidRPr="00C220FF">
        <w:rPr>
          <w:sz w:val="28"/>
          <w:szCs w:val="28"/>
        </w:rPr>
        <w:t>музыкальны</w:t>
      </w:r>
      <w:r>
        <w:rPr>
          <w:sz w:val="28"/>
          <w:szCs w:val="28"/>
        </w:rPr>
        <w:t>е</w:t>
      </w:r>
      <w:r w:rsidRPr="00C220FF">
        <w:rPr>
          <w:sz w:val="28"/>
          <w:szCs w:val="28"/>
        </w:rPr>
        <w:t xml:space="preserve"> центр</w:t>
      </w:r>
      <w:r>
        <w:rPr>
          <w:sz w:val="28"/>
          <w:szCs w:val="28"/>
        </w:rPr>
        <w:t>ы</w:t>
      </w:r>
      <w:r w:rsidRPr="00C220FF">
        <w:rPr>
          <w:sz w:val="28"/>
          <w:szCs w:val="28"/>
        </w:rPr>
        <w:t xml:space="preserve"> с набором аудиодисков со звуками живой и неживой природы, музыкальными записями, аудиокнигами</w:t>
      </w:r>
      <w:r w:rsidRPr="00B06B65">
        <w:rPr>
          <w:sz w:val="28"/>
          <w:szCs w:val="28"/>
        </w:rPr>
        <w:t xml:space="preserve"> и др.</w:t>
      </w:r>
    </w:p>
    <w:p w:rsidR="00E2553F" w:rsidRPr="00E2553F" w:rsidRDefault="00E2553F" w:rsidP="00E2553F">
      <w:pPr>
        <w:pStyle w:val="18TexstSPISOK1"/>
        <w:spacing w:line="360" w:lineRule="auto"/>
        <w:ind w:left="0" w:firstLine="709"/>
        <w:jc w:val="center"/>
        <w:rPr>
          <w:rFonts w:ascii="Times New Roman" w:hAnsi="Times New Roman" w:cs="Times New Roman"/>
          <w:color w:val="auto"/>
          <w:sz w:val="28"/>
          <w:szCs w:val="28"/>
        </w:rPr>
      </w:pPr>
      <w:r w:rsidRPr="00E2553F">
        <w:rPr>
          <w:rFonts w:ascii="Times New Roman" w:hAnsi="Times New Roman" w:cs="Times New Roman"/>
          <w:i/>
          <w:color w:val="auto"/>
          <w:sz w:val="28"/>
          <w:szCs w:val="28"/>
        </w:rPr>
        <w:t>Учебный и дидактический материал</w:t>
      </w:r>
    </w:p>
    <w:p w:rsidR="00E2553F" w:rsidRPr="00E2553F" w:rsidRDefault="00E2553F" w:rsidP="00E2553F">
      <w:pPr>
        <w:pStyle w:val="18TexstSPISOK1"/>
        <w:spacing w:line="360" w:lineRule="auto"/>
        <w:ind w:left="0" w:firstLine="709"/>
        <w:rPr>
          <w:rFonts w:ascii="Times New Roman" w:hAnsi="Times New Roman" w:cs="Times New Roman"/>
          <w:color w:val="auto"/>
          <w:sz w:val="28"/>
          <w:szCs w:val="28"/>
        </w:rPr>
      </w:pPr>
      <w:r w:rsidRPr="00E2553F">
        <w:rPr>
          <w:rFonts w:ascii="Times New Roman" w:hAnsi="Times New Roman" w:cs="Times New Roman"/>
          <w:color w:val="auto"/>
          <w:sz w:val="28"/>
          <w:szCs w:val="28"/>
        </w:rPr>
        <w:t xml:space="preserve">При освоении </w:t>
      </w:r>
      <w:r>
        <w:rPr>
          <w:rFonts w:ascii="Times New Roman" w:hAnsi="Times New Roman" w:cs="Times New Roman"/>
          <w:color w:val="auto"/>
          <w:sz w:val="28"/>
          <w:szCs w:val="28"/>
        </w:rPr>
        <w:t>А</w:t>
      </w:r>
      <w:r w:rsidRPr="00E2553F">
        <w:rPr>
          <w:rFonts w:ascii="Times New Roman" w:hAnsi="Times New Roman" w:cs="Times New Roman"/>
          <w:color w:val="auto"/>
          <w:sz w:val="28"/>
          <w:szCs w:val="28"/>
        </w:rPr>
        <w:t>ООП НОО обучающиеся с ЗПР 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направленную на специальную поддержку освоения ООП НОО.</w:t>
      </w:r>
    </w:p>
    <w:p w:rsidR="00E2553F" w:rsidRPr="00E2553F" w:rsidRDefault="00E2553F" w:rsidP="00E2553F">
      <w:pPr>
        <w:pStyle w:val="18TexstSPISOK1"/>
        <w:spacing w:line="360" w:lineRule="auto"/>
        <w:ind w:left="0" w:firstLine="709"/>
        <w:rPr>
          <w:rFonts w:ascii="Times New Roman" w:hAnsi="Times New Roman" w:cs="Times New Roman"/>
          <w:color w:val="auto"/>
          <w:sz w:val="28"/>
          <w:szCs w:val="28"/>
        </w:rPr>
      </w:pPr>
      <w:r w:rsidRPr="00E2553F">
        <w:rPr>
          <w:rFonts w:ascii="Times New Roman" w:hAnsi="Times New Roman" w:cs="Times New Roman"/>
          <w:color w:val="auto"/>
          <w:sz w:val="28"/>
          <w:szCs w:val="28"/>
        </w:rPr>
        <w:t xml:space="preserve">Особые образовательные потребности обучающихся с ЗПР обусловливают необходимость специального подбора дидактического </w:t>
      </w:r>
      <w:r w:rsidRPr="00E2553F">
        <w:rPr>
          <w:rFonts w:ascii="Times New Roman" w:hAnsi="Times New Roman" w:cs="Times New Roman"/>
          <w:color w:val="auto"/>
          <w:sz w:val="28"/>
          <w:szCs w:val="28"/>
        </w:rPr>
        <w:lastRenderedPageBreak/>
        <w:t>материала</w:t>
      </w:r>
      <w:r w:rsidRPr="00E2553F">
        <w:rPr>
          <w:rFonts w:ascii="Times New Roman" w:hAnsi="Times New Roman" w:cs="Times New Roman"/>
          <w:caps/>
          <w:color w:val="auto"/>
          <w:sz w:val="28"/>
          <w:szCs w:val="28"/>
        </w:rPr>
        <w:t xml:space="preserve">, </w:t>
      </w:r>
      <w:r w:rsidRPr="00E2553F">
        <w:rPr>
          <w:rFonts w:ascii="Times New Roman" w:hAnsi="Times New Roman" w:cs="Times New Roman"/>
          <w:color w:val="auto"/>
          <w:sz w:val="28"/>
          <w:szCs w:val="28"/>
        </w:rPr>
        <w:t>преимущественное использование натуральной и иллюстративной наглядности</w:t>
      </w:r>
      <w:r w:rsidRPr="00E2553F">
        <w:rPr>
          <w:rFonts w:ascii="Times New Roman" w:hAnsi="Times New Roman" w:cs="Times New Roman"/>
          <w:caps/>
          <w:color w:val="auto"/>
          <w:sz w:val="28"/>
          <w:szCs w:val="28"/>
        </w:rPr>
        <w:t>.</w:t>
      </w:r>
    </w:p>
    <w:p w:rsidR="0041040E" w:rsidRDefault="00E2553F" w:rsidP="00E2553F">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E2553F">
        <w:rPr>
          <w:rFonts w:ascii="Times New Roman" w:hAnsi="Times New Roman" w:cs="Times New Roman"/>
          <w:color w:val="auto"/>
          <w:sz w:val="28"/>
          <w:szCs w:val="28"/>
        </w:rPr>
        <w:t>Требования к материально-техническому обеспечению ориентированы не только на обучающегося, но и на всех участников процесса образования. Специфика данной группы требований обусловлена большей необходимостью индивидуализации процесса образования обучающихся с ЗПР, и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w:t>
      </w:r>
      <w:r w:rsidRPr="00E2553F">
        <w:rPr>
          <w:rFonts w:ascii="Times New Roman" w:hAnsi="Times New Roman" w:cs="Times New Roman"/>
          <w:caps/>
          <w:color w:val="auto"/>
          <w:sz w:val="28"/>
          <w:szCs w:val="28"/>
        </w:rPr>
        <w:t xml:space="preserve"> </w:t>
      </w:r>
      <w:r w:rsidRPr="00E2553F">
        <w:rPr>
          <w:rFonts w:ascii="Times New Roman" w:hAnsi="Times New Roman" w:cs="Times New Roman"/>
          <w:color w:val="auto"/>
          <w:sz w:val="28"/>
          <w:szCs w:val="28"/>
        </w:rPr>
        <w:t>реализации АООП НОО.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w:t>
      </w:r>
    </w:p>
    <w:p w:rsidR="00635D92" w:rsidRPr="00635D92" w:rsidRDefault="00635D92" w:rsidP="00E2553F">
      <w:pPr>
        <w:tabs>
          <w:tab w:val="left" w:pos="0"/>
          <w:tab w:val="right" w:leader="dot" w:pos="9639"/>
        </w:tabs>
        <w:spacing w:after="0" w:line="360" w:lineRule="auto"/>
        <w:ind w:firstLine="709"/>
        <w:jc w:val="both"/>
        <w:rPr>
          <w:rFonts w:ascii="Times New Roman" w:hAnsi="Times New Roman" w:cs="Times New Roman"/>
          <w:color w:val="auto"/>
          <w:sz w:val="28"/>
          <w:szCs w:val="28"/>
        </w:rPr>
      </w:pPr>
      <w:r w:rsidRPr="00635D92">
        <w:rPr>
          <w:rFonts w:ascii="Times New Roman" w:hAnsi="Times New Roman" w:cs="Times New Roman"/>
          <w:sz w:val="28"/>
          <w:szCs w:val="28"/>
        </w:rPr>
        <w:t xml:space="preserve">Предусматривается материально-техническая поддержка, в том числе </w:t>
      </w:r>
      <w:r w:rsidRPr="00635D92">
        <w:rPr>
          <w:rFonts w:ascii="Times New Roman" w:hAnsi="Times New Roman" w:cs="Times New Roman"/>
          <w:b/>
          <w:sz w:val="28"/>
          <w:szCs w:val="28"/>
        </w:rPr>
        <w:t>сетевая</w:t>
      </w:r>
      <w:r w:rsidRPr="00635D92">
        <w:rPr>
          <w:rFonts w:ascii="Times New Roman" w:hAnsi="Times New Roman" w:cs="Times New Roman"/>
          <w:sz w:val="28"/>
          <w:szCs w:val="28"/>
        </w:rPr>
        <w:t xml:space="preserve">,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w:t>
      </w:r>
      <w:r>
        <w:rPr>
          <w:rFonts w:ascii="Times New Roman" w:hAnsi="Times New Roman" w:cs="Times New Roman"/>
          <w:sz w:val="28"/>
          <w:szCs w:val="28"/>
        </w:rPr>
        <w:t>ЗПР</w:t>
      </w:r>
      <w:r w:rsidRPr="00635D92">
        <w:rPr>
          <w:rFonts w:ascii="Times New Roman" w:hAnsi="Times New Roman" w:cs="Times New Roman"/>
          <w:sz w:val="28"/>
          <w:szCs w:val="28"/>
        </w:rPr>
        <w:t xml:space="preserve">. </w:t>
      </w:r>
      <w:r w:rsidRPr="00635D92">
        <w:rPr>
          <w:rFonts w:ascii="Times New Roman" w:hAnsi="Times New Roman" w:cs="Times New Roman"/>
          <w:iCs/>
          <w:sz w:val="28"/>
          <w:szCs w:val="28"/>
        </w:rPr>
        <w:t>В случае необходимости организации удаленной работы, специалисты обеспечиваются полным комплектом компьютерного и  периферийного  оборудования.</w:t>
      </w:r>
    </w:p>
    <w:p w:rsidR="000210D3" w:rsidRPr="000210D3" w:rsidRDefault="000210D3" w:rsidP="000210D3">
      <w:pPr>
        <w:pStyle w:val="14TexstOSNOVA1012"/>
        <w:spacing w:line="360" w:lineRule="auto"/>
        <w:ind w:firstLine="709"/>
        <w:rPr>
          <w:rFonts w:ascii="Times New Roman" w:hAnsi="Times New Roman" w:cs="Times New Roman"/>
          <w:color w:val="auto"/>
          <w:sz w:val="28"/>
          <w:szCs w:val="28"/>
        </w:rPr>
      </w:pPr>
      <w:r w:rsidRPr="000210D3">
        <w:rPr>
          <w:rFonts w:ascii="Times New Roman" w:hAnsi="Times New Roman" w:cs="Times New Roman"/>
          <w:i/>
          <w:color w:val="auto"/>
          <w:sz w:val="28"/>
          <w:szCs w:val="28"/>
        </w:rPr>
        <w:t>Информационное обеспечение</w:t>
      </w:r>
      <w:r w:rsidRPr="000210D3">
        <w:rPr>
          <w:rFonts w:ascii="Times New Roman" w:hAnsi="Times New Roman" w:cs="Times New Roman"/>
          <w:color w:val="auto"/>
          <w:sz w:val="28"/>
          <w:szCs w:val="28"/>
        </w:rPr>
        <w:t xml:space="preserve"> включает необходимую нормативно- правовую базу образования </w:t>
      </w:r>
      <w:r w:rsidRPr="00841490">
        <w:rPr>
          <w:rFonts w:ascii="Times New Roman" w:hAnsi="Times New Roman" w:cs="Times New Roman"/>
          <w:color w:val="auto"/>
          <w:sz w:val="28"/>
          <w:szCs w:val="28"/>
        </w:rPr>
        <w:t>обучающихся с ЗПР</w:t>
      </w:r>
      <w:r w:rsidR="00841490" w:rsidRPr="00841490">
        <w:rPr>
          <w:rFonts w:ascii="Times New Roman" w:hAnsi="Times New Roman" w:cs="Times New Roman"/>
          <w:color w:val="auto"/>
          <w:sz w:val="28"/>
          <w:szCs w:val="28"/>
        </w:rPr>
        <w:t xml:space="preserve"> и </w:t>
      </w:r>
      <w:r w:rsidRPr="00841490">
        <w:rPr>
          <w:rFonts w:ascii="Times New Roman" w:hAnsi="Times New Roman" w:cs="Times New Roman"/>
          <w:color w:val="auto"/>
          <w:sz w:val="28"/>
          <w:szCs w:val="28"/>
        </w:rPr>
        <w:t>характеристики предполагаемых информационных связей</w:t>
      </w:r>
      <w:r w:rsidRPr="000210D3">
        <w:rPr>
          <w:rFonts w:ascii="Times New Roman" w:hAnsi="Times New Roman" w:cs="Times New Roman"/>
          <w:color w:val="auto"/>
          <w:sz w:val="28"/>
          <w:szCs w:val="28"/>
        </w:rPr>
        <w:t xml:space="preserve"> участников образовательного процесса</w:t>
      </w:r>
      <w:r w:rsidR="00841490">
        <w:rPr>
          <w:rFonts w:ascii="Times New Roman" w:hAnsi="Times New Roman" w:cs="Times New Roman"/>
          <w:color w:val="auto"/>
          <w:sz w:val="28"/>
          <w:szCs w:val="28"/>
        </w:rPr>
        <w:t xml:space="preserve"> и наличие</w:t>
      </w:r>
      <w:r w:rsidRPr="000210D3">
        <w:rPr>
          <w:rFonts w:ascii="Times New Roman" w:hAnsi="Times New Roman" w:cs="Times New Roman"/>
          <w:color w:val="auto"/>
          <w:sz w:val="28"/>
          <w:szCs w:val="28"/>
        </w:rPr>
        <w:t>.</w:t>
      </w:r>
    </w:p>
    <w:p w:rsidR="000210D3" w:rsidRPr="000210D3" w:rsidRDefault="000210D3" w:rsidP="000210D3">
      <w:pPr>
        <w:spacing w:after="0" w:line="360" w:lineRule="auto"/>
        <w:ind w:firstLine="709"/>
        <w:jc w:val="both"/>
        <w:rPr>
          <w:rFonts w:ascii="Times New Roman" w:hAnsi="Times New Roman" w:cs="Times New Roman"/>
          <w:color w:val="auto"/>
          <w:sz w:val="28"/>
          <w:szCs w:val="28"/>
        </w:rPr>
      </w:pPr>
      <w:r w:rsidRPr="000210D3">
        <w:rPr>
          <w:rFonts w:ascii="Times New Roman" w:hAnsi="Times New Roman" w:cs="Times New Roman"/>
          <w:color w:val="auto"/>
          <w:sz w:val="28"/>
          <w:szCs w:val="28"/>
        </w:rPr>
        <w:t xml:space="preserve">Информационно-методическое обеспечение реализации АООП НОО обучающихся с ЗПР </w:t>
      </w:r>
      <w:r w:rsidRPr="000210D3">
        <w:rPr>
          <w:rFonts w:ascii="Times New Roman" w:hAnsi="Times New Roman" w:cs="Times New Roman"/>
          <w:iCs/>
          <w:color w:val="auto"/>
          <w:sz w:val="28"/>
          <w:szCs w:val="28"/>
        </w:rPr>
        <w:t xml:space="preserve">направлено на </w:t>
      </w:r>
      <w:r w:rsidRPr="000210D3">
        <w:rPr>
          <w:rFonts w:ascii="Times New Roman" w:hAnsi="Times New Roman" w:cs="Times New Roman"/>
          <w:color w:val="auto"/>
          <w:sz w:val="28"/>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0210D3" w:rsidRPr="000210D3" w:rsidRDefault="000210D3" w:rsidP="000210D3">
      <w:pPr>
        <w:pStyle w:val="Standard"/>
        <w:spacing w:line="360" w:lineRule="auto"/>
        <w:ind w:firstLine="709"/>
        <w:jc w:val="both"/>
        <w:rPr>
          <w:rFonts w:ascii="Times New Roman" w:hAnsi="Times New Roman" w:cs="Times New Roman"/>
          <w:sz w:val="28"/>
          <w:szCs w:val="28"/>
        </w:rPr>
      </w:pPr>
      <w:r w:rsidRPr="000210D3">
        <w:rPr>
          <w:rFonts w:ascii="Times New Roman" w:hAnsi="Times New Roman" w:cs="Times New Roman"/>
          <w:sz w:val="28"/>
          <w:szCs w:val="28"/>
        </w:rPr>
        <w:lastRenderedPageBreak/>
        <w:t>Требования к информационно-методическому обеспечению образовательного процесса включают:</w:t>
      </w:r>
    </w:p>
    <w:p w:rsidR="000210D3" w:rsidRPr="000210D3" w:rsidRDefault="000210D3" w:rsidP="000C5522">
      <w:pPr>
        <w:pStyle w:val="af2"/>
        <w:numPr>
          <w:ilvl w:val="0"/>
          <w:numId w:val="27"/>
        </w:numPr>
        <w:tabs>
          <w:tab w:val="left" w:pos="1021"/>
        </w:tabs>
        <w:suppressAutoHyphens/>
        <w:ind w:firstLine="709"/>
        <w:contextualSpacing w:val="0"/>
        <w:jc w:val="both"/>
        <w:textAlignment w:val="baseline"/>
        <w:rPr>
          <w:caps w:val="0"/>
          <w:sz w:val="28"/>
          <w:szCs w:val="28"/>
        </w:rPr>
      </w:pPr>
      <w:r w:rsidRPr="000210D3">
        <w:rPr>
          <w:caps w:val="0"/>
          <w:sz w:val="28"/>
          <w:szCs w:val="28"/>
        </w:rPr>
        <w:t>Необходимую нормативно-правовую базу образования обучающихся с ЗПР.</w:t>
      </w:r>
    </w:p>
    <w:p w:rsidR="000210D3" w:rsidRDefault="000210D3" w:rsidP="000C5522">
      <w:pPr>
        <w:pStyle w:val="af2"/>
        <w:numPr>
          <w:ilvl w:val="0"/>
          <w:numId w:val="27"/>
        </w:numPr>
        <w:tabs>
          <w:tab w:val="left" w:pos="1021"/>
        </w:tabs>
        <w:suppressAutoHyphens/>
        <w:ind w:firstLine="709"/>
        <w:contextualSpacing w:val="0"/>
        <w:jc w:val="both"/>
        <w:textAlignment w:val="baseline"/>
        <w:rPr>
          <w:sz w:val="28"/>
          <w:szCs w:val="28"/>
        </w:rPr>
      </w:pPr>
      <w:r w:rsidRPr="000210D3">
        <w:rPr>
          <w:caps w:val="0"/>
          <w:sz w:val="28"/>
          <w:szCs w:val="28"/>
        </w:rPr>
        <w:t>Характеристики предполагаемых информационных связей участников образовательных отношений</w:t>
      </w:r>
      <w:r w:rsidRPr="000210D3">
        <w:rPr>
          <w:sz w:val="28"/>
          <w:szCs w:val="28"/>
        </w:rPr>
        <w:t>.</w:t>
      </w:r>
    </w:p>
    <w:p w:rsidR="000022BB" w:rsidRPr="000022BB" w:rsidRDefault="000022BB" w:rsidP="000C5522">
      <w:pPr>
        <w:pStyle w:val="af2"/>
        <w:numPr>
          <w:ilvl w:val="0"/>
          <w:numId w:val="27"/>
        </w:numPr>
        <w:tabs>
          <w:tab w:val="left" w:pos="1021"/>
        </w:tabs>
        <w:suppressAutoHyphens/>
        <w:ind w:firstLine="709"/>
        <w:contextualSpacing w:val="0"/>
        <w:jc w:val="both"/>
        <w:textAlignment w:val="baseline"/>
        <w:rPr>
          <w:sz w:val="28"/>
          <w:szCs w:val="28"/>
        </w:rPr>
      </w:pPr>
      <w:r w:rsidRPr="000022BB">
        <w:rPr>
          <w:caps w:val="0"/>
          <w:sz w:val="28"/>
          <w:szCs w:val="28"/>
        </w:rPr>
        <w:t>Специальные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 ОВЗ.</w:t>
      </w:r>
    </w:p>
    <w:p w:rsidR="000210D3" w:rsidRPr="000210D3" w:rsidRDefault="000210D3" w:rsidP="000C5522">
      <w:pPr>
        <w:pStyle w:val="Default"/>
        <w:numPr>
          <w:ilvl w:val="0"/>
          <w:numId w:val="27"/>
        </w:numPr>
        <w:tabs>
          <w:tab w:val="left" w:pos="1021"/>
        </w:tabs>
        <w:suppressAutoHyphens/>
        <w:autoSpaceDE/>
        <w:autoSpaceDN/>
        <w:adjustRightInd/>
        <w:spacing w:line="360" w:lineRule="auto"/>
        <w:ind w:firstLine="709"/>
        <w:jc w:val="both"/>
        <w:textAlignment w:val="baseline"/>
        <w:rPr>
          <w:color w:val="auto"/>
          <w:sz w:val="28"/>
          <w:szCs w:val="28"/>
        </w:rPr>
      </w:pPr>
      <w:r w:rsidRPr="000210D3">
        <w:rPr>
          <w:color w:val="auto"/>
          <w:sz w:val="28"/>
          <w:szCs w:val="28"/>
        </w:rPr>
        <w:t>Получения доступа к информационным ресурсам, различными способами, в том числе к электронным образовательным ресурсам, размещенным в федеральных и региональных базах данных.</w:t>
      </w:r>
    </w:p>
    <w:p w:rsidR="00F13801" w:rsidRDefault="00F13801" w:rsidP="000210D3">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0022BB" w:rsidRDefault="000022BB" w:rsidP="000210D3">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841490" w:rsidRPr="000210D3" w:rsidRDefault="00841490" w:rsidP="000210D3">
      <w:pPr>
        <w:tabs>
          <w:tab w:val="left" w:pos="0"/>
          <w:tab w:val="right" w:leader="dot" w:pos="9639"/>
        </w:tabs>
        <w:spacing w:after="0" w:line="360" w:lineRule="auto"/>
        <w:ind w:firstLine="709"/>
        <w:jc w:val="both"/>
        <w:rPr>
          <w:rFonts w:ascii="Times New Roman" w:hAnsi="Times New Roman" w:cs="Times New Roman"/>
          <w:color w:val="auto"/>
          <w:sz w:val="28"/>
          <w:szCs w:val="28"/>
        </w:rPr>
      </w:pPr>
    </w:p>
    <w:p w:rsidR="00395463" w:rsidRDefault="00907752" w:rsidP="00E957DA">
      <w:pPr>
        <w:suppressAutoHyphens w:val="0"/>
        <w:spacing w:before="240" w:after="240" w:line="240" w:lineRule="auto"/>
        <w:ind w:firstLine="709"/>
        <w:jc w:val="center"/>
        <w:outlineLvl w:val="0"/>
        <w:rPr>
          <w:rFonts w:ascii="Times New Roman" w:hAnsi="Times New Roman" w:cs="Times New Roman"/>
          <w:b/>
          <w:color w:val="auto"/>
          <w:sz w:val="28"/>
          <w:szCs w:val="28"/>
        </w:rPr>
      </w:pPr>
      <w:bookmarkStart w:id="11" w:name="bookmark2"/>
      <w:r w:rsidRPr="00E2553F">
        <w:rPr>
          <w:rFonts w:ascii="Times New Roman" w:hAnsi="Times New Roman" w:cs="Times New Roman"/>
          <w:b/>
          <w:color w:val="auto"/>
          <w:sz w:val="28"/>
          <w:szCs w:val="28"/>
        </w:rPr>
        <w:br w:type="page"/>
      </w:r>
      <w:bookmarkStart w:id="12" w:name="_Toc415833123"/>
      <w:r>
        <w:rPr>
          <w:rFonts w:ascii="Times New Roman" w:hAnsi="Times New Roman" w:cs="Times New Roman"/>
          <w:b/>
          <w:color w:val="auto"/>
          <w:sz w:val="28"/>
          <w:szCs w:val="28"/>
        </w:rPr>
        <w:lastRenderedPageBreak/>
        <w:t>3</w:t>
      </w:r>
      <w:r w:rsidR="00395463">
        <w:rPr>
          <w:rFonts w:ascii="Times New Roman" w:hAnsi="Times New Roman" w:cs="Times New Roman"/>
          <w:b/>
          <w:color w:val="auto"/>
          <w:sz w:val="28"/>
          <w:szCs w:val="28"/>
        </w:rPr>
        <w:t xml:space="preserve">. </w:t>
      </w:r>
      <w:r w:rsidR="00395463" w:rsidRPr="00F63254">
        <w:rPr>
          <w:rFonts w:ascii="Times New Roman" w:hAnsi="Times New Roman" w:cs="Times New Roman"/>
          <w:b/>
          <w:caps/>
          <w:color w:val="auto"/>
          <w:kern w:val="28"/>
          <w:sz w:val="28"/>
          <w:szCs w:val="28"/>
        </w:rPr>
        <w:t>Примерная а</w:t>
      </w:r>
      <w:r w:rsidR="00395463" w:rsidRPr="00F63254">
        <w:rPr>
          <w:rFonts w:ascii="Times New Roman" w:hAnsi="Times New Roman" w:cs="Times New Roman"/>
          <w:b/>
          <w:caps/>
          <w:color w:val="auto"/>
          <w:sz w:val="28"/>
          <w:szCs w:val="28"/>
        </w:rPr>
        <w:t xml:space="preserve">даптированная основная </w:t>
      </w:r>
      <w:r w:rsidR="00F13801" w:rsidRPr="00FB065A">
        <w:rPr>
          <w:rFonts w:ascii="Times New Roman" w:hAnsi="Times New Roman" w:cs="Times New Roman"/>
          <w:b/>
          <w:caps/>
          <w:color w:val="auto"/>
          <w:sz w:val="28"/>
          <w:szCs w:val="28"/>
        </w:rPr>
        <w:t>обще</w:t>
      </w:r>
      <w:r w:rsidR="00395463" w:rsidRPr="00FB065A">
        <w:rPr>
          <w:rFonts w:ascii="Times New Roman" w:hAnsi="Times New Roman" w:cs="Times New Roman"/>
          <w:b/>
          <w:caps/>
          <w:color w:val="auto"/>
          <w:sz w:val="28"/>
          <w:szCs w:val="28"/>
        </w:rPr>
        <w:t>обра</w:t>
      </w:r>
      <w:r w:rsidR="00395463" w:rsidRPr="00F63254">
        <w:rPr>
          <w:rFonts w:ascii="Times New Roman" w:hAnsi="Times New Roman" w:cs="Times New Roman"/>
          <w:b/>
          <w:caps/>
          <w:color w:val="auto"/>
          <w:sz w:val="28"/>
          <w:szCs w:val="28"/>
        </w:rPr>
        <w:t xml:space="preserve">зовательная программа начального общего образования обучающихся </w:t>
      </w:r>
      <w:r w:rsidR="00395463" w:rsidRPr="00F63254">
        <w:rPr>
          <w:rFonts w:ascii="Times New Roman" w:hAnsi="Times New Roman" w:cs="Times New Roman"/>
          <w:b/>
          <w:caps/>
          <w:color w:val="auto"/>
          <w:sz w:val="28"/>
          <w:szCs w:val="28"/>
        </w:rPr>
        <w:br/>
        <w:t xml:space="preserve">С ЗАДЕРЖКОЙ ПСИХИЧЕСКОГО РАЗВИТИЯ (вариант </w:t>
      </w:r>
      <w:r w:rsidR="00395463">
        <w:rPr>
          <w:rFonts w:ascii="Times New Roman" w:hAnsi="Times New Roman" w:cs="Times New Roman"/>
          <w:b/>
          <w:caps/>
          <w:color w:val="auto"/>
          <w:sz w:val="28"/>
          <w:szCs w:val="28"/>
        </w:rPr>
        <w:t>7.2</w:t>
      </w:r>
      <w:r w:rsidR="00395463" w:rsidRPr="00F63254">
        <w:rPr>
          <w:rFonts w:ascii="Times New Roman" w:hAnsi="Times New Roman" w:cs="Times New Roman"/>
          <w:b/>
          <w:caps/>
          <w:color w:val="auto"/>
          <w:sz w:val="28"/>
          <w:szCs w:val="28"/>
        </w:rPr>
        <w:t>)</w:t>
      </w:r>
      <w:bookmarkEnd w:id="12"/>
    </w:p>
    <w:p w:rsidR="002E55C8" w:rsidRPr="00F63254" w:rsidRDefault="003404F2" w:rsidP="00E4488B">
      <w:pPr>
        <w:spacing w:before="240" w:after="120" w:line="240" w:lineRule="auto"/>
        <w:jc w:val="center"/>
        <w:outlineLvl w:val="1"/>
        <w:rPr>
          <w:rFonts w:ascii="Times New Roman" w:hAnsi="Times New Roman" w:cs="Times New Roman"/>
          <w:b/>
          <w:caps/>
          <w:color w:val="auto"/>
          <w:sz w:val="28"/>
          <w:szCs w:val="28"/>
        </w:rPr>
      </w:pPr>
      <w:bookmarkStart w:id="13" w:name="_Toc415833124"/>
      <w:r>
        <w:rPr>
          <w:rFonts w:ascii="Times New Roman" w:hAnsi="Times New Roman" w:cs="Times New Roman"/>
          <w:b/>
          <w:color w:val="auto"/>
          <w:sz w:val="28"/>
          <w:szCs w:val="28"/>
        </w:rPr>
        <w:t>3</w:t>
      </w:r>
      <w:r w:rsidR="00395463">
        <w:rPr>
          <w:rFonts w:ascii="Times New Roman" w:hAnsi="Times New Roman" w:cs="Times New Roman"/>
          <w:b/>
          <w:color w:val="auto"/>
          <w:sz w:val="28"/>
          <w:szCs w:val="28"/>
        </w:rPr>
        <w:t>.</w:t>
      </w:r>
      <w:r w:rsidR="005F371F" w:rsidRPr="00301148">
        <w:rPr>
          <w:rFonts w:ascii="Times New Roman" w:hAnsi="Times New Roman" w:cs="Times New Roman"/>
          <w:b/>
          <w:color w:val="auto"/>
          <w:sz w:val="28"/>
          <w:szCs w:val="28"/>
        </w:rPr>
        <w:t xml:space="preserve">1. </w:t>
      </w:r>
      <w:r w:rsidR="00395463" w:rsidRPr="00301148">
        <w:rPr>
          <w:rFonts w:ascii="Times New Roman" w:hAnsi="Times New Roman" w:cs="Times New Roman"/>
          <w:b/>
          <w:color w:val="auto"/>
          <w:sz w:val="28"/>
          <w:szCs w:val="28"/>
        </w:rPr>
        <w:t>Целевой раздел</w:t>
      </w:r>
      <w:bookmarkEnd w:id="11"/>
      <w:bookmarkEnd w:id="13"/>
    </w:p>
    <w:p w:rsidR="008A130B" w:rsidRPr="00F63254" w:rsidRDefault="003404F2" w:rsidP="00E4488B">
      <w:pPr>
        <w:spacing w:before="120" w:after="120" w:line="240" w:lineRule="auto"/>
        <w:jc w:val="center"/>
        <w:outlineLvl w:val="2"/>
        <w:rPr>
          <w:rFonts w:ascii="Times New Roman" w:hAnsi="Times New Roman" w:cs="Times New Roman"/>
          <w:b/>
          <w:color w:val="auto"/>
          <w:sz w:val="28"/>
          <w:szCs w:val="28"/>
        </w:rPr>
      </w:pPr>
      <w:bookmarkStart w:id="14" w:name="bookmark3"/>
      <w:bookmarkStart w:id="15" w:name="_Toc415833125"/>
      <w:r>
        <w:rPr>
          <w:rFonts w:ascii="Times New Roman" w:hAnsi="Times New Roman" w:cs="Times New Roman"/>
          <w:b/>
          <w:color w:val="auto"/>
          <w:sz w:val="28"/>
          <w:szCs w:val="28"/>
        </w:rPr>
        <w:t>3</w:t>
      </w:r>
      <w:r w:rsidR="00395463">
        <w:rPr>
          <w:rFonts w:ascii="Times New Roman" w:hAnsi="Times New Roman" w:cs="Times New Roman"/>
          <w:b/>
          <w:color w:val="auto"/>
          <w:sz w:val="28"/>
          <w:szCs w:val="28"/>
        </w:rPr>
        <w:t>.</w:t>
      </w:r>
      <w:r w:rsidR="00981EF3" w:rsidRPr="00301148">
        <w:rPr>
          <w:rFonts w:ascii="Times New Roman" w:hAnsi="Times New Roman" w:cs="Times New Roman"/>
          <w:b/>
          <w:color w:val="auto"/>
          <w:sz w:val="28"/>
          <w:szCs w:val="28"/>
        </w:rPr>
        <w:t>1.1. Пояснительная записка</w:t>
      </w:r>
      <w:bookmarkEnd w:id="14"/>
      <w:bookmarkEnd w:id="15"/>
    </w:p>
    <w:p w:rsidR="00981EF3" w:rsidRDefault="00533617" w:rsidP="007D6890">
      <w:pPr>
        <w:pStyle w:val="14TexstOSNOVA1012"/>
        <w:spacing w:line="360" w:lineRule="auto"/>
        <w:ind w:firstLine="709"/>
        <w:rPr>
          <w:rFonts w:ascii="Times New Roman" w:hAnsi="Times New Roman"/>
          <w:b/>
          <w:sz w:val="28"/>
          <w:szCs w:val="28"/>
        </w:rPr>
      </w:pPr>
      <w:r w:rsidRPr="00960AD2">
        <w:rPr>
          <w:rFonts w:ascii="Times New Roman" w:hAnsi="Times New Roman"/>
          <w:b/>
          <w:sz w:val="28"/>
          <w:szCs w:val="28"/>
        </w:rPr>
        <w:t xml:space="preserve">Цель реализации </w:t>
      </w:r>
      <w:r>
        <w:rPr>
          <w:rFonts w:ascii="Times New Roman" w:hAnsi="Times New Roman" w:cs="Times New Roman"/>
          <w:b/>
          <w:sz w:val="28"/>
          <w:szCs w:val="28"/>
        </w:rPr>
        <w:t>адаптированной основной общеобразовательной программы</w:t>
      </w:r>
      <w:r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533617" w:rsidRPr="008A0803" w:rsidRDefault="00533617" w:rsidP="00533617">
      <w:pPr>
        <w:pStyle w:val="14TexstOSNOVA1012"/>
        <w:spacing w:line="360" w:lineRule="auto"/>
        <w:ind w:firstLine="709"/>
        <w:rPr>
          <w:rStyle w:val="afd"/>
          <w:rFonts w:ascii="Times New Roman" w:hAnsi="Times New Roman"/>
          <w:caps w:val="0"/>
          <w:color w:val="auto"/>
        </w:rPr>
      </w:pPr>
      <w:r w:rsidRPr="008A0803">
        <w:rPr>
          <w:rFonts w:ascii="Times New Roman" w:hAnsi="Times New Roman"/>
          <w:b/>
          <w:color w:val="auto"/>
          <w:sz w:val="28"/>
          <w:szCs w:val="28"/>
        </w:rPr>
        <w:t xml:space="preserve">Цель </w:t>
      </w:r>
      <w:r w:rsidRPr="008A0803">
        <w:rPr>
          <w:rFonts w:ascii="Times New Roman" w:hAnsi="Times New Roman"/>
          <w:color w:val="auto"/>
          <w:sz w:val="28"/>
          <w:szCs w:val="28"/>
        </w:rPr>
        <w:t>реализации АООП НОО обучающихся с ЗПР</w:t>
      </w:r>
      <w:r w:rsidRPr="008A0803">
        <w:rPr>
          <w:rStyle w:val="afd"/>
          <w:rFonts w:ascii="Times New Roman" w:hAnsi="Times New Roman"/>
          <w:caps w:val="0"/>
          <w:color w:val="auto"/>
        </w:rPr>
        <w:t xml:space="preserve"> — </w:t>
      </w:r>
      <w:r w:rsidR="008A0803" w:rsidRPr="008A0803">
        <w:rPr>
          <w:rStyle w:val="afd"/>
          <w:rFonts w:ascii="Times New Roman" w:hAnsi="Times New Roman"/>
          <w:caps w:val="0"/>
          <w:color w:val="auto"/>
        </w:rPr>
        <w:t xml:space="preserve">обеспечение выполнения требований </w:t>
      </w:r>
      <w:r w:rsidR="008A0803" w:rsidRPr="008A0803">
        <w:rPr>
          <w:rFonts w:ascii="Times New Roman" w:hAnsi="Times New Roman" w:cs="Times New Roman"/>
          <w:color w:val="auto"/>
          <w:sz w:val="28"/>
          <w:szCs w:val="28"/>
        </w:rPr>
        <w:t>ФГОС НОО обучающихся с ОВЗ</w:t>
      </w:r>
      <w:r w:rsidR="008A0803" w:rsidRPr="008A0803">
        <w:rPr>
          <w:rStyle w:val="afd"/>
          <w:rFonts w:ascii="Times New Roman" w:hAnsi="Times New Roman" w:cs="Times New Roman"/>
          <w:iCs/>
          <w:caps w:val="0"/>
          <w:color w:val="auto"/>
          <w:lang w:eastAsia="ar-SA"/>
        </w:rPr>
        <w:t xml:space="preserve"> посредством </w:t>
      </w:r>
      <w:r w:rsidR="00BB7EF8" w:rsidRPr="008A0803">
        <w:rPr>
          <w:rStyle w:val="afd"/>
          <w:rFonts w:ascii="Times New Roman" w:hAnsi="Times New Roman" w:cs="Times New Roman"/>
          <w:iCs/>
          <w:caps w:val="0"/>
          <w:color w:val="auto"/>
          <w:lang w:eastAsia="ar-SA"/>
        </w:rPr>
        <w:t>создани</w:t>
      </w:r>
      <w:r w:rsidR="008A0803" w:rsidRPr="008A0803">
        <w:rPr>
          <w:rStyle w:val="afd"/>
          <w:rFonts w:ascii="Times New Roman" w:hAnsi="Times New Roman" w:cs="Times New Roman"/>
          <w:iCs/>
          <w:caps w:val="0"/>
          <w:color w:val="auto"/>
          <w:lang w:eastAsia="ar-SA"/>
        </w:rPr>
        <w:t>я</w:t>
      </w:r>
      <w:r w:rsidR="00BB7EF8" w:rsidRPr="008A0803">
        <w:rPr>
          <w:rStyle w:val="afd"/>
          <w:rFonts w:ascii="Times New Roman" w:hAnsi="Times New Roman" w:cs="Times New Roman"/>
          <w:iCs/>
          <w:caps w:val="0"/>
          <w:color w:val="auto"/>
          <w:lang w:eastAsia="ar-SA"/>
        </w:rPr>
        <w:t xml:space="preserve"> условий для ма</w:t>
      </w:r>
      <w:r w:rsidR="00BB7EF8" w:rsidRPr="008A0803">
        <w:rPr>
          <w:rFonts w:ascii="Times New Roman" w:hAnsi="Times New Roman" w:cs="Times New Roman"/>
          <w:iCs/>
          <w:color w:val="auto"/>
          <w:kern w:val="1"/>
          <w:sz w:val="28"/>
          <w:szCs w:val="28"/>
        </w:rPr>
        <w:t>ксимального удовлетворения особых образовательных потребностей обучающихся с ЗПР, обеспечивающих усвоение ими социального и культурного опыта</w:t>
      </w:r>
      <w:r w:rsidRPr="008A0803">
        <w:rPr>
          <w:rStyle w:val="afd"/>
          <w:rFonts w:ascii="Times New Roman" w:hAnsi="Times New Roman"/>
          <w:caps w:val="0"/>
          <w:color w:val="auto"/>
        </w:rPr>
        <w:t>.</w:t>
      </w:r>
    </w:p>
    <w:p w:rsidR="00533617" w:rsidRPr="00301148" w:rsidRDefault="00533617" w:rsidP="00533617">
      <w:pPr>
        <w:pStyle w:val="ad"/>
        <w:spacing w:after="0" w:line="360" w:lineRule="auto"/>
        <w:ind w:firstLine="709"/>
        <w:jc w:val="both"/>
        <w:rPr>
          <w:rFonts w:ascii="Times New Roman" w:hAnsi="Times New Roman"/>
          <w:sz w:val="28"/>
          <w:szCs w:val="28"/>
        </w:rPr>
      </w:pPr>
      <w:r w:rsidRPr="00301148">
        <w:rPr>
          <w:rFonts w:ascii="Times New Roman" w:hAnsi="Times New Roman"/>
          <w:sz w:val="28"/>
          <w:szCs w:val="28"/>
        </w:rPr>
        <w:t xml:space="preserve">Достижение поставленной цели </w:t>
      </w:r>
      <w:r w:rsidRPr="00301148">
        <w:rPr>
          <w:rStyle w:val="afd"/>
          <w:rFonts w:ascii="Times New Roman" w:hAnsi="Times New Roman"/>
          <w:caps w:val="0"/>
        </w:rPr>
        <w:t xml:space="preserve">при разработке и реализации </w:t>
      </w:r>
      <w:r>
        <w:rPr>
          <w:rStyle w:val="afd"/>
          <w:rFonts w:ascii="Times New Roman" w:hAnsi="Times New Roman"/>
          <w:caps w:val="0"/>
        </w:rPr>
        <w:t>Организацией</w:t>
      </w:r>
      <w:r w:rsidRPr="00301148">
        <w:rPr>
          <w:rStyle w:val="afd"/>
          <w:rFonts w:ascii="Times New Roman" w:hAnsi="Times New Roman"/>
          <w:caps w:val="0"/>
        </w:rPr>
        <w:t xml:space="preserve"> </w:t>
      </w:r>
      <w:r>
        <w:rPr>
          <w:rStyle w:val="afd"/>
          <w:rFonts w:ascii="Times New Roman" w:hAnsi="Times New Roman"/>
          <w:caps w:val="0"/>
        </w:rPr>
        <w:t>АООП НОО</w:t>
      </w:r>
      <w:r w:rsidRPr="00301148">
        <w:rPr>
          <w:rFonts w:ascii="Times New Roman" w:hAnsi="Times New Roman"/>
          <w:sz w:val="28"/>
          <w:szCs w:val="28"/>
        </w:rPr>
        <w:t xml:space="preserve"> </w:t>
      </w:r>
      <w:r>
        <w:rPr>
          <w:rFonts w:ascii="Times New Roman" w:hAnsi="Times New Roman"/>
          <w:sz w:val="28"/>
          <w:szCs w:val="28"/>
        </w:rPr>
        <w:t xml:space="preserve">обучающихся с ЗПР </w:t>
      </w:r>
      <w:r w:rsidRPr="00301148">
        <w:rPr>
          <w:rFonts w:ascii="Times New Roman" w:hAnsi="Times New Roman"/>
          <w:sz w:val="28"/>
          <w:szCs w:val="28"/>
        </w:rPr>
        <w:t>предусматривает решение следующих основных задач:</w:t>
      </w:r>
    </w:p>
    <w:p w:rsidR="00533617" w:rsidRDefault="00533617" w:rsidP="00533617">
      <w:pPr>
        <w:pStyle w:val="afc"/>
        <w:ind w:firstLine="709"/>
        <w:rPr>
          <w:caps w:val="0"/>
          <w:color w:val="auto"/>
        </w:rPr>
      </w:pPr>
      <w:r w:rsidRPr="00493A5F">
        <w:rPr>
          <w:color w:val="auto"/>
        </w:rPr>
        <w:t>• </w:t>
      </w:r>
      <w:r w:rsidRPr="00493A5F">
        <w:rPr>
          <w:caps w:val="0"/>
          <w:color w:val="auto"/>
        </w:rPr>
        <w:t>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w:t>
      </w:r>
      <w:r>
        <w:rPr>
          <w:caps w:val="0"/>
          <w:color w:val="auto"/>
        </w:rPr>
        <w:t>;</w:t>
      </w:r>
      <w:r w:rsidRPr="00493A5F">
        <w:rPr>
          <w:caps w:val="0"/>
          <w:color w:val="auto"/>
        </w:rPr>
        <w:t xml:space="preserve"> овладение учебной деятельностью</w:t>
      </w:r>
      <w:r w:rsidRPr="00960AD2">
        <w:rPr>
          <w:caps w:val="0"/>
          <w:color w:val="auto"/>
        </w:rPr>
        <w:t xml:space="preserve"> </w:t>
      </w:r>
      <w:r w:rsidRPr="00493A5F">
        <w:rPr>
          <w:caps w:val="0"/>
          <w:color w:val="auto"/>
        </w:rPr>
        <w:t>сохранение и укрепление здоровья обучающихся;</w:t>
      </w:r>
    </w:p>
    <w:p w:rsidR="00533617" w:rsidRDefault="00533617" w:rsidP="00533617">
      <w:pPr>
        <w:pStyle w:val="afc"/>
        <w:ind w:firstLine="709"/>
      </w:pPr>
      <w:r w:rsidRPr="00301148">
        <w:t>• </w:t>
      </w:r>
      <w:r w:rsidRPr="00301148">
        <w:rPr>
          <w:caps w:val="0"/>
        </w:rPr>
        <w:t xml:space="preserve">достижение планируемых результатов освоения </w:t>
      </w:r>
      <w:r>
        <w:rPr>
          <w:caps w:val="0"/>
        </w:rPr>
        <w:t>АООП НОО</w:t>
      </w:r>
      <w:r w:rsidRPr="00301148">
        <w:rPr>
          <w:caps w:val="0"/>
        </w:rPr>
        <w:t xml:space="preserve"> обучающимися</w:t>
      </w:r>
      <w:r>
        <w:rPr>
          <w:caps w:val="0"/>
        </w:rPr>
        <w:t xml:space="preserve"> с ЗПР</w:t>
      </w:r>
      <w:r w:rsidRPr="00C6295C">
        <w:rPr>
          <w:caps w:val="0"/>
          <w:color w:val="auto"/>
        </w:rPr>
        <w:t xml:space="preserve"> с учетом </w:t>
      </w:r>
      <w:r>
        <w:rPr>
          <w:caps w:val="0"/>
          <w:color w:val="auto"/>
        </w:rPr>
        <w:t>их особых образовательных</w:t>
      </w:r>
      <w:r w:rsidRPr="00C6295C">
        <w:rPr>
          <w:caps w:val="0"/>
          <w:color w:val="auto"/>
        </w:rPr>
        <w:t xml:space="preserve"> потребностей</w:t>
      </w:r>
      <w:r>
        <w:rPr>
          <w:caps w:val="0"/>
          <w:color w:val="auto"/>
        </w:rPr>
        <w:t>,</w:t>
      </w:r>
      <w:r w:rsidRPr="00C6295C">
        <w:rPr>
          <w:caps w:val="0"/>
          <w:color w:val="auto"/>
        </w:rPr>
        <w:t xml:space="preserve"> </w:t>
      </w:r>
      <w:r>
        <w:rPr>
          <w:caps w:val="0"/>
          <w:color w:val="auto"/>
        </w:rPr>
        <w:t xml:space="preserve">а также </w:t>
      </w:r>
      <w:r w:rsidRPr="00C6295C">
        <w:rPr>
          <w:caps w:val="0"/>
          <w:color w:val="auto"/>
        </w:rPr>
        <w:t>индивидуальных особенностей и возможностей</w:t>
      </w:r>
      <w:r w:rsidRPr="00301148">
        <w:t>;</w:t>
      </w:r>
    </w:p>
    <w:p w:rsidR="005572AB" w:rsidRDefault="005572AB" w:rsidP="005572AB">
      <w:pPr>
        <w:pStyle w:val="afc"/>
        <w:ind w:firstLine="709"/>
        <w:rPr>
          <w:color w:val="auto"/>
          <w:u w:color="000000"/>
        </w:rPr>
      </w:pPr>
      <w:r w:rsidRPr="00F270F3">
        <w:rPr>
          <w:color w:val="auto"/>
        </w:rPr>
        <w:t>• </w:t>
      </w:r>
      <w:r w:rsidRPr="00F270F3">
        <w:rPr>
          <w:caps w:val="0"/>
          <w:color w:val="auto"/>
        </w:rPr>
        <w:t>со</w:t>
      </w:r>
      <w:r w:rsidRPr="00F270F3">
        <w:rPr>
          <w:caps w:val="0"/>
          <w:color w:val="auto"/>
          <w:u w:color="000000"/>
        </w:rPr>
        <w:t>здание благоприятных условий для удовлетворения особых образовательных потребностей обучающихся с ЗПР</w:t>
      </w:r>
      <w:r w:rsidRPr="00F270F3">
        <w:rPr>
          <w:color w:val="auto"/>
          <w:u w:color="000000"/>
        </w:rPr>
        <w:t>;</w:t>
      </w:r>
    </w:p>
    <w:p w:rsidR="00F270F3" w:rsidRPr="00F270F3" w:rsidRDefault="00F270F3" w:rsidP="005572AB">
      <w:pPr>
        <w:pStyle w:val="afc"/>
        <w:ind w:firstLine="709"/>
        <w:rPr>
          <w:caps w:val="0"/>
          <w:color w:val="auto"/>
        </w:rPr>
      </w:pPr>
      <w:r w:rsidRPr="00F270F3">
        <w:rPr>
          <w:color w:val="auto"/>
        </w:rPr>
        <w:t>• </w:t>
      </w:r>
      <w:r w:rsidRPr="000C6B9C">
        <w:rPr>
          <w:caps w:val="0"/>
        </w:rPr>
        <w:t xml:space="preserve">минимизация негативного влияния особенностей познавательной деятельности обучающихся </w:t>
      </w:r>
      <w:r>
        <w:rPr>
          <w:caps w:val="0"/>
        </w:rPr>
        <w:t xml:space="preserve">с ЗПР </w:t>
      </w:r>
      <w:r w:rsidRPr="000C6B9C">
        <w:rPr>
          <w:caps w:val="0"/>
        </w:rPr>
        <w:t xml:space="preserve">для освоения ими </w:t>
      </w:r>
      <w:r>
        <w:rPr>
          <w:caps w:val="0"/>
        </w:rPr>
        <w:t>АООП НОО</w:t>
      </w:r>
      <w:r w:rsidRPr="000C6B9C">
        <w:rPr>
          <w:caps w:val="0"/>
        </w:rPr>
        <w:t>;</w:t>
      </w:r>
    </w:p>
    <w:p w:rsidR="00533617" w:rsidRPr="00301148" w:rsidRDefault="00533617" w:rsidP="00533617">
      <w:pPr>
        <w:pStyle w:val="afc"/>
        <w:ind w:firstLine="709"/>
      </w:pPr>
      <w:r w:rsidRPr="00301148">
        <w:t>• </w:t>
      </w:r>
      <w:r w:rsidRPr="00301148">
        <w:rPr>
          <w:caps w:val="0"/>
        </w:rPr>
        <w:t>обеспечение доступности получения начального общего образования</w:t>
      </w:r>
      <w:r w:rsidRPr="00301148">
        <w:t>;</w:t>
      </w:r>
    </w:p>
    <w:p w:rsidR="00533617" w:rsidRPr="00301148" w:rsidRDefault="00533617" w:rsidP="00533617">
      <w:pPr>
        <w:pStyle w:val="afc"/>
        <w:ind w:firstLine="709"/>
      </w:pPr>
      <w:r w:rsidRPr="00301148">
        <w:lastRenderedPageBreak/>
        <w:t>• </w:t>
      </w:r>
      <w:r w:rsidRPr="00301148">
        <w:rPr>
          <w:caps w:val="0"/>
        </w:rPr>
        <w:t>обеспечение преемственности начального общего и основного общего образования</w:t>
      </w:r>
      <w:r w:rsidRPr="00301148">
        <w:t>;</w:t>
      </w:r>
    </w:p>
    <w:p w:rsidR="00533617" w:rsidRPr="00301148" w:rsidRDefault="00533617" w:rsidP="00533617">
      <w:pPr>
        <w:pStyle w:val="afc"/>
        <w:ind w:firstLine="709"/>
      </w:pPr>
      <w:r w:rsidRPr="00301148">
        <w:t>• </w:t>
      </w:r>
      <w:r w:rsidRPr="00301148">
        <w:rPr>
          <w:caps w:val="0"/>
        </w:rPr>
        <w:t>использование в образовательном процессе современных образовательных технологий деятельностного типа</w:t>
      </w:r>
      <w:r w:rsidRPr="00301148">
        <w:t>;</w:t>
      </w:r>
    </w:p>
    <w:p w:rsidR="00533617" w:rsidRDefault="00533617" w:rsidP="00533617">
      <w:pPr>
        <w:pStyle w:val="afc"/>
        <w:ind w:firstLine="709"/>
        <w:rPr>
          <w:caps w:val="0"/>
          <w:color w:val="auto"/>
        </w:rPr>
      </w:pPr>
      <w:r w:rsidRPr="00301148">
        <w:t>• </w:t>
      </w:r>
      <w:r w:rsidRPr="00C6295C">
        <w:rPr>
          <w:caps w:val="0"/>
          <w:color w:val="auto"/>
        </w:rPr>
        <w:t>выявление и развитие возможностей и способностей обучающихся</w:t>
      </w:r>
      <w:r>
        <w:rPr>
          <w:caps w:val="0"/>
          <w:color w:val="auto"/>
        </w:rPr>
        <w:t xml:space="preserve"> с ЗПР</w:t>
      </w:r>
      <w:r w:rsidRPr="00C6295C">
        <w:rPr>
          <w:caps w:val="0"/>
          <w:color w:val="auto"/>
        </w:rPr>
        <w:t xml:space="preserve">, через организацию их общественно полезной деятельности, проведения спортивно–оздоровительной работы, организацию художественного творчества </w:t>
      </w:r>
      <w:r>
        <w:rPr>
          <w:caps w:val="0"/>
          <w:color w:val="auto"/>
        </w:rPr>
        <w:t xml:space="preserve">и др. </w:t>
      </w:r>
      <w:r w:rsidRPr="00C6295C">
        <w:rPr>
          <w:caps w:val="0"/>
          <w:color w:val="auto"/>
        </w:rPr>
        <w:t>с использованием системы клубов, секций, студий и кружков (включая организационные формы на основе сетевого взаимодействия), проведении спортивных</w:t>
      </w:r>
      <w:r>
        <w:rPr>
          <w:caps w:val="0"/>
          <w:color w:val="auto"/>
        </w:rPr>
        <w:t>,</w:t>
      </w:r>
      <w:r w:rsidRPr="00C6295C">
        <w:rPr>
          <w:caps w:val="0"/>
          <w:color w:val="auto"/>
        </w:rPr>
        <w:t xml:space="preserve"> творческих </w:t>
      </w:r>
      <w:r>
        <w:rPr>
          <w:caps w:val="0"/>
          <w:color w:val="auto"/>
        </w:rPr>
        <w:t xml:space="preserve">и др. </w:t>
      </w:r>
      <w:r w:rsidRPr="00C6295C">
        <w:rPr>
          <w:caps w:val="0"/>
          <w:color w:val="auto"/>
        </w:rPr>
        <w:t>соревнований;</w:t>
      </w:r>
    </w:p>
    <w:p w:rsidR="00533617" w:rsidRPr="00065BFD" w:rsidRDefault="00533617" w:rsidP="00533617">
      <w:pPr>
        <w:pStyle w:val="afc"/>
        <w:ind w:firstLine="709"/>
      </w:pPr>
      <w:r w:rsidRPr="00301148">
        <w:t>• </w:t>
      </w:r>
      <w:r w:rsidRPr="00301148">
        <w:rPr>
          <w:caps w:val="0"/>
        </w:rPr>
        <w:t>участие педагогических работников</w:t>
      </w:r>
      <w:r>
        <w:rPr>
          <w:caps w:val="0"/>
        </w:rPr>
        <w:t>,</w:t>
      </w:r>
      <w:r w:rsidRPr="00301148">
        <w:rPr>
          <w:caps w:val="0"/>
        </w:rPr>
        <w:t xml:space="preserve"> обучающихся, их родителей (законных представителей) и общественности в проектировании и развитии внутришкольной социальной среды</w:t>
      </w:r>
      <w:r>
        <w:t>.</w:t>
      </w:r>
    </w:p>
    <w:p w:rsidR="00112801" w:rsidRDefault="00112801" w:rsidP="00112801">
      <w:pPr>
        <w:pStyle w:val="14TexstOSNOVA1012"/>
        <w:spacing w:line="360" w:lineRule="auto"/>
        <w:ind w:firstLine="709"/>
        <w:rPr>
          <w:rFonts w:ascii="Times New Roman" w:hAnsi="Times New Roman" w:cs="Times New Roman"/>
          <w:b/>
          <w:sz w:val="28"/>
          <w:szCs w:val="28"/>
        </w:rPr>
      </w:pPr>
      <w:r w:rsidRPr="00584D38">
        <w:rPr>
          <w:rFonts w:ascii="Times New Roman" w:hAnsi="Times New Roman" w:cs="Times New Roman"/>
          <w:b/>
          <w:color w:val="auto"/>
          <w:sz w:val="28"/>
          <w:szCs w:val="28"/>
        </w:rPr>
        <w:t xml:space="preserve">Принципы и подходы к формированию </w:t>
      </w:r>
      <w:r w:rsidR="00533617">
        <w:rPr>
          <w:rFonts w:ascii="Times New Roman" w:hAnsi="Times New Roman" w:cs="Times New Roman"/>
          <w:b/>
          <w:sz w:val="28"/>
          <w:szCs w:val="28"/>
        </w:rPr>
        <w:t>адаптированной основной общеобразовательной программы</w:t>
      </w:r>
      <w:r w:rsidR="00533617"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112801" w:rsidRPr="0058462F" w:rsidRDefault="00112801" w:rsidP="00112801">
      <w:pPr>
        <w:pStyle w:val="14TexstOSNOVA1012"/>
        <w:spacing w:line="360" w:lineRule="auto"/>
        <w:ind w:firstLine="709"/>
        <w:rPr>
          <w:rFonts w:ascii="Times New Roman" w:hAnsi="Times New Roman" w:cs="Times New Roman"/>
          <w:color w:val="auto"/>
          <w:sz w:val="28"/>
          <w:szCs w:val="28"/>
        </w:rPr>
      </w:pPr>
      <w:r w:rsidRPr="0058462F">
        <w:rPr>
          <w:rFonts w:ascii="Times New Roman" w:hAnsi="Times New Roman" w:cs="Times New Roman"/>
          <w:sz w:val="28"/>
          <w:szCs w:val="28"/>
        </w:rPr>
        <w:t>П</w:t>
      </w:r>
      <w:r>
        <w:rPr>
          <w:rFonts w:ascii="Times New Roman" w:hAnsi="Times New Roman" w:cs="Times New Roman"/>
          <w:sz w:val="28"/>
          <w:szCs w:val="28"/>
        </w:rPr>
        <w:t>редставлены в разделе 1. Общие положения.</w:t>
      </w:r>
    </w:p>
    <w:p w:rsidR="00112801" w:rsidRPr="009C3DA3" w:rsidRDefault="00112801" w:rsidP="00112801">
      <w:pPr>
        <w:pStyle w:val="14TexstOSNOVA1012"/>
        <w:spacing w:line="360" w:lineRule="auto"/>
        <w:ind w:firstLine="709"/>
        <w:rPr>
          <w:rFonts w:ascii="Times New Roman" w:hAnsi="Times New Roman" w:cs="Times New Roman"/>
          <w:b/>
          <w:color w:val="auto"/>
          <w:sz w:val="28"/>
          <w:szCs w:val="28"/>
        </w:rPr>
      </w:pPr>
      <w:r>
        <w:rPr>
          <w:rFonts w:ascii="Times New Roman" w:hAnsi="Times New Roman" w:cs="Times New Roman"/>
          <w:b/>
          <w:sz w:val="28"/>
          <w:szCs w:val="28"/>
        </w:rPr>
        <w:t>О</w:t>
      </w:r>
      <w:r w:rsidRPr="009C3DA3">
        <w:rPr>
          <w:rFonts w:ascii="Times New Roman" w:hAnsi="Times New Roman" w:cs="Times New Roman"/>
          <w:b/>
          <w:sz w:val="28"/>
          <w:szCs w:val="28"/>
        </w:rPr>
        <w:t xml:space="preserve">бщая характеристика </w:t>
      </w:r>
      <w:r w:rsidR="00533617">
        <w:rPr>
          <w:rFonts w:ascii="Times New Roman" w:hAnsi="Times New Roman" w:cs="Times New Roman"/>
          <w:b/>
          <w:sz w:val="28"/>
          <w:szCs w:val="28"/>
        </w:rPr>
        <w:t>адаптированной основной общеобразовательной программы</w:t>
      </w:r>
      <w:r w:rsidR="00533617" w:rsidRPr="00F63254">
        <w:rPr>
          <w:rFonts w:ascii="Times New Roman" w:hAnsi="Times New Roman" w:cs="Times New Roman"/>
          <w:b/>
          <w:sz w:val="28"/>
          <w:szCs w:val="28"/>
        </w:rPr>
        <w:t xml:space="preserve"> начального общего образования обучающихся с задержкой психического развития</w:t>
      </w:r>
    </w:p>
    <w:p w:rsidR="00DA66C2" w:rsidRPr="00ED010F" w:rsidRDefault="00DA66C2" w:rsidP="00DA66C2">
      <w:pPr>
        <w:spacing w:after="0" w:line="360" w:lineRule="auto"/>
        <w:ind w:firstLine="709"/>
        <w:jc w:val="both"/>
        <w:rPr>
          <w:rFonts w:ascii="Times New Roman" w:hAnsi="Times New Roman" w:cs="Times New Roman"/>
          <w:color w:val="auto"/>
          <w:sz w:val="28"/>
          <w:szCs w:val="28"/>
        </w:rPr>
      </w:pPr>
      <w:r w:rsidRPr="00ED010F">
        <w:rPr>
          <w:rFonts w:ascii="Times New Roman" w:hAnsi="Times New Roman" w:cs="Times New Roman"/>
          <w:color w:val="auto"/>
          <w:sz w:val="28"/>
          <w:szCs w:val="28"/>
          <w:u w:color="000000"/>
        </w:rPr>
        <w:t>Адаптированная основная общеобразовательная программа начального общего образования обучающихся с ОВЗ (вариант 7.</w:t>
      </w:r>
      <w:r>
        <w:rPr>
          <w:rFonts w:ascii="Times New Roman" w:hAnsi="Times New Roman" w:cs="Times New Roman"/>
          <w:color w:val="auto"/>
          <w:sz w:val="28"/>
          <w:szCs w:val="28"/>
          <w:u w:color="000000"/>
        </w:rPr>
        <w:t>2</w:t>
      </w:r>
      <w:r w:rsidRPr="00ED010F">
        <w:rPr>
          <w:rFonts w:ascii="Times New Roman" w:hAnsi="Times New Roman" w:cs="Times New Roman"/>
          <w:color w:val="auto"/>
          <w:sz w:val="28"/>
          <w:szCs w:val="28"/>
          <w:u w:color="000000"/>
        </w:rPr>
        <w:t xml:space="preserve">.)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 к структуре адаптированной основной общеобразовательной программы, </w:t>
      </w:r>
      <w:r w:rsidRPr="00ED010F">
        <w:rPr>
          <w:rFonts w:ascii="Times New Roman" w:hAnsi="Times New Roman" w:cs="Times New Roman"/>
          <w:color w:val="auto"/>
          <w:sz w:val="28"/>
          <w:szCs w:val="28"/>
        </w:rPr>
        <w:t>условиям ее реализации и результатам освоения.</w:t>
      </w:r>
    </w:p>
    <w:p w:rsidR="001C2EC5" w:rsidRPr="00B719F7" w:rsidRDefault="001C2EC5" w:rsidP="001C2EC5">
      <w:pPr>
        <w:spacing w:after="0" w:line="360" w:lineRule="auto"/>
        <w:ind w:firstLine="709"/>
        <w:jc w:val="both"/>
        <w:rPr>
          <w:rFonts w:ascii="Times New Roman" w:hAnsi="Times New Roman" w:cs="Times New Roman"/>
          <w:caps/>
          <w:color w:val="auto"/>
          <w:sz w:val="28"/>
          <w:szCs w:val="28"/>
        </w:rPr>
      </w:pPr>
      <w:r w:rsidRPr="00B719F7">
        <w:rPr>
          <w:rFonts w:ascii="Times New Roman" w:hAnsi="Times New Roman" w:cs="Times New Roman"/>
          <w:color w:val="auto"/>
          <w:sz w:val="28"/>
          <w:szCs w:val="28"/>
        </w:rPr>
        <w:t>Вариант 7</w:t>
      </w:r>
      <w:r w:rsidRPr="00B719F7">
        <w:rPr>
          <w:rFonts w:ascii="Times New Roman" w:hAnsi="Times New Roman" w:cs="Times New Roman"/>
          <w:caps/>
          <w:color w:val="auto"/>
          <w:sz w:val="28"/>
          <w:szCs w:val="28"/>
        </w:rPr>
        <w:t xml:space="preserve">.2 </w:t>
      </w:r>
      <w:r w:rsidRPr="00B719F7">
        <w:rPr>
          <w:rFonts w:ascii="Times New Roman" w:hAnsi="Times New Roman" w:cs="Times New Roman"/>
          <w:color w:val="auto"/>
          <w:sz w:val="28"/>
          <w:szCs w:val="28"/>
        </w:rPr>
        <w:t>предполагает, что обучающийся с</w:t>
      </w:r>
      <w:r w:rsidRPr="00B719F7">
        <w:rPr>
          <w:rFonts w:ascii="Times New Roman" w:hAnsi="Times New Roman" w:cs="Times New Roman"/>
          <w:caps/>
          <w:color w:val="auto"/>
          <w:sz w:val="28"/>
          <w:szCs w:val="28"/>
        </w:rPr>
        <w:t xml:space="preserve"> ЗПР </w:t>
      </w:r>
      <w:r w:rsidRPr="00B719F7">
        <w:rPr>
          <w:rFonts w:ascii="Times New Roman" w:hAnsi="Times New Roman" w:cs="Times New Roman"/>
          <w:color w:val="auto"/>
          <w:sz w:val="28"/>
          <w:szCs w:val="28"/>
        </w:rPr>
        <w:t xml:space="preserve">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w:t>
      </w:r>
      <w:r w:rsidRPr="00B719F7">
        <w:rPr>
          <w:rFonts w:ascii="Times New Roman" w:hAnsi="Times New Roman" w:cs="Times New Roman"/>
          <w:color w:val="auto"/>
          <w:sz w:val="28"/>
          <w:szCs w:val="28"/>
        </w:rPr>
        <w:lastRenderedPageBreak/>
        <w:t>здоровья, в пролонгированные сроки обучения.</w:t>
      </w:r>
      <w:r w:rsidRPr="00B719F7">
        <w:rPr>
          <w:color w:val="auto"/>
          <w:sz w:val="20"/>
          <w:szCs w:val="20"/>
        </w:rPr>
        <w:t xml:space="preserve"> </w:t>
      </w:r>
      <w:r w:rsidRPr="00B719F7">
        <w:rPr>
          <w:rFonts w:ascii="Times New Roman" w:hAnsi="Times New Roman" w:cs="Times New Roman"/>
          <w:color w:val="auto"/>
          <w:sz w:val="28"/>
          <w:szCs w:val="28"/>
        </w:rPr>
        <w:t xml:space="preserve">АООП НОО представляет собой образовательную программу, адаптированную для обучения обучающихся с ЗПР с учетом особенностей их психофизического развития, индивидуальных возможностей, обеспечивающую коррекцию нарушений развития и социальную адаптацию. АООП НОО предполагает адаптацию </w:t>
      </w:r>
      <w:r>
        <w:rPr>
          <w:rFonts w:ascii="Times New Roman" w:hAnsi="Times New Roman" w:cs="Times New Roman"/>
          <w:color w:val="auto"/>
          <w:sz w:val="28"/>
          <w:szCs w:val="28"/>
        </w:rPr>
        <w:t xml:space="preserve">требований к </w:t>
      </w:r>
      <w:r w:rsidRPr="00B719F7">
        <w:rPr>
          <w:rFonts w:ascii="Times New Roman" w:hAnsi="Times New Roman" w:cs="Times New Roman"/>
          <w:color w:val="auto"/>
          <w:sz w:val="28"/>
          <w:szCs w:val="28"/>
        </w:rPr>
        <w:t>структур</w:t>
      </w:r>
      <w:r>
        <w:rPr>
          <w:rFonts w:ascii="Times New Roman" w:hAnsi="Times New Roman" w:cs="Times New Roman"/>
          <w:color w:val="auto"/>
          <w:sz w:val="28"/>
          <w:szCs w:val="28"/>
        </w:rPr>
        <w:t>е</w:t>
      </w:r>
      <w:r w:rsidRPr="00B719F7">
        <w:rPr>
          <w:rFonts w:ascii="Times New Roman" w:hAnsi="Times New Roman" w:cs="Times New Roman"/>
          <w:color w:val="auto"/>
          <w:sz w:val="28"/>
          <w:szCs w:val="28"/>
        </w:rPr>
        <w:t xml:space="preserve"> АООП НОО, услови</w:t>
      </w:r>
      <w:r>
        <w:rPr>
          <w:rFonts w:ascii="Times New Roman" w:hAnsi="Times New Roman" w:cs="Times New Roman"/>
          <w:color w:val="auto"/>
          <w:sz w:val="28"/>
          <w:szCs w:val="28"/>
        </w:rPr>
        <w:t>ям</w:t>
      </w:r>
      <w:r w:rsidRPr="00B719F7">
        <w:rPr>
          <w:rFonts w:ascii="Times New Roman" w:hAnsi="Times New Roman" w:cs="Times New Roman"/>
          <w:color w:val="auto"/>
          <w:sz w:val="28"/>
          <w:szCs w:val="28"/>
        </w:rPr>
        <w:t xml:space="preserve"> ее реализации и результат</w:t>
      </w:r>
      <w:r>
        <w:rPr>
          <w:rFonts w:ascii="Times New Roman" w:hAnsi="Times New Roman" w:cs="Times New Roman"/>
          <w:color w:val="auto"/>
          <w:sz w:val="28"/>
          <w:szCs w:val="28"/>
        </w:rPr>
        <w:t>ам</w:t>
      </w:r>
      <w:r w:rsidRPr="00B719F7">
        <w:rPr>
          <w:rFonts w:ascii="Times New Roman" w:hAnsi="Times New Roman" w:cs="Times New Roman"/>
          <w:color w:val="auto"/>
          <w:sz w:val="28"/>
          <w:szCs w:val="28"/>
        </w:rPr>
        <w:t xml:space="preserve"> освоения.</w:t>
      </w:r>
    </w:p>
    <w:p w:rsidR="00C22956" w:rsidRDefault="00C22956" w:rsidP="00C22956">
      <w:pPr>
        <w:pStyle w:val="14TexstOSNOVA1012"/>
        <w:spacing w:line="360" w:lineRule="auto"/>
        <w:ind w:firstLine="709"/>
        <w:rPr>
          <w:rFonts w:ascii="Times New Roman" w:hAnsi="Times New Roman" w:cs="Times New Roman"/>
          <w:color w:val="auto"/>
          <w:sz w:val="28"/>
          <w:szCs w:val="28"/>
        </w:rPr>
      </w:pPr>
      <w:r w:rsidRPr="000A4112">
        <w:rPr>
          <w:rFonts w:ascii="Times New Roman" w:eastAsia="Arial Unicode MS" w:hAnsi="Times New Roman" w:cs="Times New Roman"/>
          <w:color w:val="auto"/>
          <w:kern w:val="1"/>
          <w:sz w:val="28"/>
          <w:szCs w:val="28"/>
          <w:lang w:eastAsia="en-US"/>
        </w:rPr>
        <w:t xml:space="preserve">АООП НОО обучающихся с ЗПР предполагает </w:t>
      </w:r>
      <w:r w:rsidRPr="000A4112">
        <w:rPr>
          <w:rFonts w:ascii="Times New Roman" w:hAnsi="Times New Roman" w:cs="Times New Roman"/>
          <w:color w:val="auto"/>
          <w:sz w:val="28"/>
          <w:szCs w:val="28"/>
        </w:rPr>
        <w:t xml:space="preserve">обеспечение </w:t>
      </w:r>
      <w:r w:rsidRPr="000A4112">
        <w:rPr>
          <w:rFonts w:ascii="Times New Roman" w:eastAsia="Arial Unicode MS" w:hAnsi="Times New Roman" w:cs="Times New Roman"/>
          <w:color w:val="auto"/>
          <w:kern w:val="1"/>
          <w:sz w:val="28"/>
          <w:szCs w:val="28"/>
          <w:lang w:eastAsia="en-US"/>
        </w:rPr>
        <w:t>коррекционной направленности всего образовательного процесса при его особой организации</w:t>
      </w:r>
      <w:r>
        <w:rPr>
          <w:rFonts w:ascii="Times New Roman" w:eastAsia="Arial Unicode MS" w:hAnsi="Times New Roman" w:cs="Times New Roman"/>
          <w:color w:val="auto"/>
          <w:kern w:val="1"/>
          <w:sz w:val="28"/>
          <w:szCs w:val="28"/>
          <w:lang w:eastAsia="en-US"/>
        </w:rPr>
        <w:t>:</w:t>
      </w:r>
      <w:r w:rsidRPr="000A4112">
        <w:rPr>
          <w:rFonts w:ascii="Times New Roman" w:hAnsi="Times New Roman" w:cs="Times New Roman"/>
          <w:color w:val="auto"/>
          <w:sz w:val="28"/>
          <w:szCs w:val="28"/>
        </w:rPr>
        <w:t xml:space="preserve"> пролонгированные сроки обучения, </w:t>
      </w:r>
      <w:r w:rsidRPr="000A4112">
        <w:rPr>
          <w:rFonts w:ascii="Times New Roman" w:hAnsi="Times New Roman" w:cs="Times New Roman"/>
          <w:sz w:val="28"/>
          <w:szCs w:val="28"/>
        </w:rPr>
        <w:t xml:space="preserve">проведение индивидуальных и групповых коррекционных занятий, </w:t>
      </w:r>
      <w:r w:rsidRPr="000A4112">
        <w:rPr>
          <w:rFonts w:ascii="Times New Roman" w:hAnsi="Times New Roman" w:cs="Times New Roman"/>
          <w:color w:val="auto"/>
          <w:sz w:val="28"/>
          <w:szCs w:val="28"/>
        </w:rPr>
        <w:t xml:space="preserve">особое структурирование содержание обучения на основе усиления внимания к формированию социальной компетенции. </w:t>
      </w:r>
    </w:p>
    <w:p w:rsidR="00C22956" w:rsidRPr="00F63254" w:rsidRDefault="00C22956" w:rsidP="00C22956">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sz w:val="28"/>
          <w:szCs w:val="28"/>
        </w:rPr>
        <w:t xml:space="preserve">Сроки получения начального общего образования обучающимися с ЗПР пролонгируются с учетом психофизиологических возможностей и индивидуальных особенностей развития данной категории обучающихся и </w:t>
      </w:r>
      <w:r w:rsidRPr="00F63254">
        <w:rPr>
          <w:rFonts w:ascii="Times New Roman" w:hAnsi="Times New Roman" w:cs="Times New Roman"/>
          <w:kern w:val="2"/>
          <w:sz w:val="28"/>
          <w:szCs w:val="28"/>
        </w:rPr>
        <w:t>составля</w:t>
      </w:r>
      <w:r>
        <w:rPr>
          <w:rFonts w:ascii="Times New Roman" w:hAnsi="Times New Roman" w:cs="Times New Roman"/>
          <w:kern w:val="2"/>
          <w:sz w:val="28"/>
          <w:szCs w:val="28"/>
        </w:rPr>
        <w:t>ют</w:t>
      </w:r>
      <w:r w:rsidRPr="00F63254">
        <w:rPr>
          <w:rFonts w:ascii="Times New Roman" w:hAnsi="Times New Roman" w:cs="Times New Roman"/>
          <w:kern w:val="2"/>
          <w:sz w:val="28"/>
          <w:szCs w:val="28"/>
        </w:rPr>
        <w:t xml:space="preserve"> 5 лет (</w:t>
      </w:r>
      <w:r w:rsidRPr="002A2542">
        <w:rPr>
          <w:rFonts w:ascii="Times New Roman" w:hAnsi="Times New Roman" w:cs="Times New Roman"/>
          <w:kern w:val="2"/>
          <w:sz w:val="28"/>
          <w:szCs w:val="28"/>
        </w:rPr>
        <w:t>с обязательным введением первого дополнительного класса</w:t>
      </w:r>
      <w:r w:rsidRPr="00F63254">
        <w:rPr>
          <w:rFonts w:ascii="Times New Roman" w:hAnsi="Times New Roman" w:cs="Times New Roman"/>
          <w:kern w:val="2"/>
          <w:sz w:val="28"/>
          <w:szCs w:val="28"/>
        </w:rPr>
        <w:t xml:space="preserve">). </w:t>
      </w:r>
    </w:p>
    <w:p w:rsidR="00C22956" w:rsidRPr="00F63254" w:rsidRDefault="00C22956" w:rsidP="00C22956">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 xml:space="preserve">Реализация АООП НОО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предполагает, что обучающийся с ЗПР получает образование сопоставимое по итоговым достижениям к моменту завершения школьного обучения с образованием сверстников без ограничений здоровья, но в более пролонгированные календарные сроки, которые определяются </w:t>
      </w:r>
      <w:r>
        <w:rPr>
          <w:rFonts w:ascii="Times New Roman" w:hAnsi="Times New Roman" w:cs="Times New Roman"/>
          <w:sz w:val="28"/>
          <w:szCs w:val="28"/>
        </w:rPr>
        <w:t>Стандартом</w:t>
      </w:r>
      <w:r w:rsidRPr="00F63254">
        <w:rPr>
          <w:rFonts w:ascii="Times New Roman" w:hAnsi="Times New Roman" w:cs="Times New Roman"/>
          <w:sz w:val="28"/>
          <w:szCs w:val="28"/>
        </w:rPr>
        <w:t xml:space="preserve">. «Сопоставимость» заключается в том,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 </w:t>
      </w:r>
    </w:p>
    <w:p w:rsidR="00C22956" w:rsidRPr="00F63254" w:rsidRDefault="00C22956" w:rsidP="00C22956">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sz w:val="28"/>
          <w:szCs w:val="28"/>
        </w:rPr>
        <w:t xml:space="preserve">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АООП НОО обучающихся с ЗПР может быть реализован в разных формах: как совместно с другими обучающимися, так и в отдельных классах, группах или в отдельных организациях, осуществляющих образовательную деятельность</w:t>
      </w:r>
      <w:r w:rsidRPr="00F63254">
        <w:rPr>
          <w:rStyle w:val="12"/>
          <w:rFonts w:ascii="Times New Roman" w:hAnsi="Times New Roman" w:cs="Times New Roman"/>
          <w:sz w:val="28"/>
          <w:szCs w:val="28"/>
        </w:rPr>
        <w:footnoteReference w:id="11"/>
      </w:r>
      <w:r w:rsidRPr="00F63254">
        <w:rPr>
          <w:rFonts w:ascii="Times New Roman" w:hAnsi="Times New Roman" w:cs="Times New Roman"/>
          <w:sz w:val="28"/>
          <w:szCs w:val="28"/>
        </w:rPr>
        <w:t xml:space="preserve">. </w:t>
      </w:r>
      <w:r w:rsidRPr="00F63254">
        <w:rPr>
          <w:rFonts w:ascii="Times New Roman" w:hAnsi="Times New Roman" w:cs="Times New Roman"/>
          <w:color w:val="auto"/>
          <w:sz w:val="28"/>
          <w:szCs w:val="28"/>
        </w:rPr>
        <w:t xml:space="preserve">Организация должна обеспечить требуемые </w:t>
      </w:r>
      <w:r w:rsidRPr="00F63254">
        <w:rPr>
          <w:rFonts w:ascii="Times New Roman" w:hAnsi="Times New Roman" w:cs="Times New Roman"/>
          <w:color w:val="auto"/>
          <w:sz w:val="28"/>
          <w:szCs w:val="28"/>
        </w:rPr>
        <w:lastRenderedPageBreak/>
        <w:t xml:space="preserve">для данного варианта и категории обучающихся условия обучения и воспитания. </w:t>
      </w:r>
    </w:p>
    <w:p w:rsidR="00C22956" w:rsidRPr="00F63254" w:rsidRDefault="00C22956" w:rsidP="00C2295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Для обеспечения возможности освоения обучающимися с</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ЗПР АООП НОО может быть реализована сетевая форма реализации образовательных программ с использованием ресурсов нескольких организаций, осуществляющих образовательную деятельность, в том числе и иностранных, а также при необходимости с использованием ресурсов и иных организаций</w:t>
      </w:r>
      <w:r w:rsidRPr="00F63254">
        <w:rPr>
          <w:rStyle w:val="26"/>
          <w:rFonts w:ascii="Times New Roman" w:hAnsi="Times New Roman" w:cs="Times New Roman"/>
          <w:sz w:val="28"/>
          <w:szCs w:val="28"/>
        </w:rPr>
        <w:footnoteReference w:id="12"/>
      </w:r>
      <w:r w:rsidRPr="00F63254">
        <w:rPr>
          <w:rFonts w:ascii="Times New Roman" w:hAnsi="Times New Roman" w:cs="Times New Roman"/>
          <w:sz w:val="28"/>
          <w:szCs w:val="28"/>
        </w:rPr>
        <w:t>.</w:t>
      </w:r>
    </w:p>
    <w:p w:rsidR="00DB5815" w:rsidRPr="00F63254" w:rsidRDefault="00DB5815" w:rsidP="00DB5815">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Определение варианта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обучающегося с ЗПР осуществляется на основе рекомендаций ПМПК, сформулированных по результатам его комплексного психолого-медико-педагогического обследования, с учетом ИПР и в порядке, установленном законодательством Российской Федерации.</w:t>
      </w:r>
    </w:p>
    <w:p w:rsidR="00C22956" w:rsidRPr="00F63254" w:rsidRDefault="00C22956" w:rsidP="00C2295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В процессе всего школьного обучения сохраняется </w:t>
      </w:r>
      <w:r w:rsidRPr="00D14CF0">
        <w:rPr>
          <w:rFonts w:ascii="Times New Roman" w:hAnsi="Times New Roman" w:cs="Times New Roman"/>
          <w:i/>
          <w:sz w:val="28"/>
          <w:szCs w:val="28"/>
        </w:rPr>
        <w:t>возможность перехода обучающегося с одного варианта программы на другой</w:t>
      </w:r>
      <w:r w:rsidRPr="00F63254">
        <w:rPr>
          <w:rFonts w:ascii="Times New Roman" w:hAnsi="Times New Roman" w:cs="Times New Roman"/>
          <w:b/>
          <w:sz w:val="28"/>
          <w:szCs w:val="28"/>
        </w:rPr>
        <w:t xml:space="preserve"> (</w:t>
      </w:r>
      <w:r w:rsidRPr="00F63254">
        <w:rPr>
          <w:rFonts w:ascii="Times New Roman" w:hAnsi="Times New Roman" w:cs="Times New Roman"/>
          <w:sz w:val="28"/>
          <w:szCs w:val="28"/>
        </w:rPr>
        <w:t xml:space="preserve">основанием для этого является заключение ПМПК). Перевод обучающегося с ЗПР с одного варианта </w:t>
      </w:r>
      <w:r w:rsidR="00DB5815">
        <w:rPr>
          <w:rFonts w:ascii="Times New Roman" w:hAnsi="Times New Roman" w:cs="Times New Roman"/>
          <w:sz w:val="28"/>
          <w:szCs w:val="28"/>
        </w:rPr>
        <w:t>АООП НОО</w:t>
      </w:r>
      <w:r w:rsidRPr="00F63254">
        <w:rPr>
          <w:rFonts w:ascii="Times New Roman" w:hAnsi="Times New Roman" w:cs="Times New Roman"/>
          <w:sz w:val="28"/>
          <w:szCs w:val="28"/>
        </w:rPr>
        <w:t xml:space="preserve"> на другой осуществляется </w:t>
      </w:r>
      <w:r>
        <w:rPr>
          <w:rFonts w:ascii="Times New Roman" w:hAnsi="Times New Roman" w:cs="Times New Roman"/>
          <w:sz w:val="28"/>
          <w:szCs w:val="28"/>
        </w:rPr>
        <w:t>О</w:t>
      </w:r>
      <w:r w:rsidRPr="00F63254">
        <w:rPr>
          <w:rFonts w:ascii="Times New Roman" w:hAnsi="Times New Roman" w:cs="Times New Roman"/>
          <w:sz w:val="28"/>
          <w:szCs w:val="28"/>
        </w:rPr>
        <w:t>рганизацией на основании комплексной оценки личностных, метапредметных и предметных результатов по рекомендации ПМПК и с согласия родителей (законных представителей).</w:t>
      </w:r>
    </w:p>
    <w:p w:rsidR="00C22956" w:rsidRPr="00F63254" w:rsidRDefault="00C22956" w:rsidP="00C22956">
      <w:pPr>
        <w:spacing w:after="0" w:line="360" w:lineRule="auto"/>
        <w:ind w:firstLine="709"/>
        <w:jc w:val="both"/>
        <w:rPr>
          <w:rFonts w:ascii="Times New Roman" w:hAnsi="Times New Roman" w:cs="Times New Roman"/>
          <w:iCs/>
          <w:sz w:val="28"/>
          <w:szCs w:val="28"/>
        </w:rPr>
      </w:pPr>
      <w:r w:rsidRPr="00F63254">
        <w:rPr>
          <w:rFonts w:ascii="Times New Roman" w:hAnsi="Times New Roman" w:cs="Times New Roman"/>
          <w:sz w:val="28"/>
          <w:szCs w:val="28"/>
        </w:rPr>
        <w:t xml:space="preserve">Неспособность обучающегося с ЗПР полноценно освоить отдельный предмет в структуре АООП НОО не должна служить препятствием для выбора или продолжения освоения варианта </w:t>
      </w:r>
      <w:r>
        <w:rPr>
          <w:rFonts w:ascii="Times New Roman" w:hAnsi="Times New Roman" w:cs="Times New Roman"/>
          <w:sz w:val="28"/>
          <w:szCs w:val="28"/>
        </w:rPr>
        <w:t>7.2</w:t>
      </w:r>
      <w:r w:rsidRPr="00F63254">
        <w:rPr>
          <w:rFonts w:ascii="Times New Roman" w:hAnsi="Times New Roman" w:cs="Times New Roman"/>
          <w:sz w:val="28"/>
          <w:szCs w:val="28"/>
        </w:rPr>
        <w:t xml:space="preserve">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поскольку у данной категории обучающихся может </w:t>
      </w:r>
      <w:r w:rsidRPr="00513CA2">
        <w:rPr>
          <w:rFonts w:ascii="Times New Roman" w:hAnsi="Times New Roman" w:cs="Times New Roman"/>
          <w:color w:val="auto"/>
          <w:sz w:val="28"/>
          <w:szCs w:val="28"/>
        </w:rPr>
        <w:t xml:space="preserve">быть специфическое расстройство </w:t>
      </w:r>
      <w:r w:rsidR="00513CA2" w:rsidRPr="00513CA2">
        <w:rPr>
          <w:rFonts w:ascii="Times New Roman" w:hAnsi="Times New Roman" w:cs="Times New Roman"/>
          <w:color w:val="auto"/>
          <w:sz w:val="28"/>
          <w:szCs w:val="28"/>
        </w:rPr>
        <w:t>чтения, письма, арифметических навыков</w:t>
      </w:r>
      <w:r w:rsidRPr="00513CA2">
        <w:rPr>
          <w:rFonts w:ascii="Times New Roman" w:hAnsi="Times New Roman" w:cs="Times New Roman"/>
          <w:color w:val="auto"/>
          <w:sz w:val="28"/>
          <w:szCs w:val="28"/>
        </w:rPr>
        <w:t xml:space="preserve"> (дислексия, дисграфия, дискалькулия), а так</w:t>
      </w:r>
      <w:r w:rsidRPr="00F63254">
        <w:rPr>
          <w:rFonts w:ascii="Times New Roman" w:hAnsi="Times New Roman" w:cs="Times New Roman"/>
          <w:sz w:val="28"/>
          <w:szCs w:val="28"/>
        </w:rPr>
        <w:t xml:space="preserve"> же выраженные нарушения внимания и работоспособности, нарушения со стороны двигательной сферы, препятствующие освоению программы в полном объеме. </w:t>
      </w:r>
      <w:r w:rsidRPr="00F63254">
        <w:rPr>
          <w:rFonts w:ascii="Times New Roman" w:hAnsi="Times New Roman" w:cs="Times New Roman"/>
          <w:iCs/>
          <w:sz w:val="28"/>
          <w:szCs w:val="28"/>
        </w:rPr>
        <w:t xml:space="preserve">При возникновении трудностей в освоении обучающимся с ЗПР содержания АООП НОО </w:t>
      </w:r>
      <w:r w:rsidRPr="00F63254">
        <w:rPr>
          <w:rFonts w:ascii="Times New Roman" w:hAnsi="Times New Roman" w:cs="Times New Roman"/>
          <w:sz w:val="28"/>
          <w:szCs w:val="28"/>
        </w:rPr>
        <w:t xml:space="preserve">специалисты, осуществляющие его </w:t>
      </w:r>
      <w:r w:rsidRPr="00F63254">
        <w:rPr>
          <w:rFonts w:ascii="Times New Roman" w:hAnsi="Times New Roman" w:cs="Times New Roman"/>
          <w:iCs/>
          <w:sz w:val="28"/>
          <w:szCs w:val="28"/>
        </w:rPr>
        <w:t>психолого-педагогическое сопровождение</w:t>
      </w:r>
      <w:r w:rsidRPr="00F63254">
        <w:rPr>
          <w:rFonts w:ascii="Times New Roman" w:hAnsi="Times New Roman" w:cs="Times New Roman"/>
          <w:sz w:val="28"/>
          <w:szCs w:val="28"/>
        </w:rPr>
        <w:t xml:space="preserve">, </w:t>
      </w:r>
      <w:r w:rsidRPr="00F63254">
        <w:rPr>
          <w:rFonts w:ascii="Times New Roman" w:hAnsi="Times New Roman" w:cs="Times New Roman"/>
          <w:iCs/>
          <w:sz w:val="28"/>
          <w:szCs w:val="28"/>
        </w:rPr>
        <w:t>должны оперативно дополнить структуру Программы коррекционной работы соответствующим направлением работы.</w:t>
      </w:r>
    </w:p>
    <w:p w:rsidR="00C22956" w:rsidRPr="00F63254" w:rsidRDefault="00C22956" w:rsidP="00C22956">
      <w:pPr>
        <w:spacing w:after="0" w:line="360" w:lineRule="auto"/>
        <w:ind w:firstLine="709"/>
        <w:jc w:val="both"/>
        <w:rPr>
          <w:rFonts w:ascii="Times New Roman" w:hAnsi="Times New Roman" w:cs="Times New Roman"/>
          <w:bCs/>
          <w:sz w:val="28"/>
          <w:szCs w:val="28"/>
        </w:rPr>
      </w:pPr>
      <w:r w:rsidRPr="00F63254">
        <w:rPr>
          <w:rFonts w:ascii="Times New Roman" w:hAnsi="Times New Roman" w:cs="Times New Roman"/>
          <w:sz w:val="28"/>
          <w:szCs w:val="28"/>
        </w:rPr>
        <w:lastRenderedPageBreak/>
        <w:t xml:space="preserve">В случае появления стойких затруднений в ходе обучения и/или взаимодействия со сверстниками обучающийся с ЗПР направляется на комплексное обследование в ПМПК с целью выработки рекомендаций родителям и специалистам по его дальнейшему обучению и необходимости </w:t>
      </w:r>
      <w:r w:rsidRPr="00F63254">
        <w:rPr>
          <w:rFonts w:ascii="Times New Roman" w:hAnsi="Times New Roman" w:cs="Times New Roman"/>
          <w:iCs/>
          <w:sz w:val="28"/>
          <w:szCs w:val="28"/>
        </w:rPr>
        <w:t xml:space="preserve">перевода на обучение </w:t>
      </w:r>
      <w:r w:rsidRPr="00F63254">
        <w:rPr>
          <w:rFonts w:ascii="Times New Roman" w:hAnsi="Times New Roman" w:cs="Times New Roman"/>
          <w:sz w:val="28"/>
          <w:szCs w:val="28"/>
        </w:rPr>
        <w:t>по индивидуальному учебному плану с учетом его особенностей и образовательных потребностей.</w:t>
      </w:r>
    </w:p>
    <w:p w:rsidR="00C22956" w:rsidRPr="00F63254" w:rsidRDefault="00C22956" w:rsidP="00C2295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sz w:val="28"/>
          <w:szCs w:val="28"/>
        </w:rPr>
        <w:t xml:space="preserve">Общий подход к оценке знаний и </w:t>
      </w:r>
      <w:r w:rsidRPr="00513CA2">
        <w:rPr>
          <w:rFonts w:ascii="Times New Roman" w:hAnsi="Times New Roman" w:cs="Times New Roman"/>
          <w:bCs/>
          <w:color w:val="auto"/>
          <w:sz w:val="28"/>
          <w:szCs w:val="28"/>
        </w:rPr>
        <w:t>умений, составляющих</w:t>
      </w:r>
      <w:r w:rsidRPr="00513CA2">
        <w:rPr>
          <w:rFonts w:ascii="Times New Roman" w:hAnsi="Times New Roman" w:cs="Times New Roman"/>
          <w:bCs/>
          <w:i/>
          <w:color w:val="auto"/>
          <w:sz w:val="28"/>
          <w:szCs w:val="28"/>
        </w:rPr>
        <w:t xml:space="preserve"> </w:t>
      </w:r>
      <w:r w:rsidR="00513CA2" w:rsidRPr="00513CA2">
        <w:rPr>
          <w:rFonts w:ascii="Times New Roman" w:hAnsi="Times New Roman" w:cs="Times New Roman"/>
          <w:bCs/>
          <w:color w:val="auto"/>
          <w:sz w:val="28"/>
          <w:szCs w:val="28"/>
        </w:rPr>
        <w:t>предметные результаты освоения</w:t>
      </w:r>
      <w:r w:rsidRPr="00513CA2">
        <w:rPr>
          <w:rFonts w:ascii="Times New Roman" w:hAnsi="Times New Roman" w:cs="Times New Roman"/>
          <w:bCs/>
          <w:color w:val="auto"/>
          <w:sz w:val="28"/>
          <w:szCs w:val="28"/>
        </w:rPr>
        <w:t xml:space="preserve"> АООП НОО (вариант 7.2), п</w:t>
      </w:r>
      <w:r w:rsidRPr="00F63254">
        <w:rPr>
          <w:rFonts w:ascii="Times New Roman" w:hAnsi="Times New Roman" w:cs="Times New Roman"/>
          <w:bCs/>
          <w:sz w:val="28"/>
          <w:szCs w:val="28"/>
        </w:rPr>
        <w:t xml:space="preserve">редлагается в целом сохранить в его традиционном виде. </w:t>
      </w:r>
      <w:r w:rsidRPr="00F63254">
        <w:rPr>
          <w:rFonts w:ascii="Times New Roman" w:hAnsi="Times New Roman" w:cs="Times New Roman"/>
          <w:sz w:val="28"/>
          <w:szCs w:val="28"/>
        </w:rPr>
        <w:t xml:space="preserve">При этом, обучающийся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имеет право на прохождение текущей, промежуточной и государственной итоговой аттестации в иных формах</w:t>
      </w:r>
      <w:r w:rsidRPr="00F63254">
        <w:rPr>
          <w:rStyle w:val="12"/>
          <w:rFonts w:ascii="Times New Roman" w:hAnsi="Times New Roman" w:cs="Times New Roman"/>
          <w:sz w:val="28"/>
          <w:szCs w:val="28"/>
        </w:rPr>
        <w:footnoteReference w:id="13"/>
      </w:r>
      <w:r w:rsidRPr="00F63254">
        <w:rPr>
          <w:rFonts w:ascii="Times New Roman" w:hAnsi="Times New Roman" w:cs="Times New Roman"/>
          <w:sz w:val="28"/>
          <w:szCs w:val="28"/>
        </w:rPr>
        <w:t xml:space="preserve">, что может потребовать внесения изменений в их процедуру в соответствии с особыми образовательными потребностями обучающихся с ЗПР и связанными с ними объективными трудностями. Текущая, промежуточная и итоговая аттестация на ступени начального общего образования должна проводиться с учетом возможных специфических трудностей ребенка с ЗПР в овладении письмом, чтением или счетом, что не должно являться основанием для смены варианта </w:t>
      </w:r>
      <w:r w:rsidR="00513CA2">
        <w:rPr>
          <w:rFonts w:ascii="Times New Roman" w:hAnsi="Times New Roman" w:cs="Times New Roman"/>
          <w:sz w:val="28"/>
          <w:szCs w:val="28"/>
        </w:rPr>
        <w:t>АООП НОО обучающихся с ЗПР</w:t>
      </w:r>
      <w:r w:rsidRPr="00F63254">
        <w:rPr>
          <w:rFonts w:ascii="Times New Roman" w:hAnsi="Times New Roman" w:cs="Times New Roman"/>
          <w:sz w:val="28"/>
          <w:szCs w:val="28"/>
        </w:rPr>
        <w:t>. Вывод об успешности овладения содержанием образовательной программы должен делаться на основании положительной индивидуальной динамики.</w:t>
      </w:r>
    </w:p>
    <w:p w:rsidR="00C22956" w:rsidRDefault="00C22956" w:rsidP="00C22956">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Обучающиеся, не ликвидировавшие в установленные сроки академической задолженности с момента её образования, по усмотрению их родителей (законных представителей) оставляются на повторное обучение, переводятся на обучение по другому варианту АООП НОО в соответствии с рекомендациями ПМПК, либо на обучение по индивидуальному учебному плану</w:t>
      </w:r>
      <w:r w:rsidRPr="00F63254">
        <w:rPr>
          <w:rStyle w:val="12"/>
          <w:rFonts w:ascii="Times New Roman" w:hAnsi="Times New Roman" w:cs="Times New Roman"/>
          <w:sz w:val="28"/>
          <w:szCs w:val="28"/>
        </w:rPr>
        <w:footnoteReference w:id="14"/>
      </w:r>
      <w:r w:rsidRPr="00F63254">
        <w:rPr>
          <w:rFonts w:ascii="Times New Roman" w:hAnsi="Times New Roman" w:cs="Times New Roman"/>
          <w:sz w:val="28"/>
          <w:szCs w:val="28"/>
        </w:rPr>
        <w:t>.</w:t>
      </w:r>
    </w:p>
    <w:p w:rsidR="00D43322" w:rsidRPr="00FB065A" w:rsidRDefault="00D43322" w:rsidP="007D6890">
      <w:pPr>
        <w:pStyle w:val="14TexstOSNOVA1012"/>
        <w:spacing w:line="360" w:lineRule="auto"/>
        <w:ind w:firstLine="709"/>
        <w:rPr>
          <w:rFonts w:ascii="Times New Roman" w:hAnsi="Times New Roman" w:cs="Times New Roman"/>
          <w:b/>
          <w:color w:val="auto"/>
          <w:sz w:val="28"/>
          <w:szCs w:val="28"/>
        </w:rPr>
      </w:pPr>
      <w:r w:rsidRPr="00FB065A">
        <w:rPr>
          <w:rFonts w:ascii="Times New Roman" w:hAnsi="Times New Roman" w:cs="Times New Roman"/>
          <w:b/>
          <w:color w:val="auto"/>
          <w:sz w:val="28"/>
          <w:szCs w:val="28"/>
        </w:rPr>
        <w:t>Психолого-педагогическая характеристика обучающихся с ЗПР</w:t>
      </w:r>
    </w:p>
    <w:p w:rsidR="003F561A" w:rsidRPr="00F63254" w:rsidRDefault="003F561A" w:rsidP="003F561A">
      <w:pPr>
        <w:pStyle w:val="14TexstOSNOVA1012"/>
        <w:spacing w:line="360" w:lineRule="auto"/>
        <w:ind w:firstLine="709"/>
        <w:rPr>
          <w:rFonts w:ascii="Times New Roman" w:hAnsi="Times New Roman" w:cs="Times New Roman"/>
          <w:color w:val="auto"/>
          <w:sz w:val="28"/>
          <w:szCs w:val="28"/>
        </w:rPr>
      </w:pPr>
      <w:r w:rsidRPr="001A7457">
        <w:rPr>
          <w:rFonts w:ascii="Times New Roman" w:hAnsi="Times New Roman" w:cs="Times New Roman"/>
          <w:b/>
          <w:color w:val="auto"/>
          <w:sz w:val="28"/>
          <w:szCs w:val="28"/>
        </w:rPr>
        <w:lastRenderedPageBreak/>
        <w:t>Обучающиеся с ЗПР</w:t>
      </w:r>
      <w:r w:rsidRPr="00F63254">
        <w:rPr>
          <w:rFonts w:ascii="Times New Roman" w:hAnsi="Times New Roman" w:cs="Times New Roman"/>
          <w:b/>
          <w:bCs/>
          <w:color w:val="auto"/>
          <w:sz w:val="28"/>
          <w:szCs w:val="28"/>
        </w:rPr>
        <w:t xml:space="preserve"> </w:t>
      </w:r>
      <w:r w:rsidRPr="00F63254">
        <w:rPr>
          <w:rFonts w:ascii="Times New Roman" w:hAnsi="Times New Roman" w:cs="Times New Roman"/>
          <w:color w:val="auto"/>
          <w:sz w:val="28"/>
          <w:szCs w:val="28"/>
        </w:rPr>
        <w:t>— это дети, имеющее недостатки в психологическом развитии, подтвержденные ПМПК и препятствующие получению образования без создания специальных условий</w:t>
      </w:r>
      <w:r w:rsidRPr="00F63254">
        <w:rPr>
          <w:rFonts w:ascii="Times New Roman" w:hAnsi="Times New Roman" w:cs="Times New Roman"/>
          <w:color w:val="auto"/>
          <w:sz w:val="28"/>
          <w:szCs w:val="28"/>
          <w:vertAlign w:val="superscript"/>
        </w:rPr>
        <w:footnoteReference w:id="15"/>
      </w:r>
      <w:r w:rsidRPr="00F63254">
        <w:rPr>
          <w:rFonts w:ascii="Times New Roman" w:hAnsi="Times New Roman" w:cs="Times New Roman"/>
          <w:color w:val="auto"/>
          <w:sz w:val="28"/>
          <w:szCs w:val="28"/>
        </w:rPr>
        <w:t>.</w:t>
      </w:r>
    </w:p>
    <w:p w:rsidR="003F561A" w:rsidRPr="00F63254" w:rsidRDefault="003F561A" w:rsidP="003F561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t xml:space="preserve">Категория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w:t>
      </w:r>
      <w:r w:rsidRPr="00F63254">
        <w:rPr>
          <w:rFonts w:ascii="Times New Roman" w:hAnsi="Times New Roman" w:cs="Times New Roman"/>
          <w:bCs/>
          <w:sz w:val="28"/>
          <w:szCs w:val="28"/>
        </w:rPr>
        <w:t xml:space="preserve"> наиболее многочисленная среди детей с ограниченными возможностями здоровья (ОВЗ) и неоднородная по составу группа школьников.</w:t>
      </w:r>
      <w:r w:rsidRPr="00F63254">
        <w:rPr>
          <w:rFonts w:ascii="Times New Roman" w:hAnsi="Times New Roman" w:cs="Times New Roman"/>
          <w:b/>
          <w:bCs/>
          <w:sz w:val="28"/>
          <w:szCs w:val="28"/>
        </w:rPr>
        <w:t xml:space="preserve"> </w:t>
      </w:r>
      <w:r w:rsidRPr="00F63254">
        <w:rPr>
          <w:rFonts w:ascii="Times New Roman" w:hAnsi="Times New Roman" w:cs="Times New Roman"/>
          <w:sz w:val="28"/>
          <w:szCs w:val="28"/>
        </w:rPr>
        <w:t xml:space="preserve">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w:t>
      </w:r>
    </w:p>
    <w:p w:rsidR="003F561A" w:rsidRPr="00F63254" w:rsidRDefault="003F561A" w:rsidP="003F561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Все обучающиеся с ЗПР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(школьных навыков, речи и др.), нарушениями в организации деятельности и/или поведения. Общими для всех обучающихся с ЗПР являются в разной степени выраженные недостатки в формировании высших психических функций, замедленный темп либо неравномерное становление познавательной деятельности, трудности произвольной саморегуляции. Достаточно часто у обучающихся отмечаются нарушения речевой и мелкой ручной моторики, зрительного восприятия и пространственной ориентировки, умственной работоспособности и эмоциональной сферы.</w:t>
      </w:r>
    </w:p>
    <w:p w:rsidR="003F561A" w:rsidRPr="00F63254" w:rsidRDefault="003F561A" w:rsidP="003F561A">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Уровень психического развития поступающего в школу ребёнка с ЗПР зависит не только от характера и степени выраженности первичного (как </w:t>
      </w:r>
      <w:r w:rsidRPr="00F63254">
        <w:rPr>
          <w:rFonts w:ascii="Times New Roman" w:hAnsi="Times New Roman" w:cs="Times New Roman"/>
          <w:color w:val="auto"/>
          <w:sz w:val="28"/>
          <w:szCs w:val="28"/>
        </w:rPr>
        <w:lastRenderedPageBreak/>
        <w:t>правило, биологического по своей природе) нарушения, но и от качества предшествующего обучения и воспитания (раннего и дошкольного).</w:t>
      </w:r>
    </w:p>
    <w:p w:rsidR="003F561A" w:rsidRPr="00F63254" w:rsidRDefault="003F561A" w:rsidP="003F561A">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Диапазон различий в развитии обучающихся с ЗПР достаточно велик – от практически нормально развивающихся, испытывающих временные и относительно легко устранимые трудности, до обучающихся с выраженными и сложными по структуре нарушениями когнитивной и аффективно-поведенческой сфер личности. От обучающихся, способных при специальной поддержке на равных обучаться совместно со здоровыми сверстниками, до обучающихся, нуждающихся при получении начального общего образования в систематической и комплексной (психолого-медико-педагогической) коррекционной помощи. </w:t>
      </w:r>
    </w:p>
    <w:p w:rsidR="003F561A" w:rsidRPr="00F63254" w:rsidRDefault="003F561A" w:rsidP="003F561A">
      <w:pPr>
        <w:widowControl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Различие структуры нарушения психического развития у обучающихся с ЗПР определяет необходимость многообразия специальной поддержки в получении образования и самих образовательных маршрутов, </w:t>
      </w:r>
      <w:r w:rsidRPr="00F63254">
        <w:rPr>
          <w:rFonts w:ascii="Times New Roman" w:hAnsi="Times New Roman" w:cs="Times New Roman"/>
          <w:color w:val="auto"/>
          <w:sz w:val="28"/>
          <w:szCs w:val="28"/>
        </w:rPr>
        <w:t>соответствующих возможностям и потребностям обучающихся с ЗПР и направленных на преодоление существующих ограничений в получении образования, вызванных тяжестью нарушения психического развития и неспособностью обучающегося к освоению образования, сопоставимого по срокам с образованием здоровых сверстников</w:t>
      </w:r>
      <w:r w:rsidRPr="00F63254">
        <w:rPr>
          <w:rFonts w:ascii="Times New Roman" w:hAnsi="Times New Roman" w:cs="Times New Roman"/>
          <w:sz w:val="28"/>
          <w:szCs w:val="28"/>
        </w:rPr>
        <w:t>.</w:t>
      </w:r>
    </w:p>
    <w:p w:rsidR="003F561A" w:rsidRPr="00F63254" w:rsidRDefault="003F561A" w:rsidP="003F561A">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Дифференциация образовательных программ начального общего образования обучающихся с ЗПР должна соотноситься с дифференциацией этой категории обучающихся в соответствии с характером и структурой нарушения психического развития. Задача разграничения вариантов ЗПР и рекомендации варианта образовательной программы возлагается на ПМПК. Общие ориентиры для рекомендации обучения по АООП НОО (вариант </w:t>
      </w:r>
      <w:r>
        <w:rPr>
          <w:rFonts w:ascii="Times New Roman" w:hAnsi="Times New Roman" w:cs="Times New Roman"/>
          <w:color w:val="auto"/>
          <w:sz w:val="28"/>
          <w:szCs w:val="28"/>
        </w:rPr>
        <w:t>7.2</w:t>
      </w:r>
      <w:r w:rsidRPr="00F63254">
        <w:rPr>
          <w:rFonts w:ascii="Times New Roman" w:hAnsi="Times New Roman" w:cs="Times New Roman"/>
          <w:color w:val="auto"/>
          <w:sz w:val="28"/>
          <w:szCs w:val="28"/>
        </w:rPr>
        <w:t>) могут быть представлены следующим образом.</w:t>
      </w:r>
    </w:p>
    <w:p w:rsidR="003F561A" w:rsidRPr="00471E15" w:rsidRDefault="003F561A" w:rsidP="003F56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НОО</w:t>
      </w:r>
      <w:r w:rsidRPr="00F63254">
        <w:rPr>
          <w:rFonts w:ascii="Times New Roman" w:hAnsi="Times New Roman" w:cs="Times New Roman"/>
          <w:sz w:val="28"/>
          <w:szCs w:val="28"/>
        </w:rPr>
        <w:t xml:space="preserve">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адресована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w:t>
      </w:r>
      <w:r w:rsidRPr="00F63254">
        <w:rPr>
          <w:rFonts w:ascii="Times New Roman" w:hAnsi="Times New Roman" w:cs="Times New Roman"/>
          <w:sz w:val="28"/>
          <w:szCs w:val="28"/>
        </w:rPr>
        <w:lastRenderedPageBreak/>
        <w:t xml:space="preserve">деятельности). Отмечаются нарушения внимания, памяти, восприятия и др.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w:t>
      </w:r>
      <w:r w:rsidR="00C05362" w:rsidRPr="00471E15">
        <w:rPr>
          <w:rFonts w:ascii="Times New Roman" w:hAnsi="Times New Roman" w:cs="Times New Roman"/>
          <w:sz w:val="28"/>
          <w:szCs w:val="28"/>
        </w:rPr>
        <w:t xml:space="preserve">Возможна </w:t>
      </w:r>
      <w:r w:rsidR="00C05362" w:rsidRPr="00471E15">
        <w:rPr>
          <w:rFonts w:ascii="Times New Roman" w:hAnsi="Times New Roman"/>
          <w:sz w:val="28"/>
          <w:szCs w:val="28"/>
        </w:rPr>
        <w:t>неадаптивно</w:t>
      </w:r>
      <w:r w:rsidR="00471E15" w:rsidRPr="00471E15">
        <w:rPr>
          <w:rFonts w:ascii="Times New Roman" w:hAnsi="Times New Roman"/>
          <w:sz w:val="28"/>
          <w:szCs w:val="28"/>
        </w:rPr>
        <w:t>сть</w:t>
      </w:r>
      <w:r w:rsidR="00C05362" w:rsidRPr="00471E15">
        <w:rPr>
          <w:rFonts w:ascii="Times New Roman" w:hAnsi="Times New Roman"/>
          <w:sz w:val="28"/>
          <w:szCs w:val="28"/>
        </w:rPr>
        <w:t xml:space="preserve"> поведения, связанн</w:t>
      </w:r>
      <w:r w:rsidR="00471E15" w:rsidRPr="00471E15">
        <w:rPr>
          <w:rFonts w:ascii="Times New Roman" w:hAnsi="Times New Roman"/>
          <w:sz w:val="28"/>
          <w:szCs w:val="28"/>
        </w:rPr>
        <w:t>ая</w:t>
      </w:r>
      <w:r w:rsidR="00C05362" w:rsidRPr="00471E15">
        <w:rPr>
          <w:rFonts w:ascii="Times New Roman" w:hAnsi="Times New Roman"/>
          <w:sz w:val="28"/>
          <w:szCs w:val="28"/>
        </w:rPr>
        <w:t xml:space="preserve"> как с недостаточным пониманием социальных норм, так и с нарушением эмоциональной регуляции, гиперактивностью</w:t>
      </w:r>
      <w:r w:rsidR="00471E15" w:rsidRPr="00471E15">
        <w:rPr>
          <w:rFonts w:ascii="Times New Roman" w:hAnsi="Times New Roman"/>
          <w:sz w:val="28"/>
          <w:szCs w:val="28"/>
        </w:rPr>
        <w:t>.</w:t>
      </w:r>
    </w:p>
    <w:p w:rsidR="00486D71" w:rsidRPr="00FB065A" w:rsidRDefault="00486D71" w:rsidP="001537FF">
      <w:pPr>
        <w:spacing w:after="0" w:line="360" w:lineRule="auto"/>
        <w:ind w:firstLine="709"/>
        <w:jc w:val="both"/>
        <w:rPr>
          <w:rFonts w:ascii="Times New Roman" w:hAnsi="Times New Roman" w:cs="Times New Roman"/>
          <w:b/>
          <w:color w:val="auto"/>
          <w:sz w:val="28"/>
          <w:szCs w:val="28"/>
        </w:rPr>
      </w:pPr>
      <w:r w:rsidRPr="00FB065A">
        <w:rPr>
          <w:rFonts w:ascii="Times New Roman" w:hAnsi="Times New Roman" w:cs="Times New Roman"/>
          <w:b/>
          <w:color w:val="auto"/>
          <w:sz w:val="28"/>
          <w:szCs w:val="28"/>
        </w:rPr>
        <w:t>Особые образовательные потребности обучающихся с ЗПР</w:t>
      </w:r>
    </w:p>
    <w:p w:rsidR="00472D5C" w:rsidRPr="00F63254" w:rsidRDefault="00472D5C" w:rsidP="00472D5C">
      <w:pPr>
        <w:pStyle w:val="14TexstOSNOVA1012"/>
        <w:spacing w:line="360" w:lineRule="auto"/>
        <w:ind w:firstLine="709"/>
        <w:rPr>
          <w:rFonts w:ascii="Times New Roman" w:hAnsi="Times New Roman" w:cs="Times New Roman"/>
          <w:b/>
          <w:caps/>
          <w:color w:val="auto"/>
          <w:sz w:val="28"/>
          <w:szCs w:val="28"/>
          <w:shd w:val="clear" w:color="auto" w:fill="FFFFFF"/>
        </w:rPr>
      </w:pPr>
      <w:r w:rsidRPr="00472D5C">
        <w:rPr>
          <w:rFonts w:ascii="Times New Roman" w:hAnsi="Times New Roman" w:cs="Times New Roman"/>
          <w:color w:val="auto"/>
          <w:sz w:val="28"/>
          <w:szCs w:val="28"/>
        </w:rPr>
        <w:t>Особые образовательные потребности</w:t>
      </w:r>
      <w:r w:rsidRPr="00F63254">
        <w:rPr>
          <w:rFonts w:ascii="Times New Roman" w:hAnsi="Times New Roman" w:cs="Times New Roman"/>
          <w:color w:val="auto"/>
          <w:sz w:val="28"/>
          <w:szCs w:val="28"/>
        </w:rPr>
        <w:t xml:space="preserve">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w:t>
      </w:r>
      <w:r w:rsidRPr="00F63254">
        <w:rPr>
          <w:rFonts w:ascii="Times New Roman" w:hAnsi="Times New Roman" w:cs="Times New Roman"/>
          <w:color w:val="auto"/>
          <w:sz w:val="28"/>
          <w:szCs w:val="28"/>
          <w:shd w:val="clear" w:color="auto" w:fill="FFFFFF"/>
        </w:rPr>
        <w:t>современные научные представления об особенностях психофизического развития разных групп обучающихся позволяют выделить образовательные потребности, как общие для всех обучающихся с ОВЗ</w:t>
      </w:r>
      <w:r w:rsidRPr="00F63254">
        <w:rPr>
          <w:rStyle w:val="a4"/>
          <w:rFonts w:ascii="Times New Roman" w:hAnsi="Times New Roman" w:cs="Times New Roman"/>
          <w:color w:val="auto"/>
          <w:sz w:val="28"/>
          <w:szCs w:val="28"/>
          <w:shd w:val="clear" w:color="auto" w:fill="FFFFFF"/>
        </w:rPr>
        <w:footnoteReference w:id="16"/>
      </w:r>
      <w:r w:rsidRPr="00F63254">
        <w:rPr>
          <w:rFonts w:ascii="Times New Roman" w:hAnsi="Times New Roman" w:cs="Times New Roman"/>
          <w:color w:val="auto"/>
          <w:sz w:val="28"/>
          <w:szCs w:val="28"/>
          <w:shd w:val="clear" w:color="auto" w:fill="FFFFFF"/>
        </w:rPr>
        <w:t xml:space="preserve">, так и специфические. </w:t>
      </w:r>
    </w:p>
    <w:p w:rsidR="00472D5C" w:rsidRPr="00F63254" w:rsidRDefault="00472D5C" w:rsidP="00EA39BA">
      <w:pPr>
        <w:pStyle w:val="09PodZAG"/>
        <w:widowControl w:val="0"/>
        <w:spacing w:after="0" w:line="360" w:lineRule="auto"/>
        <w:ind w:firstLine="709"/>
        <w:jc w:val="both"/>
        <w:rPr>
          <w:rFonts w:ascii="Times New Roman" w:hAnsi="Times New Roman" w:cs="Times New Roman"/>
          <w:b w:val="0"/>
          <w:caps w:val="0"/>
          <w:color w:val="auto"/>
          <w:sz w:val="28"/>
          <w:szCs w:val="28"/>
          <w:shd w:val="clear" w:color="auto" w:fill="FFFFFF"/>
        </w:rPr>
      </w:pPr>
      <w:r w:rsidRPr="00F63254">
        <w:rPr>
          <w:rFonts w:ascii="Times New Roman" w:hAnsi="Times New Roman" w:cs="Times New Roman"/>
          <w:b w:val="0"/>
          <w:caps w:val="0"/>
          <w:color w:val="auto"/>
          <w:sz w:val="28"/>
          <w:szCs w:val="28"/>
          <w:shd w:val="clear" w:color="auto" w:fill="FFFFFF"/>
        </w:rPr>
        <w:t xml:space="preserve">К общим потребностям относятся: </w:t>
      </w:r>
    </w:p>
    <w:p w:rsidR="00472D5C" w:rsidRPr="00F63254" w:rsidRDefault="00472D5C" w:rsidP="000C5522">
      <w:pPr>
        <w:pStyle w:val="p4"/>
        <w:numPr>
          <w:ilvl w:val="0"/>
          <w:numId w:val="7"/>
        </w:numPr>
        <w:spacing w:before="0" w:beforeAutospacing="0" w:after="0" w:afterAutospacing="0" w:line="360" w:lineRule="auto"/>
        <w:ind w:left="0" w:firstLine="709"/>
        <w:jc w:val="both"/>
        <w:rPr>
          <w:sz w:val="28"/>
          <w:szCs w:val="28"/>
        </w:rPr>
      </w:pPr>
      <w:r w:rsidRPr="00F63254">
        <w:rPr>
          <w:sz w:val="28"/>
          <w:szCs w:val="28"/>
        </w:rPr>
        <w:t>получение специальной помощи средствами образования сразу же после выявления первичного нарушения развития;</w:t>
      </w:r>
    </w:p>
    <w:p w:rsidR="00472D5C" w:rsidRPr="00F63254" w:rsidRDefault="00472D5C"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t>выделение пропедевтического периода в образовании, обеспечивающего преемственность между дошкольным и школьным этапами;</w:t>
      </w:r>
    </w:p>
    <w:p w:rsidR="00472D5C" w:rsidRPr="00F63254" w:rsidRDefault="00472D5C"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с ОВЗ;</w:t>
      </w:r>
    </w:p>
    <w:p w:rsidR="00472D5C" w:rsidRPr="00F63254" w:rsidRDefault="00472D5C" w:rsidP="000C5522">
      <w:pPr>
        <w:pStyle w:val="p4"/>
        <w:numPr>
          <w:ilvl w:val="0"/>
          <w:numId w:val="7"/>
        </w:numPr>
        <w:tabs>
          <w:tab w:val="left" w:pos="1021"/>
        </w:tabs>
        <w:spacing w:before="0" w:beforeAutospacing="0" w:after="0" w:afterAutospacing="0" w:line="360" w:lineRule="auto"/>
        <w:ind w:left="0" w:firstLine="709"/>
        <w:jc w:val="both"/>
        <w:rPr>
          <w:sz w:val="28"/>
          <w:szCs w:val="28"/>
        </w:rPr>
      </w:pPr>
      <w:r w:rsidRPr="00F63254">
        <w:rPr>
          <w:sz w:val="28"/>
          <w:szCs w:val="28"/>
        </w:rPr>
        <w:lastRenderedPageBreak/>
        <w:t xml:space="preserve">обязательность непрерывности коррекционно-развивающего процесса, реализуемого, как через содержание </w:t>
      </w:r>
      <w:r w:rsidR="00167F92">
        <w:rPr>
          <w:sz w:val="28"/>
          <w:szCs w:val="28"/>
        </w:rPr>
        <w:t>предметных</w:t>
      </w:r>
      <w:r w:rsidRPr="00F63254">
        <w:rPr>
          <w:sz w:val="28"/>
          <w:szCs w:val="28"/>
        </w:rPr>
        <w:t xml:space="preserve"> областей, так и в процессе индивидуальной работы;</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оптимизирующее взаимодействие ребенка с педагогами и соучениками; </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психологическое сопровождение, направленное на установление взаимодействия семьи и образовательной организации;</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постепенное расширение образовательного пространства, выходящего за пределы образовательной организации.</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sz w:val="28"/>
          <w:szCs w:val="28"/>
          <w:shd w:val="clear" w:color="auto" w:fill="FFFFFF"/>
        </w:rPr>
        <w:t xml:space="preserve">Для обучающихся с ЗПР, осваивающих АООП НОО (вариант </w:t>
      </w:r>
      <w:r>
        <w:rPr>
          <w:sz w:val="28"/>
          <w:szCs w:val="28"/>
          <w:shd w:val="clear" w:color="auto" w:fill="FFFFFF"/>
        </w:rPr>
        <w:t>7.2</w:t>
      </w:r>
      <w:r w:rsidRPr="00F63254">
        <w:rPr>
          <w:sz w:val="28"/>
          <w:szCs w:val="28"/>
          <w:shd w:val="clear" w:color="auto" w:fill="FFFFFF"/>
        </w:rPr>
        <w:t>), характерны следующие специфические образовательные потребности:</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обеспечение особой пространственной и временной организации образовательной среды с учетом функционального состояния центральной нервной системы (ЦНС) и нейродинамики психических процессов обучающихся с ЗПР (быстрой истощаемости, низкой работоспособности, пониженного общего тонуса и др.);</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увеличение сроков освоения АООП НОО до 5 лет;</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00387241" w:rsidRPr="00570722">
        <w:rPr>
          <w:sz w:val="28"/>
          <w:szCs w:val="28"/>
        </w:rPr>
        <w:t xml:space="preserve">гибкое варьирование </w:t>
      </w:r>
      <w:r w:rsidR="00387241">
        <w:rPr>
          <w:sz w:val="28"/>
          <w:szCs w:val="28"/>
        </w:rPr>
        <w:t>организации процесса</w:t>
      </w:r>
      <w:r w:rsidR="00387241" w:rsidRPr="00570722">
        <w:rPr>
          <w:sz w:val="28"/>
          <w:szCs w:val="28"/>
        </w:rPr>
        <w:t xml:space="preserve"> обучения путем расширения/сокращения соде</w:t>
      </w:r>
      <w:r w:rsidR="00387241">
        <w:rPr>
          <w:sz w:val="28"/>
          <w:szCs w:val="28"/>
        </w:rPr>
        <w:t>ржания отдельных предметных</w:t>
      </w:r>
      <w:r w:rsidR="00387241" w:rsidRPr="00570722">
        <w:rPr>
          <w:sz w:val="28"/>
          <w:szCs w:val="28"/>
        </w:rPr>
        <w:t xml:space="preserve"> областей, изменения количества учебных часов и использования соответствующих методик и технологий</w:t>
      </w:r>
      <w:r w:rsidRPr="00F63254">
        <w:rPr>
          <w:sz w:val="28"/>
          <w:szCs w:val="28"/>
        </w:rPr>
        <w:t>;</w:t>
      </w:r>
    </w:p>
    <w:p w:rsidR="00387241" w:rsidRPr="00F63254" w:rsidRDefault="00387241" w:rsidP="00387241">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упрощение системы учебно-познавательных задач, решаемых в процессе образования;</w:t>
      </w:r>
    </w:p>
    <w:p w:rsidR="00387241" w:rsidRPr="00F63254" w:rsidRDefault="00387241" w:rsidP="00387241">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организация процесса обучения с учетом специфики усвоения знаний, умений и навыков обучающимися с ЗПР ("пошаговом» предъявлении материала, дозированной помощи взрослого, использовании специальных методов, приемов и средств, способствующих как общему развитию обучающегося, так и компенсации индивидуальных недостатков развития);</w:t>
      </w:r>
    </w:p>
    <w:p w:rsidR="00472D5C"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наглядно-действенный характер содержания образования;</w:t>
      </w:r>
    </w:p>
    <w:p w:rsidR="00245C27" w:rsidRPr="00F63254" w:rsidRDefault="00245C27" w:rsidP="00472D5C">
      <w:pPr>
        <w:pStyle w:val="p4"/>
        <w:spacing w:before="0" w:beforeAutospacing="0" w:after="0" w:afterAutospacing="0" w:line="360" w:lineRule="auto"/>
        <w:ind w:firstLine="709"/>
        <w:jc w:val="both"/>
        <w:rPr>
          <w:sz w:val="28"/>
          <w:szCs w:val="28"/>
        </w:rPr>
      </w:pPr>
      <w:r w:rsidRPr="00F63254">
        <w:rPr>
          <w:rStyle w:val="s1"/>
          <w:sz w:val="28"/>
          <w:szCs w:val="28"/>
        </w:rPr>
        <w:lastRenderedPageBreak/>
        <w:sym w:font="Symbol" w:char="F0B7"/>
      </w:r>
      <w:r w:rsidRPr="00F63254">
        <w:rPr>
          <w:rStyle w:val="s1"/>
          <w:sz w:val="28"/>
          <w:szCs w:val="28"/>
        </w:rPr>
        <w:t> </w:t>
      </w:r>
      <w:r w:rsidRPr="00404A65">
        <w:rPr>
          <w:sz w:val="28"/>
          <w:szCs w:val="28"/>
        </w:rPr>
        <w:t xml:space="preserve">развитие познавательной деятельности </w:t>
      </w:r>
      <w:r>
        <w:rPr>
          <w:sz w:val="28"/>
          <w:szCs w:val="28"/>
        </w:rPr>
        <w:t>обучающихся с ЗПР</w:t>
      </w:r>
      <w:r w:rsidRPr="00404A65">
        <w:rPr>
          <w:sz w:val="28"/>
          <w:szCs w:val="28"/>
        </w:rPr>
        <w:t xml:space="preserve"> как основы компенсации, кор</w:t>
      </w:r>
      <w:r>
        <w:rPr>
          <w:sz w:val="28"/>
          <w:szCs w:val="28"/>
        </w:rPr>
        <w:t>рекции и профилактики нарушений;</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обеспечение непрерывного контроля за становлением учебно-познавательной деятельности обучающегося, продолжающегося до достижения уровня, позволяющего справляться с учебными заданиями самостоятельно;</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постоянная помощь в осмыслении и расширении контекста усваиваемых знаний, в закреплении и совершенствовании освоенных умений;</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 xml:space="preserve"> специальное обучение «переносу» сформированных знаний и умений в новые ситуации взаимодействия с действительностью;</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необходимость постоянной актуализации знаний, умений и одобряемых обществом норм поведения;</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постоянное стимулирование познавательной активности, побуждение интереса к себе, окружающему предметному и социальному миру;</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использование преимущественно позитивных средств стимуляции деятельности и поведения;</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комплексное сопровождение, гарантирующее получение необходимого лечения, направленного на улучшение деятельности ЦНС и на коррекцию поведения, а также специальная психокоррекционная помощь, направленная на компенсацию дефицитов эмоционального развития и формирование осознанной саморегуляции познавательной деятельности и поведения;</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специальная психокоррекционная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формирование умения запрашивать и использовать помощь взрослого;</w:t>
      </w:r>
    </w:p>
    <w:p w:rsidR="00472D5C" w:rsidRPr="00F63254"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sym w:font="Symbol" w:char="F0B7"/>
      </w:r>
      <w:r w:rsidRPr="00F63254">
        <w:rPr>
          <w:rStyle w:val="s1"/>
          <w:sz w:val="28"/>
          <w:szCs w:val="28"/>
        </w:rPr>
        <w:t> </w:t>
      </w:r>
      <w:r w:rsidRPr="00F63254">
        <w:rPr>
          <w:sz w:val="28"/>
          <w:szCs w:val="28"/>
        </w:rPr>
        <w:t>развитие и отработка средств коммуникации, приемов конструктивного общения и взаимодействия (с членами семьи, со сверстниками, с взрослыми), формирование навыков социально одобряемого поведения, максимальное расширение социальных контактов;</w:t>
      </w:r>
    </w:p>
    <w:p w:rsidR="00472D5C" w:rsidRDefault="00472D5C" w:rsidP="00472D5C">
      <w:pPr>
        <w:pStyle w:val="p4"/>
        <w:spacing w:before="0" w:beforeAutospacing="0" w:after="0" w:afterAutospacing="0" w:line="360" w:lineRule="auto"/>
        <w:ind w:firstLine="709"/>
        <w:jc w:val="both"/>
        <w:rPr>
          <w:sz w:val="28"/>
          <w:szCs w:val="28"/>
        </w:rPr>
      </w:pPr>
      <w:r w:rsidRPr="00F63254">
        <w:rPr>
          <w:rStyle w:val="s1"/>
          <w:sz w:val="28"/>
          <w:szCs w:val="28"/>
        </w:rPr>
        <w:lastRenderedPageBreak/>
        <w:sym w:font="Symbol" w:char="F0B7"/>
      </w:r>
      <w:r w:rsidRPr="00F63254">
        <w:rPr>
          <w:rStyle w:val="s1"/>
          <w:sz w:val="28"/>
          <w:szCs w:val="28"/>
        </w:rPr>
        <w:t> </w:t>
      </w:r>
      <w:r w:rsidRPr="00F63254">
        <w:rPr>
          <w:sz w:val="28"/>
          <w:szCs w:val="28"/>
        </w:rPr>
        <w:t>обеспечение взаимодействия семьи и образовательного учреждения (организация сотрудничества с родителями, активизация ресурсов семьи для формирования социально активной позиции, нравственных и общекультурных ценностей).</w:t>
      </w:r>
    </w:p>
    <w:p w:rsidR="00472D5C" w:rsidRPr="00F63254" w:rsidRDefault="00472D5C" w:rsidP="00472D5C">
      <w:pPr>
        <w:pStyle w:val="p4"/>
        <w:spacing w:before="0" w:beforeAutospacing="0" w:after="0" w:afterAutospacing="0" w:line="360" w:lineRule="auto"/>
        <w:ind w:firstLine="709"/>
        <w:jc w:val="both"/>
        <w:rPr>
          <w:rStyle w:val="s1"/>
          <w:sz w:val="28"/>
          <w:szCs w:val="28"/>
        </w:rPr>
      </w:pPr>
      <w:r w:rsidRPr="00C6295C">
        <w:rPr>
          <w:sz w:val="28"/>
          <w:szCs w:val="28"/>
        </w:rPr>
        <w:t xml:space="preserve">Только удовлетворяя особые образовательные потребности </w:t>
      </w:r>
      <w:r>
        <w:rPr>
          <w:sz w:val="28"/>
          <w:szCs w:val="28"/>
        </w:rPr>
        <w:t>обучающегося с ЗПР</w:t>
      </w:r>
      <w:r w:rsidRPr="00C6295C">
        <w:rPr>
          <w:sz w:val="28"/>
          <w:szCs w:val="28"/>
        </w:rPr>
        <w:t>, можно открыть ему путь к получению качественного образования.</w:t>
      </w:r>
    </w:p>
    <w:p w:rsidR="00916A65" w:rsidRPr="00F63254" w:rsidRDefault="003404F2" w:rsidP="00E37F40">
      <w:pPr>
        <w:spacing w:before="120" w:after="120" w:line="240" w:lineRule="auto"/>
        <w:jc w:val="center"/>
        <w:outlineLvl w:val="2"/>
        <w:rPr>
          <w:rFonts w:ascii="Times New Roman" w:hAnsi="Times New Roman" w:cs="Times New Roman"/>
          <w:sz w:val="28"/>
          <w:szCs w:val="28"/>
        </w:rPr>
      </w:pPr>
      <w:bookmarkStart w:id="16" w:name="_Toc415833126"/>
      <w:r>
        <w:rPr>
          <w:rFonts w:ascii="Times New Roman" w:hAnsi="Times New Roman" w:cs="Times New Roman"/>
          <w:b/>
          <w:color w:val="auto"/>
          <w:sz w:val="28"/>
          <w:szCs w:val="28"/>
        </w:rPr>
        <w:t>3</w:t>
      </w:r>
      <w:r w:rsidR="00D179EB">
        <w:rPr>
          <w:rFonts w:ascii="Times New Roman" w:hAnsi="Times New Roman" w:cs="Times New Roman"/>
          <w:b/>
          <w:color w:val="auto"/>
          <w:sz w:val="28"/>
          <w:szCs w:val="28"/>
        </w:rPr>
        <w:t>.</w:t>
      </w:r>
      <w:r w:rsidR="000556FB">
        <w:rPr>
          <w:rFonts w:ascii="Times New Roman" w:hAnsi="Times New Roman" w:cs="Times New Roman"/>
          <w:b/>
          <w:color w:val="auto"/>
          <w:sz w:val="28"/>
          <w:szCs w:val="28"/>
        </w:rPr>
        <w:t>1</w:t>
      </w:r>
      <w:r w:rsidR="00916A65" w:rsidRPr="00F63254">
        <w:rPr>
          <w:rFonts w:ascii="Times New Roman" w:hAnsi="Times New Roman" w:cs="Times New Roman"/>
          <w:b/>
          <w:color w:val="auto"/>
          <w:sz w:val="28"/>
          <w:szCs w:val="28"/>
        </w:rPr>
        <w:t>.2.</w:t>
      </w:r>
      <w:r w:rsidR="00916A65" w:rsidRPr="00F63254">
        <w:rPr>
          <w:rFonts w:ascii="Times New Roman" w:hAnsi="Times New Roman" w:cs="Times New Roman"/>
          <w:b/>
          <w:sz w:val="28"/>
          <w:szCs w:val="28"/>
        </w:rPr>
        <w:t xml:space="preserve"> Планируемые результаты освоения обучающимися </w:t>
      </w:r>
      <w:r w:rsidR="00551783" w:rsidRPr="00F63254">
        <w:rPr>
          <w:rFonts w:ascii="Times New Roman" w:hAnsi="Times New Roman" w:cs="Times New Roman"/>
          <w:b/>
          <w:sz w:val="28"/>
          <w:szCs w:val="28"/>
        </w:rPr>
        <w:t xml:space="preserve">с </w:t>
      </w:r>
      <w:r w:rsidR="00C4068A">
        <w:rPr>
          <w:rFonts w:ascii="Times New Roman" w:hAnsi="Times New Roman" w:cs="Times New Roman"/>
          <w:b/>
          <w:sz w:val="28"/>
          <w:szCs w:val="28"/>
        </w:rPr>
        <w:t>задержкой психического развития адаптированной основной общеобразовательной программы начального общего образования</w:t>
      </w:r>
      <w:bookmarkEnd w:id="16"/>
    </w:p>
    <w:p w:rsidR="00CB20A1" w:rsidRPr="005A3BE3" w:rsidRDefault="00CB20A1" w:rsidP="00CB20A1">
      <w:pPr>
        <w:spacing w:after="0" w:line="360" w:lineRule="auto"/>
        <w:ind w:firstLine="709"/>
        <w:jc w:val="both"/>
        <w:rPr>
          <w:rFonts w:ascii="Times New Roman" w:hAnsi="Times New Roman" w:cs="Times New Roman"/>
          <w:sz w:val="28"/>
          <w:szCs w:val="28"/>
        </w:rPr>
      </w:pPr>
      <w:r w:rsidRPr="005A3BE3">
        <w:rPr>
          <w:rStyle w:val="afd"/>
          <w:rFonts w:ascii="Times New Roman" w:hAnsi="Times New Roman" w:cs="Times New Roman"/>
          <w:caps w:val="0"/>
        </w:rPr>
        <w:t xml:space="preserve">Планируемые результаты освоения АООП НОО </w:t>
      </w:r>
      <w:r>
        <w:rPr>
          <w:rStyle w:val="afd"/>
          <w:rFonts w:ascii="Times New Roman" w:hAnsi="Times New Roman" w:cs="Times New Roman"/>
          <w:caps w:val="0"/>
        </w:rPr>
        <w:t xml:space="preserve">обучающихся с ЗПР </w:t>
      </w:r>
      <w:r w:rsidRPr="005A3BE3">
        <w:rPr>
          <w:rStyle w:val="afd"/>
          <w:rFonts w:ascii="Times New Roman" w:hAnsi="Times New Roman" w:cs="Times New Roman"/>
          <w:caps w:val="0"/>
        </w:rPr>
        <w:t xml:space="preserve">(далее — планируемые результаты) являются одним из важнейших механизмов реализации требований </w:t>
      </w:r>
      <w:r>
        <w:rPr>
          <w:rStyle w:val="afd"/>
          <w:rFonts w:ascii="Times New Roman" w:hAnsi="Times New Roman" w:cs="Times New Roman"/>
          <w:caps w:val="0"/>
        </w:rPr>
        <w:t>ФГОС НОО обучающихся с ОВЗ</w:t>
      </w:r>
      <w:r w:rsidRPr="005A3BE3">
        <w:rPr>
          <w:rStyle w:val="afd"/>
          <w:rFonts w:ascii="Times New Roman" w:hAnsi="Times New Roman" w:cs="Times New Roman"/>
          <w:caps w:val="0"/>
        </w:rPr>
        <w:t xml:space="preserve"> к результатам обучающихся, освоивших АООП НОО. Они представляют собой</w:t>
      </w:r>
      <w:r w:rsidRPr="005A3BE3">
        <w:rPr>
          <w:rFonts w:ascii="Times New Roman" w:hAnsi="Times New Roman" w:cs="Times New Roman"/>
          <w:sz w:val="28"/>
          <w:szCs w:val="28"/>
        </w:rPr>
        <w:t xml:space="preserve"> </w:t>
      </w:r>
      <w:r w:rsidRPr="00122C4F">
        <w:rPr>
          <w:rFonts w:ascii="Times New Roman" w:hAnsi="Times New Roman" w:cs="Times New Roman"/>
          <w:i/>
          <w:sz w:val="28"/>
          <w:szCs w:val="28"/>
        </w:rPr>
        <w:t>систему</w:t>
      </w:r>
      <w:r w:rsidRPr="00122C4F">
        <w:rPr>
          <w:rStyle w:val="CenturySchoolbook"/>
          <w:rFonts w:ascii="Times New Roman" w:hAnsi="Times New Roman" w:cs="Times New Roman"/>
          <w:sz w:val="28"/>
          <w:szCs w:val="28"/>
        </w:rPr>
        <w:t xml:space="preserve"> обобщённых личностно ориентированных целей образования,</w:t>
      </w:r>
      <w:r w:rsidRPr="005A3BE3">
        <w:rPr>
          <w:rFonts w:ascii="Times New Roman" w:hAnsi="Times New Roman" w:cs="Times New Roman"/>
          <w:sz w:val="28"/>
          <w:szCs w:val="28"/>
        </w:rPr>
        <w:t xml:space="preserve"> допускающих дальнейшее уточнение и конкретизацию, что обеспечивает определение и выявление всех составляющих планируемых результатов, подлежащих формированию и оценке.</w:t>
      </w:r>
    </w:p>
    <w:p w:rsidR="00CB20A1" w:rsidRPr="00301148" w:rsidRDefault="00CB20A1" w:rsidP="00CB20A1">
      <w:pPr>
        <w:pStyle w:val="afc"/>
        <w:ind w:firstLine="709"/>
      </w:pPr>
      <w:r w:rsidRPr="00301148">
        <w:rPr>
          <w:caps w:val="0"/>
        </w:rPr>
        <w:t>Планируемые результаты:</w:t>
      </w:r>
    </w:p>
    <w:p w:rsidR="00CB20A1" w:rsidRDefault="00CB20A1" w:rsidP="00CB20A1">
      <w:pPr>
        <w:pStyle w:val="afc"/>
        <w:ind w:firstLine="709"/>
        <w:rPr>
          <w:caps w:val="0"/>
        </w:rPr>
      </w:pPr>
      <w:r w:rsidRPr="00301148">
        <w:t>• </w:t>
      </w:r>
      <w:r w:rsidRPr="00301148">
        <w:rPr>
          <w:caps w:val="0"/>
        </w:rPr>
        <w:t xml:space="preserve">обеспечивают связь между требованиями </w:t>
      </w:r>
      <w:r>
        <w:rPr>
          <w:caps w:val="0"/>
        </w:rPr>
        <w:t>ФГОС НОО обучающихся с ОВЗ</w:t>
      </w:r>
      <w:r w:rsidRPr="00301148">
        <w:rPr>
          <w:caps w:val="0"/>
        </w:rPr>
        <w:t xml:space="preserve">, образовательным процессом и системой оценки результатов освоения </w:t>
      </w:r>
      <w:r>
        <w:rPr>
          <w:caps w:val="0"/>
        </w:rPr>
        <w:t>АООП НОО</w:t>
      </w:r>
      <w:r w:rsidRPr="00301148">
        <w:rPr>
          <w:caps w:val="0"/>
        </w:rPr>
        <w:t>;</w:t>
      </w:r>
    </w:p>
    <w:p w:rsidR="00CB20A1" w:rsidRPr="00301148" w:rsidRDefault="00CB20A1" w:rsidP="00CB20A1">
      <w:pPr>
        <w:pStyle w:val="afc"/>
        <w:ind w:firstLine="709"/>
      </w:pPr>
      <w:r w:rsidRPr="00301148">
        <w:t>• </w:t>
      </w:r>
      <w:r w:rsidRPr="00D3206F">
        <w:rPr>
          <w:caps w:val="0"/>
        </w:rPr>
        <w:t>являться основой для разработки АООП НОО Организациями</w:t>
      </w:r>
      <w:r w:rsidRPr="00D3206F">
        <w:t>;</w:t>
      </w:r>
    </w:p>
    <w:p w:rsidR="00CB20A1" w:rsidRPr="00301148" w:rsidRDefault="00CB20A1" w:rsidP="00CB20A1">
      <w:pPr>
        <w:pStyle w:val="afc"/>
        <w:ind w:firstLine="709"/>
      </w:pPr>
      <w:r w:rsidRPr="00301148">
        <w:t>• </w:t>
      </w:r>
      <w:r w:rsidRPr="00301148">
        <w:rPr>
          <w:caps w:val="0"/>
        </w:rPr>
        <w:t>являются содержательной и критериальной основой для разработки программ учебных предметов</w:t>
      </w:r>
      <w:r>
        <w:rPr>
          <w:caps w:val="0"/>
        </w:rPr>
        <w:t xml:space="preserve"> </w:t>
      </w:r>
      <w:r w:rsidRPr="00D3206F">
        <w:rPr>
          <w:caps w:val="0"/>
        </w:rPr>
        <w:t>и учебно-методической литературы</w:t>
      </w:r>
      <w:r w:rsidRPr="00301148">
        <w:rPr>
          <w:caps w:val="0"/>
        </w:rPr>
        <w:t xml:space="preserve">, а также для системы оценки качества освоения обучающимися </w:t>
      </w:r>
      <w:r>
        <w:rPr>
          <w:caps w:val="0"/>
        </w:rPr>
        <w:t>АООП НОО</w:t>
      </w:r>
      <w:r w:rsidRPr="00301148">
        <w:rPr>
          <w:caps w:val="0"/>
        </w:rPr>
        <w:t>.</w:t>
      </w:r>
    </w:p>
    <w:p w:rsidR="00CB20A1" w:rsidRPr="00301148" w:rsidRDefault="00CB20A1" w:rsidP="00CB20A1">
      <w:pPr>
        <w:pStyle w:val="afc"/>
        <w:ind w:firstLine="709"/>
      </w:pPr>
      <w:r w:rsidRPr="00301148">
        <w:rPr>
          <w:caps w:val="0"/>
        </w:rPr>
        <w:t xml:space="preserve">В соответствии с </w:t>
      </w:r>
      <w:r w:rsidRPr="005F2F2D">
        <w:rPr>
          <w:caps w:val="0"/>
          <w:color w:val="auto"/>
          <w:kern w:val="28"/>
        </w:rPr>
        <w:t>дифференцированным и деятельностным подходами</w:t>
      </w:r>
      <w:r w:rsidRPr="00301148">
        <w:rPr>
          <w:caps w:val="0"/>
        </w:rPr>
        <w:t xml:space="preserve"> содержание планируемых результатов описывает и характеризует обобщённые способы действий с учебным материалом, позволяющие обучающимся успешно </w:t>
      </w:r>
      <w:r w:rsidRPr="00301148">
        <w:rPr>
          <w:caps w:val="0"/>
        </w:rPr>
        <w:lastRenderedPageBreak/>
        <w:t xml:space="preserve">решать учебные и учебно-практические задачи, </w:t>
      </w:r>
      <w:r>
        <w:rPr>
          <w:caps w:val="0"/>
        </w:rPr>
        <w:t>а также</w:t>
      </w:r>
      <w:r w:rsidRPr="00301148">
        <w:rPr>
          <w:caps w:val="0"/>
        </w:rPr>
        <w:t xml:space="preserve"> задачи, по возможности максимально приближенные к реальным жизненным ситуациям.</w:t>
      </w:r>
    </w:p>
    <w:p w:rsidR="00CB20A1" w:rsidRDefault="00CB20A1" w:rsidP="00CB20A1">
      <w:pPr>
        <w:spacing w:after="0" w:line="360" w:lineRule="auto"/>
        <w:ind w:firstLine="709"/>
        <w:jc w:val="both"/>
        <w:rPr>
          <w:rFonts w:ascii="Times New Roman" w:hAnsi="Times New Roman" w:cs="Times New Roman"/>
          <w:sz w:val="28"/>
          <w:szCs w:val="28"/>
        </w:rPr>
      </w:pPr>
      <w:r w:rsidRPr="00122C4F">
        <w:rPr>
          <w:rFonts w:ascii="Times New Roman" w:hAnsi="Times New Roman" w:cs="Times New Roman"/>
          <w:sz w:val="28"/>
          <w:szCs w:val="28"/>
        </w:rPr>
        <w:t xml:space="preserve">Структура и содержание планируемых результатов освоения АООП НОО должны адекватно отражать требования </w:t>
      </w:r>
      <w:r>
        <w:rPr>
          <w:rFonts w:ascii="Times New Roman" w:hAnsi="Times New Roman" w:cs="Times New Roman"/>
          <w:sz w:val="28"/>
          <w:szCs w:val="28"/>
        </w:rPr>
        <w:t>ФГОС НОО обучающихся с ОВЗ</w:t>
      </w:r>
      <w:r w:rsidRPr="00122C4F">
        <w:rPr>
          <w:rFonts w:ascii="Times New Roman" w:hAnsi="Times New Roman" w:cs="Times New Roman"/>
          <w:sz w:val="28"/>
          <w:szCs w:val="28"/>
        </w:rPr>
        <w:t xml:space="preserve">, передавать специфику образовательного процесса (в частности, специфику целей изучения отдельных учебных предметов и курсов коррекционно-развивающей области), соответствовать возрастным возможностям и особым образовательным потребностям обучающихся с </w:t>
      </w:r>
      <w:r>
        <w:rPr>
          <w:rFonts w:ascii="Times New Roman" w:hAnsi="Times New Roman" w:cs="Times New Roman"/>
          <w:sz w:val="28"/>
          <w:szCs w:val="28"/>
        </w:rPr>
        <w:t>ЗПР</w:t>
      </w:r>
      <w:r w:rsidRPr="00122C4F">
        <w:rPr>
          <w:rFonts w:ascii="Times New Roman" w:hAnsi="Times New Roman" w:cs="Times New Roman"/>
          <w:sz w:val="28"/>
          <w:szCs w:val="28"/>
        </w:rPr>
        <w:t>.</w:t>
      </w:r>
    </w:p>
    <w:p w:rsidR="00CB20A1" w:rsidRDefault="00CB20A1" w:rsidP="00CB20A1">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Результаты освоения обучающимися с ЗПР АООП НОО оцениваются как итоговые на момент завершения начального общего образования.</w:t>
      </w:r>
    </w:p>
    <w:p w:rsidR="00CB20A1" w:rsidRPr="00F63254" w:rsidRDefault="00CB20A1" w:rsidP="00CB20A1">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Освоение </w:t>
      </w:r>
      <w:r>
        <w:rPr>
          <w:rFonts w:ascii="Times New Roman" w:hAnsi="Times New Roman" w:cs="Times New Roman"/>
          <w:sz w:val="28"/>
          <w:szCs w:val="28"/>
        </w:rPr>
        <w:t>АООП НОО</w:t>
      </w:r>
      <w:r w:rsidRPr="00F63254">
        <w:rPr>
          <w:rFonts w:ascii="Times New Roman" w:hAnsi="Times New Roman" w:cs="Times New Roman"/>
          <w:sz w:val="28"/>
          <w:szCs w:val="28"/>
        </w:rPr>
        <w:t xml:space="preserve">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обеспечивает достижение обучающимися с ЗПР трех видов результатов: </w:t>
      </w:r>
      <w:r w:rsidRPr="002F3C85">
        <w:rPr>
          <w:rFonts w:ascii="Times New Roman" w:hAnsi="Times New Roman" w:cs="Times New Roman"/>
          <w:b/>
          <w:i/>
          <w:sz w:val="28"/>
          <w:szCs w:val="28"/>
        </w:rPr>
        <w:t>личностных, метапредметных</w:t>
      </w:r>
      <w:r w:rsidRPr="00F63254">
        <w:rPr>
          <w:rFonts w:ascii="Times New Roman" w:hAnsi="Times New Roman" w:cs="Times New Roman"/>
          <w:sz w:val="28"/>
          <w:szCs w:val="28"/>
        </w:rPr>
        <w:t xml:space="preserve"> и </w:t>
      </w:r>
      <w:r w:rsidRPr="002F3C85">
        <w:rPr>
          <w:rFonts w:ascii="Times New Roman" w:hAnsi="Times New Roman" w:cs="Times New Roman"/>
          <w:b/>
          <w:i/>
          <w:sz w:val="28"/>
          <w:szCs w:val="28"/>
        </w:rPr>
        <w:t>предметных</w:t>
      </w:r>
      <w:r w:rsidRPr="00F63254">
        <w:rPr>
          <w:rFonts w:ascii="Times New Roman" w:hAnsi="Times New Roman" w:cs="Times New Roman"/>
          <w:sz w:val="28"/>
          <w:szCs w:val="28"/>
        </w:rPr>
        <w:t xml:space="preserve">. </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2F3C85">
        <w:rPr>
          <w:rFonts w:ascii="Times New Roman" w:hAnsi="Times New Roman" w:cs="Times New Roman"/>
          <w:b/>
          <w:i/>
          <w:sz w:val="28"/>
          <w:szCs w:val="28"/>
        </w:rPr>
        <w:t>Личностные результаты</w:t>
      </w:r>
      <w:r w:rsidRPr="006A751D">
        <w:rPr>
          <w:rFonts w:ascii="Times New Roman" w:hAnsi="Times New Roman" w:cs="Times New Roman"/>
          <w:sz w:val="28"/>
          <w:szCs w:val="28"/>
        </w:rPr>
        <w:t xml:space="preserve"> освоения АООП НОО обучающимися с ЗПР включают индивидуально-личностные качества и социальные </w:t>
      </w:r>
      <w:r w:rsidRPr="00CB20A1">
        <w:rPr>
          <w:rFonts w:ascii="Times New Roman" w:hAnsi="Times New Roman" w:cs="Times New Roman"/>
          <w:color w:val="auto"/>
          <w:sz w:val="28"/>
          <w:szCs w:val="28"/>
        </w:rPr>
        <w:t>(жизненные)</w:t>
      </w:r>
      <w:r w:rsidRPr="006A751D">
        <w:rPr>
          <w:rFonts w:ascii="Times New Roman" w:hAnsi="Times New Roman" w:cs="Times New Roman"/>
          <w:sz w:val="28"/>
          <w:szCs w:val="28"/>
        </w:rPr>
        <w:t xml:space="preserve"> компетенции, </w:t>
      </w:r>
      <w:r w:rsidRPr="006A751D">
        <w:rPr>
          <w:rFonts w:ascii="Times New Roman" w:hAnsi="Times New Roman" w:cs="Times New Roman"/>
          <w:color w:val="auto"/>
          <w:sz w:val="28"/>
          <w:szCs w:val="28"/>
        </w:rPr>
        <w:t>социально значимые ценностные установки, необходимые для достижения основной цели современного образования ― введения обучающихся с ЗПР в культуру, овладение ими социо-культурным опытом.</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eastAsia="Times New Roman" w:hAnsi="Times New Roman" w:cs="Times New Roman"/>
          <w:bCs/>
          <w:sz w:val="28"/>
          <w:szCs w:val="28"/>
        </w:rPr>
        <w:t xml:space="preserve">С учетом </w:t>
      </w:r>
      <w:r w:rsidRPr="006A751D">
        <w:rPr>
          <w:rFonts w:ascii="Times New Roman" w:hAnsi="Times New Roman" w:cs="Times New Roman"/>
          <w:sz w:val="28"/>
          <w:szCs w:val="28"/>
        </w:rPr>
        <w:t xml:space="preserve">индивидуальных возможностей и особых образовательных потребностей обучающихся с ЗПР </w:t>
      </w:r>
      <w:r w:rsidRPr="002F3C85">
        <w:rPr>
          <w:rFonts w:ascii="Times New Roman" w:eastAsia="Times New Roman" w:hAnsi="Times New Roman" w:cs="Times New Roman"/>
          <w:b/>
          <w:bCs/>
          <w:i/>
          <w:sz w:val="28"/>
          <w:szCs w:val="28"/>
        </w:rPr>
        <w:t>личностные результаты</w:t>
      </w:r>
      <w:r w:rsidRPr="006A751D">
        <w:rPr>
          <w:rFonts w:ascii="Times New Roman" w:eastAsia="Times New Roman" w:hAnsi="Times New Roman" w:cs="Times New Roman"/>
          <w:sz w:val="28"/>
          <w:szCs w:val="28"/>
        </w:rPr>
        <w:t xml:space="preserve"> освоения АООП НОО </w:t>
      </w:r>
      <w:r w:rsidR="00001401">
        <w:rPr>
          <w:rFonts w:ascii="Times New Roman" w:eastAsia="Times New Roman" w:hAnsi="Times New Roman" w:cs="Times New Roman"/>
          <w:sz w:val="28"/>
          <w:szCs w:val="28"/>
        </w:rPr>
        <w:t xml:space="preserve">должны </w:t>
      </w:r>
      <w:r w:rsidRPr="006A751D">
        <w:rPr>
          <w:rFonts w:ascii="Times New Roman" w:eastAsia="Times New Roman" w:hAnsi="Times New Roman" w:cs="Times New Roman"/>
          <w:sz w:val="28"/>
          <w:szCs w:val="28"/>
        </w:rPr>
        <w:t>отража</w:t>
      </w:r>
      <w:r w:rsidR="00001401">
        <w:rPr>
          <w:rFonts w:ascii="Times New Roman" w:eastAsia="Times New Roman" w:hAnsi="Times New Roman" w:cs="Times New Roman"/>
          <w:sz w:val="28"/>
          <w:szCs w:val="28"/>
        </w:rPr>
        <w:t>ть</w:t>
      </w:r>
      <w:r w:rsidRPr="006A751D">
        <w:rPr>
          <w:rFonts w:ascii="Times New Roman" w:eastAsia="Times New Roman" w:hAnsi="Times New Roman" w:cs="Times New Roman"/>
          <w:sz w:val="28"/>
          <w:szCs w:val="28"/>
        </w:rPr>
        <w:t>:</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 xml:space="preserve">1) осознание себя как гражданина России, формирование чувства гордости за свою Родину, российский народ и историю России, осознание своей этнической и национальной принадлежности; </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2) формирование целостного, социально ориентированного взгляда на мир в его органичном единстве природной и социальной частей;</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3) формирование уважительного отношения к иному мнению, истории и культуре других народов;</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4) овладение начальными навыками адаптации в динамично изменяющемся и развивающемся мире;</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bCs/>
          <w:sz w:val="28"/>
          <w:szCs w:val="28"/>
        </w:rPr>
        <w:lastRenderedPageBreak/>
        <w:t>5) принятие и освоение социальной роли обучающегося, формирование и развитие социально значимых мотивов учебной деятельности;</w:t>
      </w:r>
    </w:p>
    <w:p w:rsidR="00CB20A1" w:rsidRPr="006A751D" w:rsidRDefault="00CB20A1" w:rsidP="00CB20A1">
      <w:pPr>
        <w:spacing w:after="0" w:line="360" w:lineRule="auto"/>
        <w:ind w:firstLine="709"/>
        <w:jc w:val="both"/>
        <w:rPr>
          <w:rFonts w:ascii="Times New Roman" w:hAnsi="Times New Roman" w:cs="Times New Roman"/>
          <w:bCs/>
          <w:sz w:val="28"/>
          <w:szCs w:val="28"/>
        </w:rPr>
      </w:pPr>
      <w:r w:rsidRPr="006A751D">
        <w:rPr>
          <w:rFonts w:ascii="Times New Roman" w:hAnsi="Times New Roman" w:cs="Times New Roman"/>
          <w:sz w:val="28"/>
          <w:szCs w:val="28"/>
        </w:rPr>
        <w:t>6) способность к осмыслению социального окружения, своего места в нем, принятие соответствующих возрасту ценностей и социальных ролей;</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7) формирование эстетических потребностей, ценностей и чувств;</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8) развитие этических чувств, доброжелательности и эмоционально-нравственной отзывчивости, понимания и сопереживания чувствам других людей;</w:t>
      </w:r>
    </w:p>
    <w:p w:rsidR="00CB20A1" w:rsidRPr="006A751D" w:rsidRDefault="00CB20A1" w:rsidP="00CB20A1">
      <w:pPr>
        <w:pStyle w:val="ad"/>
        <w:spacing w:after="0" w:line="360" w:lineRule="auto"/>
        <w:ind w:firstLine="709"/>
        <w:jc w:val="both"/>
        <w:rPr>
          <w:rFonts w:ascii="Times New Roman" w:hAnsi="Times New Roman"/>
          <w:sz w:val="28"/>
          <w:szCs w:val="28"/>
        </w:rPr>
      </w:pPr>
      <w:r w:rsidRPr="006A751D">
        <w:rPr>
          <w:rFonts w:ascii="Times New Roman" w:hAnsi="Times New Roman"/>
          <w:sz w:val="28"/>
          <w:szCs w:val="28"/>
        </w:rPr>
        <w:t>9) развитие навыков сотрудничества со взрослыми и сверстниками в разных социальных ситуациях;</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 xml:space="preserve">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11) развитие адекватных представлений о собственных возможностях, о насущно необходимом жизнеобеспечении;</w:t>
      </w:r>
    </w:p>
    <w:p w:rsidR="00CB20A1" w:rsidRPr="006A751D" w:rsidRDefault="00CB20A1" w:rsidP="00CB20A1">
      <w:pPr>
        <w:spacing w:after="0" w:line="360" w:lineRule="auto"/>
        <w:ind w:firstLine="709"/>
        <w:jc w:val="both"/>
        <w:rPr>
          <w:rFonts w:ascii="Times New Roman" w:hAnsi="Times New Roman" w:cs="Times New Roman"/>
          <w:sz w:val="28"/>
          <w:szCs w:val="28"/>
        </w:rPr>
      </w:pPr>
      <w:r w:rsidRPr="006A751D">
        <w:rPr>
          <w:rFonts w:ascii="Times New Roman" w:hAnsi="Times New Roman" w:cs="Times New Roman"/>
          <w:sz w:val="28"/>
          <w:szCs w:val="28"/>
        </w:rPr>
        <w:t xml:space="preserve">12) овладение социально-бытовыми умениями, используемыми в повседневной жизни; </w:t>
      </w:r>
    </w:p>
    <w:p w:rsidR="00CB20A1" w:rsidRPr="006A751D" w:rsidRDefault="00CB20A1" w:rsidP="00CB20A1">
      <w:pPr>
        <w:spacing w:after="0" w:line="360" w:lineRule="auto"/>
        <w:ind w:firstLine="709"/>
        <w:jc w:val="both"/>
        <w:rPr>
          <w:rFonts w:ascii="Times New Roman" w:hAnsi="Times New Roman" w:cs="Times New Roman"/>
          <w:iCs/>
          <w:sz w:val="28"/>
          <w:szCs w:val="28"/>
        </w:rPr>
      </w:pPr>
      <w:r w:rsidRPr="006A751D">
        <w:rPr>
          <w:rFonts w:ascii="Times New Roman" w:hAnsi="Times New Roman" w:cs="Times New Roman"/>
          <w:sz w:val="28"/>
          <w:szCs w:val="28"/>
        </w:rPr>
        <w:t xml:space="preserve">13) владение навыками коммуникации и принятыми ритуалами социального взаимодействия, </w:t>
      </w:r>
      <w:r w:rsidRPr="006A751D">
        <w:rPr>
          <w:rFonts w:ascii="Times New Roman" w:hAnsi="Times New Roman" w:cs="Times New Roman"/>
          <w:iCs/>
          <w:sz w:val="28"/>
          <w:szCs w:val="28"/>
        </w:rPr>
        <w:t>в том числе с использованием информационных технологий;</w:t>
      </w:r>
    </w:p>
    <w:p w:rsidR="00CB20A1" w:rsidRPr="006A751D" w:rsidRDefault="00CB20A1" w:rsidP="00CB20A1">
      <w:pPr>
        <w:spacing w:after="0" w:line="360" w:lineRule="auto"/>
        <w:ind w:firstLine="709"/>
        <w:jc w:val="both"/>
        <w:rPr>
          <w:rFonts w:ascii="Times New Roman" w:hAnsi="Times New Roman" w:cs="Times New Roman"/>
          <w:color w:val="auto"/>
          <w:sz w:val="28"/>
          <w:szCs w:val="28"/>
        </w:rPr>
      </w:pPr>
      <w:r w:rsidRPr="006A751D">
        <w:rPr>
          <w:rFonts w:ascii="Times New Roman" w:hAnsi="Times New Roman" w:cs="Times New Roman"/>
          <w:iCs/>
          <w:sz w:val="28"/>
          <w:szCs w:val="28"/>
        </w:rPr>
        <w:t>14) </w:t>
      </w:r>
      <w:r w:rsidRPr="006A751D">
        <w:rPr>
          <w:rFonts w:ascii="Times New Roman" w:hAnsi="Times New Roman" w:cs="Times New Roman"/>
          <w:sz w:val="28"/>
          <w:szCs w:val="28"/>
        </w:rPr>
        <w:t>способность к осмыслению и дифференциации картины мира, ее временно-пространственной организации.</w:t>
      </w:r>
    </w:p>
    <w:p w:rsidR="00CB20A1" w:rsidRDefault="00CB20A1" w:rsidP="00CB20A1">
      <w:pPr>
        <w:spacing w:after="0" w:line="360" w:lineRule="auto"/>
        <w:ind w:firstLine="709"/>
        <w:jc w:val="both"/>
        <w:rPr>
          <w:rFonts w:ascii="Times New Roman" w:hAnsi="Times New Roman" w:cs="Times New Roman"/>
          <w:sz w:val="28"/>
          <w:szCs w:val="28"/>
        </w:rPr>
      </w:pPr>
      <w:r w:rsidRPr="002F3C85">
        <w:rPr>
          <w:rFonts w:ascii="Times New Roman" w:hAnsi="Times New Roman" w:cs="Times New Roman"/>
          <w:b/>
          <w:i/>
          <w:sz w:val="28"/>
          <w:szCs w:val="28"/>
        </w:rPr>
        <w:t>Метапредметные результаты</w:t>
      </w:r>
      <w:r w:rsidRPr="00F63254">
        <w:rPr>
          <w:rFonts w:ascii="Times New Roman" w:hAnsi="Times New Roman" w:cs="Times New Roman"/>
          <w:sz w:val="28"/>
          <w:szCs w:val="28"/>
        </w:rPr>
        <w:t xml:space="preserve"> освоения АООП НОО</w:t>
      </w:r>
      <w:r>
        <w:rPr>
          <w:rFonts w:ascii="Times New Roman" w:hAnsi="Times New Roman" w:cs="Times New Roman"/>
          <w:sz w:val="28"/>
          <w:szCs w:val="28"/>
        </w:rPr>
        <w:t xml:space="preserve"> </w:t>
      </w:r>
      <w:r w:rsidRPr="00F63254">
        <w:rPr>
          <w:rFonts w:ascii="Times New Roman" w:hAnsi="Times New Roman" w:cs="Times New Roman"/>
          <w:sz w:val="28"/>
          <w:szCs w:val="28"/>
        </w:rPr>
        <w:t>включаю</w:t>
      </w:r>
      <w:r>
        <w:rPr>
          <w:rFonts w:ascii="Times New Roman" w:hAnsi="Times New Roman" w:cs="Times New Roman"/>
          <w:sz w:val="28"/>
          <w:szCs w:val="28"/>
        </w:rPr>
        <w:t>т</w:t>
      </w:r>
      <w:r w:rsidRPr="00F63254">
        <w:rPr>
          <w:rFonts w:ascii="Times New Roman" w:hAnsi="Times New Roman" w:cs="Times New Roman"/>
          <w:sz w:val="28"/>
          <w:szCs w:val="28"/>
        </w:rPr>
        <w:t xml:space="preserve">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r>
        <w:rPr>
          <w:rFonts w:ascii="Times New Roman" w:hAnsi="Times New Roman" w:cs="Times New Roman"/>
          <w:sz w:val="28"/>
          <w:szCs w:val="28"/>
        </w:rPr>
        <w:t>.</w:t>
      </w:r>
    </w:p>
    <w:p w:rsidR="00CB20A1" w:rsidRPr="00510774" w:rsidRDefault="00CB20A1" w:rsidP="00CB20A1">
      <w:pPr>
        <w:spacing w:after="0" w:line="360" w:lineRule="auto"/>
        <w:ind w:firstLine="709"/>
        <w:jc w:val="both"/>
        <w:rPr>
          <w:rFonts w:ascii="Times New Roman" w:hAnsi="Times New Roman" w:cs="Times New Roman"/>
          <w:bCs/>
          <w:sz w:val="28"/>
          <w:szCs w:val="28"/>
        </w:rPr>
      </w:pPr>
      <w:r w:rsidRPr="00510774">
        <w:rPr>
          <w:rFonts w:ascii="Times New Roman" w:eastAsia="Times New Roman" w:hAnsi="Times New Roman" w:cs="Times New Roman"/>
          <w:bCs/>
          <w:sz w:val="28"/>
          <w:szCs w:val="28"/>
        </w:rPr>
        <w:lastRenderedPageBreak/>
        <w:t>С учетом</w:t>
      </w:r>
      <w:r>
        <w:rPr>
          <w:rFonts w:ascii="Times New Roman" w:eastAsia="Times New Roman" w:hAnsi="Times New Roman" w:cs="Times New Roman"/>
          <w:bCs/>
          <w:sz w:val="28"/>
          <w:szCs w:val="28"/>
        </w:rPr>
        <w:t xml:space="preserve"> </w:t>
      </w:r>
      <w:r w:rsidRPr="00510774">
        <w:rPr>
          <w:rFonts w:ascii="Times New Roman" w:hAnsi="Times New Roman" w:cs="Times New Roman"/>
          <w:sz w:val="28"/>
          <w:szCs w:val="28"/>
        </w:rPr>
        <w:t xml:space="preserve">индивидуальных возможностей и особых образовательных потребностей обучающихся с ЗПР </w:t>
      </w:r>
      <w:r w:rsidRPr="002F3C85">
        <w:rPr>
          <w:rFonts w:ascii="Times New Roman" w:eastAsia="Times New Roman" w:hAnsi="Times New Roman" w:cs="Times New Roman"/>
          <w:b/>
          <w:bCs/>
          <w:i/>
          <w:sz w:val="28"/>
          <w:szCs w:val="28"/>
        </w:rPr>
        <w:t>метапредметные результаты</w:t>
      </w:r>
      <w:r w:rsidRPr="00510774">
        <w:rPr>
          <w:rFonts w:ascii="Times New Roman" w:eastAsia="Times New Roman" w:hAnsi="Times New Roman" w:cs="Times New Roman"/>
          <w:sz w:val="28"/>
          <w:szCs w:val="28"/>
        </w:rPr>
        <w:t xml:space="preserve"> освоения АООП НОО </w:t>
      </w:r>
      <w:r w:rsidR="00001401">
        <w:rPr>
          <w:rFonts w:ascii="Times New Roman" w:eastAsia="Times New Roman" w:hAnsi="Times New Roman" w:cs="Times New Roman"/>
          <w:sz w:val="28"/>
          <w:szCs w:val="28"/>
        </w:rPr>
        <w:t xml:space="preserve">должны </w:t>
      </w:r>
      <w:r w:rsidRPr="00510774">
        <w:rPr>
          <w:rFonts w:ascii="Times New Roman" w:eastAsia="Times New Roman" w:hAnsi="Times New Roman" w:cs="Times New Roman"/>
          <w:sz w:val="28"/>
          <w:szCs w:val="28"/>
        </w:rPr>
        <w:t>отража</w:t>
      </w:r>
      <w:r w:rsidR="00001401">
        <w:rPr>
          <w:rFonts w:ascii="Times New Roman" w:eastAsia="Times New Roman" w:hAnsi="Times New Roman" w:cs="Times New Roman"/>
          <w:sz w:val="28"/>
          <w:szCs w:val="28"/>
        </w:rPr>
        <w:t>ть</w:t>
      </w:r>
      <w:r w:rsidRPr="00510774">
        <w:rPr>
          <w:rFonts w:ascii="Times New Roman" w:eastAsia="Times New Roman" w:hAnsi="Times New Roman" w:cs="Times New Roman"/>
          <w:sz w:val="28"/>
          <w:szCs w:val="28"/>
        </w:rPr>
        <w:t>:</w:t>
      </w:r>
    </w:p>
    <w:p w:rsidR="00CB20A1" w:rsidRPr="00510774" w:rsidRDefault="00CB20A1" w:rsidP="00CB20A1">
      <w:pPr>
        <w:spacing w:after="0" w:line="360" w:lineRule="auto"/>
        <w:ind w:firstLine="709"/>
        <w:jc w:val="both"/>
        <w:rPr>
          <w:rFonts w:ascii="Times New Roman" w:hAnsi="Times New Roman" w:cs="Times New Roman"/>
          <w:bCs/>
          <w:sz w:val="28"/>
          <w:szCs w:val="28"/>
        </w:rPr>
      </w:pPr>
      <w:r w:rsidRPr="00510774">
        <w:rPr>
          <w:rFonts w:ascii="Times New Roman" w:hAnsi="Times New Roman" w:cs="Times New Roman"/>
          <w:bCs/>
          <w:sz w:val="28"/>
          <w:szCs w:val="28"/>
        </w:rPr>
        <w:t>1) овладение способностью принимать и сохранять цели и задачи решения типовых учебных и практических задач, коллективного поиска средств их осуществления;</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2)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3)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4) использование речевых средств и средств информационных и коммуникационных технологий (далее - ИКТ) для решения коммуникативных и познавательных задач;</w:t>
      </w:r>
    </w:p>
    <w:p w:rsidR="00CB20A1" w:rsidRPr="00510774" w:rsidRDefault="00CB20A1" w:rsidP="00CB20A1">
      <w:pPr>
        <w:spacing w:after="0" w:line="360" w:lineRule="auto"/>
        <w:ind w:firstLine="709"/>
        <w:jc w:val="both"/>
        <w:rPr>
          <w:rFonts w:ascii="Times New Roman" w:hAnsi="Times New Roman" w:cs="Times New Roman"/>
          <w:sz w:val="28"/>
          <w:szCs w:val="28"/>
        </w:rPr>
      </w:pPr>
      <w:r w:rsidRPr="00510774">
        <w:rPr>
          <w:rFonts w:ascii="Times New Roman" w:hAnsi="Times New Roman" w:cs="Times New Roman"/>
          <w:bCs/>
          <w:sz w:val="28"/>
          <w:szCs w:val="28"/>
        </w:rPr>
        <w:t>5) </w:t>
      </w:r>
      <w:r w:rsidRPr="00510774">
        <w:rPr>
          <w:rFonts w:ascii="Times New Roman" w:hAnsi="Times New Roman" w:cs="Times New Roman"/>
          <w:sz w:val="28"/>
          <w:szCs w:val="28"/>
        </w:rPr>
        <w:t xml:space="preserve">овладение навыками смыслового чтения </w:t>
      </w:r>
      <w:r w:rsidRPr="00510774">
        <w:rPr>
          <w:rFonts w:ascii="Times New Roman" w:hAnsi="Times New Roman" w:cs="Times New Roman"/>
          <w:bCs/>
          <w:sz w:val="28"/>
          <w:szCs w:val="28"/>
        </w:rPr>
        <w:t>доступных по содержанию и объему художественных текстов и научно-популярных статей в соответствии с целями и задачами;</w:t>
      </w:r>
      <w:r w:rsidRPr="00510774">
        <w:rPr>
          <w:rFonts w:ascii="Times New Roman" w:hAnsi="Times New Roman" w:cs="Times New Roman"/>
          <w:sz w:val="28"/>
          <w:szCs w:val="28"/>
        </w:rPr>
        <w:t xml:space="preserve"> осознанно строить речевое высказывание в соответствии с задачами коммуникации и составлять тексты в устной и письменной формах;</w:t>
      </w:r>
    </w:p>
    <w:p w:rsidR="00CB20A1" w:rsidRPr="00510774" w:rsidRDefault="00CB20A1" w:rsidP="00CB20A1">
      <w:pPr>
        <w:spacing w:after="0" w:line="360" w:lineRule="auto"/>
        <w:ind w:firstLine="709"/>
        <w:jc w:val="both"/>
        <w:rPr>
          <w:rFonts w:ascii="Times New Roman" w:hAnsi="Times New Roman" w:cs="Times New Roman"/>
          <w:sz w:val="28"/>
          <w:szCs w:val="28"/>
        </w:rPr>
      </w:pPr>
      <w:r w:rsidRPr="00510774">
        <w:rPr>
          <w:rFonts w:ascii="Times New Roman" w:hAnsi="Times New Roman" w:cs="Times New Roman"/>
          <w:bCs/>
          <w:sz w:val="28"/>
          <w:szCs w:val="28"/>
        </w:rPr>
        <w:t>6) </w:t>
      </w:r>
      <w:r w:rsidRPr="00510774">
        <w:rPr>
          <w:rFonts w:ascii="Times New Roman" w:hAnsi="Times New Roman" w:cs="Times New Roman"/>
          <w:sz w:val="28"/>
          <w:szCs w:val="28"/>
        </w:rPr>
        <w:t xml:space="preserve">овладение логическими действиями сравнения, анализа, синтеза, обобщения, классификации </w:t>
      </w:r>
      <w:r w:rsidRPr="00510774">
        <w:rPr>
          <w:rFonts w:ascii="Times New Roman" w:hAnsi="Times New Roman" w:cs="Times New Roman"/>
          <w:bCs/>
          <w:sz w:val="28"/>
          <w:szCs w:val="28"/>
        </w:rPr>
        <w:t>по родовидовым признакам</w:t>
      </w:r>
      <w:r w:rsidRPr="00510774">
        <w:rPr>
          <w:rFonts w:ascii="Times New Roman" w:hAnsi="Times New Roman" w:cs="Times New Roman"/>
          <w:sz w:val="28"/>
          <w:szCs w:val="28"/>
        </w:rPr>
        <w:t xml:space="preserve">, установления аналогий и причинно-следственных связей, построения рассуждений, отнесения к известным понятиям </w:t>
      </w:r>
      <w:r w:rsidRPr="00510774">
        <w:rPr>
          <w:rFonts w:ascii="Times New Roman" w:hAnsi="Times New Roman" w:cs="Times New Roman"/>
          <w:bCs/>
          <w:sz w:val="28"/>
          <w:szCs w:val="28"/>
        </w:rPr>
        <w:t>на уровне, соответствующем индивидуальным возможностям</w:t>
      </w:r>
      <w:r w:rsidRPr="00510774">
        <w:rPr>
          <w:rFonts w:ascii="Times New Roman" w:hAnsi="Times New Roman" w:cs="Times New Roman"/>
          <w:sz w:val="28"/>
          <w:szCs w:val="28"/>
        </w:rPr>
        <w:t>;</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7)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lastRenderedPageBreak/>
        <w:t>8)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9) готовность конструктивно разрешать конфликты посредством учета интересов сторон и сотрудничества;</w:t>
      </w:r>
    </w:p>
    <w:p w:rsidR="00CB20A1" w:rsidRPr="00510774" w:rsidRDefault="00CB20A1" w:rsidP="00CB20A1">
      <w:pPr>
        <w:pStyle w:val="ad"/>
        <w:spacing w:after="0" w:line="360" w:lineRule="auto"/>
        <w:ind w:firstLine="709"/>
        <w:jc w:val="both"/>
        <w:rPr>
          <w:rFonts w:ascii="Times New Roman" w:hAnsi="Times New Roman"/>
          <w:sz w:val="28"/>
          <w:szCs w:val="28"/>
        </w:rPr>
      </w:pPr>
      <w:r w:rsidRPr="00510774">
        <w:rPr>
          <w:rFonts w:ascii="Times New Roman" w:hAnsi="Times New Roman"/>
          <w:sz w:val="28"/>
          <w:szCs w:val="28"/>
        </w:rPr>
        <w:t>10) 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содержанием конкретного учебного предмета;</w:t>
      </w:r>
    </w:p>
    <w:p w:rsidR="00CB20A1" w:rsidRPr="00510774" w:rsidRDefault="00CB20A1" w:rsidP="00CB20A1">
      <w:pPr>
        <w:spacing w:after="0" w:line="360" w:lineRule="auto"/>
        <w:ind w:firstLine="709"/>
        <w:jc w:val="both"/>
        <w:rPr>
          <w:rFonts w:ascii="Times New Roman" w:hAnsi="Times New Roman" w:cs="Times New Roman"/>
          <w:sz w:val="28"/>
          <w:szCs w:val="28"/>
        </w:rPr>
      </w:pPr>
      <w:r w:rsidRPr="00510774">
        <w:rPr>
          <w:rFonts w:ascii="Times New Roman" w:hAnsi="Times New Roman" w:cs="Times New Roman"/>
          <w:bCs/>
          <w:sz w:val="28"/>
          <w:szCs w:val="28"/>
        </w:rPr>
        <w:t>11) овладение некоторыми базовыми предметными и межпредметными понятиями, отражающими доступные существенные связи и отношения между объектами и процессами.</w:t>
      </w:r>
    </w:p>
    <w:p w:rsidR="00CB20A1" w:rsidRDefault="00CB20A1" w:rsidP="00CB20A1">
      <w:pPr>
        <w:spacing w:after="0" w:line="360" w:lineRule="auto"/>
        <w:ind w:firstLine="709"/>
        <w:jc w:val="both"/>
        <w:rPr>
          <w:rFonts w:ascii="Times New Roman" w:hAnsi="Times New Roman" w:cs="Times New Roman"/>
          <w:bCs/>
          <w:color w:val="000000"/>
          <w:kern w:val="28"/>
          <w:sz w:val="28"/>
          <w:szCs w:val="28"/>
        </w:rPr>
      </w:pPr>
      <w:r w:rsidRPr="002F3C85">
        <w:rPr>
          <w:rFonts w:ascii="Times New Roman" w:hAnsi="Times New Roman" w:cs="Times New Roman"/>
          <w:b/>
          <w:bCs/>
          <w:i/>
          <w:color w:val="000000"/>
          <w:kern w:val="28"/>
          <w:sz w:val="28"/>
          <w:szCs w:val="28"/>
        </w:rPr>
        <w:t>Предметные результаты</w:t>
      </w:r>
      <w:r w:rsidRPr="00510774">
        <w:rPr>
          <w:rFonts w:ascii="Times New Roman" w:hAnsi="Times New Roman" w:cs="Times New Roman"/>
          <w:bCs/>
          <w:color w:val="000000"/>
          <w:kern w:val="28"/>
          <w:sz w:val="28"/>
          <w:szCs w:val="28"/>
        </w:rPr>
        <w:t xml:space="preserve"> освоения АООП НОО с учетом специфики содержания </w:t>
      </w:r>
      <w:r>
        <w:rPr>
          <w:rFonts w:ascii="Times New Roman" w:hAnsi="Times New Roman" w:cs="Times New Roman"/>
          <w:bCs/>
          <w:color w:val="000000"/>
          <w:kern w:val="28"/>
          <w:sz w:val="28"/>
          <w:szCs w:val="28"/>
        </w:rPr>
        <w:t>предметных</w:t>
      </w:r>
      <w:r w:rsidRPr="00510774">
        <w:rPr>
          <w:rFonts w:ascii="Times New Roman" w:hAnsi="Times New Roman" w:cs="Times New Roman"/>
          <w:bCs/>
          <w:color w:val="000000"/>
          <w:kern w:val="28"/>
          <w:sz w:val="28"/>
          <w:szCs w:val="28"/>
        </w:rPr>
        <w:t xml:space="preserve"> областей включаю</w:t>
      </w:r>
      <w:r>
        <w:rPr>
          <w:rFonts w:ascii="Times New Roman" w:hAnsi="Times New Roman" w:cs="Times New Roman"/>
          <w:bCs/>
          <w:color w:val="000000"/>
          <w:kern w:val="28"/>
          <w:sz w:val="28"/>
          <w:szCs w:val="28"/>
        </w:rPr>
        <w:t>т</w:t>
      </w:r>
      <w:r w:rsidRPr="00510774">
        <w:rPr>
          <w:rFonts w:ascii="Times New Roman" w:hAnsi="Times New Roman" w:cs="Times New Roman"/>
          <w:bCs/>
          <w:color w:val="000000"/>
          <w:kern w:val="28"/>
          <w:sz w:val="28"/>
          <w:szCs w:val="28"/>
        </w:rPr>
        <w:t xml:space="preserve"> </w:t>
      </w:r>
      <w:r w:rsidR="004B5FE0" w:rsidRPr="00455C3B">
        <w:rPr>
          <w:rFonts w:ascii="Times New Roman" w:hAnsi="Times New Roman" w:cs="Times New Roman"/>
          <w:color w:val="auto"/>
          <w:sz w:val="28"/>
          <w:szCs w:val="28"/>
        </w:rPr>
        <w:t>освоенные обучающимися знания и умения, специфичные для каждой предметной области, готовность их применения</w:t>
      </w:r>
      <w:r>
        <w:rPr>
          <w:rFonts w:ascii="Times New Roman" w:hAnsi="Times New Roman" w:cs="Times New Roman"/>
          <w:bCs/>
          <w:color w:val="000000"/>
          <w:kern w:val="28"/>
          <w:sz w:val="28"/>
          <w:szCs w:val="28"/>
        </w:rPr>
        <w:t>.</w:t>
      </w:r>
    </w:p>
    <w:p w:rsidR="00CB20A1" w:rsidRPr="000D15CF" w:rsidRDefault="00CB20A1" w:rsidP="00CB20A1">
      <w:pPr>
        <w:spacing w:after="0" w:line="360" w:lineRule="auto"/>
        <w:ind w:firstLine="709"/>
        <w:jc w:val="both"/>
        <w:rPr>
          <w:rFonts w:ascii="Times New Roman" w:hAnsi="Times New Roman" w:cs="Times New Roman"/>
          <w:bCs/>
          <w:color w:val="000000"/>
          <w:kern w:val="28"/>
          <w:sz w:val="28"/>
          <w:szCs w:val="28"/>
        </w:rPr>
      </w:pPr>
      <w:r w:rsidRPr="000D15CF">
        <w:rPr>
          <w:rFonts w:ascii="Times New Roman" w:eastAsia="Times New Roman" w:hAnsi="Times New Roman" w:cs="Times New Roman"/>
          <w:bCs/>
          <w:sz w:val="28"/>
          <w:szCs w:val="28"/>
        </w:rPr>
        <w:t xml:space="preserve">С учетом </w:t>
      </w:r>
      <w:r w:rsidRPr="000D15CF">
        <w:rPr>
          <w:rFonts w:ascii="Times New Roman" w:hAnsi="Times New Roman" w:cs="Times New Roman"/>
          <w:sz w:val="28"/>
          <w:szCs w:val="28"/>
        </w:rPr>
        <w:t xml:space="preserve">индивидуальных возможностей и особых образовательных потребностей обучающихся с ЗПР </w:t>
      </w:r>
      <w:r w:rsidRPr="002F3C85">
        <w:rPr>
          <w:rFonts w:ascii="Times New Roman" w:hAnsi="Times New Roman" w:cs="Times New Roman"/>
          <w:b/>
          <w:i/>
          <w:sz w:val="28"/>
          <w:szCs w:val="28"/>
        </w:rPr>
        <w:t>предметные результаты</w:t>
      </w:r>
      <w:r w:rsidRPr="000D15CF">
        <w:rPr>
          <w:rFonts w:ascii="Times New Roman" w:hAnsi="Times New Roman" w:cs="Times New Roman"/>
          <w:sz w:val="28"/>
          <w:szCs w:val="28"/>
        </w:rPr>
        <w:t xml:space="preserve"> </w:t>
      </w:r>
      <w:r w:rsidR="00001401">
        <w:rPr>
          <w:rFonts w:ascii="Times New Roman" w:hAnsi="Times New Roman" w:cs="Times New Roman"/>
          <w:sz w:val="28"/>
          <w:szCs w:val="28"/>
        </w:rPr>
        <w:t xml:space="preserve">должны </w:t>
      </w:r>
      <w:r w:rsidRPr="000D15CF">
        <w:rPr>
          <w:rFonts w:ascii="Times New Roman" w:hAnsi="Times New Roman" w:cs="Times New Roman"/>
          <w:sz w:val="28"/>
          <w:szCs w:val="28"/>
        </w:rPr>
        <w:t>отража</w:t>
      </w:r>
      <w:r w:rsidR="00001401">
        <w:rPr>
          <w:rFonts w:ascii="Times New Roman" w:hAnsi="Times New Roman" w:cs="Times New Roman"/>
          <w:sz w:val="28"/>
          <w:szCs w:val="28"/>
        </w:rPr>
        <w:t>ть</w:t>
      </w:r>
      <w:r w:rsidRPr="000D15CF">
        <w:rPr>
          <w:rFonts w:ascii="Times New Roman" w:hAnsi="Times New Roman" w:cs="Times New Roman"/>
          <w:sz w:val="28"/>
          <w:szCs w:val="28"/>
        </w:rPr>
        <w:t>:</w:t>
      </w:r>
    </w:p>
    <w:p w:rsidR="00CB20A1" w:rsidRPr="000D15CF" w:rsidRDefault="00CB20A1" w:rsidP="00CB20A1">
      <w:pPr>
        <w:autoSpaceDE w:val="0"/>
        <w:spacing w:after="0" w:line="360" w:lineRule="auto"/>
        <w:ind w:firstLine="720"/>
        <w:jc w:val="both"/>
        <w:rPr>
          <w:rFonts w:ascii="Times New Roman" w:hAnsi="Times New Roman" w:cs="Times New Roman"/>
          <w:b/>
          <w:bCs/>
          <w:color w:val="000000"/>
          <w:sz w:val="28"/>
          <w:szCs w:val="28"/>
        </w:rPr>
      </w:pPr>
      <w:r w:rsidRPr="000D15CF">
        <w:rPr>
          <w:rFonts w:ascii="Times New Roman" w:hAnsi="Times New Roman" w:cs="Times New Roman"/>
          <w:b/>
          <w:bCs/>
          <w:color w:val="000000"/>
          <w:sz w:val="28"/>
          <w:szCs w:val="28"/>
        </w:rPr>
        <w:t>Филология</w:t>
      </w:r>
    </w:p>
    <w:p w:rsidR="00CB20A1" w:rsidRPr="000D15CF" w:rsidRDefault="00CB20A1" w:rsidP="00CB20A1">
      <w:pPr>
        <w:autoSpaceDE w:val="0"/>
        <w:spacing w:after="0" w:line="360" w:lineRule="auto"/>
        <w:ind w:firstLine="720"/>
        <w:rPr>
          <w:rFonts w:ascii="Times New Roman" w:hAnsi="Times New Roman" w:cs="Times New Roman"/>
          <w:b/>
          <w:bCs/>
          <w:i/>
          <w:color w:val="000000"/>
          <w:sz w:val="28"/>
          <w:szCs w:val="28"/>
        </w:rPr>
      </w:pPr>
      <w:r w:rsidRPr="000D15CF">
        <w:rPr>
          <w:rFonts w:ascii="Times New Roman" w:hAnsi="Times New Roman" w:cs="Times New Roman"/>
          <w:b/>
          <w:bCs/>
          <w:i/>
          <w:color w:val="000000"/>
          <w:sz w:val="28"/>
          <w:szCs w:val="28"/>
        </w:rPr>
        <w:t>Русский язык. Родной язык:</w:t>
      </w:r>
    </w:p>
    <w:p w:rsidR="00CB20A1" w:rsidRPr="000D15CF" w:rsidRDefault="00CB20A1" w:rsidP="000C5522">
      <w:pPr>
        <w:numPr>
          <w:ilvl w:val="0"/>
          <w:numId w:val="12"/>
        </w:numPr>
        <w:autoSpaceDE w:val="0"/>
        <w:spacing w:after="0" w:line="360" w:lineRule="auto"/>
        <w:ind w:firstLine="720"/>
        <w:jc w:val="both"/>
        <w:rPr>
          <w:rFonts w:ascii="Times New Roman" w:hAnsi="Times New Roman" w:cs="Times New Roman"/>
          <w:bCs/>
          <w:color w:val="000000"/>
          <w:sz w:val="28"/>
          <w:szCs w:val="28"/>
        </w:rPr>
      </w:pPr>
      <w:r w:rsidRPr="000D15CF">
        <w:rPr>
          <w:rFonts w:ascii="Times New Roman" w:hAnsi="Times New Roman" w:cs="Times New Roman"/>
          <w:bCs/>
          <w:color w:val="000000"/>
          <w:sz w:val="28"/>
          <w:szCs w:val="28"/>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CB20A1" w:rsidRPr="000D15CF" w:rsidRDefault="00CB20A1" w:rsidP="000C5522">
      <w:pPr>
        <w:pStyle w:val="af2"/>
        <w:numPr>
          <w:ilvl w:val="0"/>
          <w:numId w:val="12"/>
        </w:numPr>
        <w:suppressAutoHyphens/>
        <w:ind w:firstLine="720"/>
        <w:contextualSpacing w:val="0"/>
        <w:jc w:val="both"/>
        <w:rPr>
          <w:bCs/>
          <w:caps w:val="0"/>
          <w:color w:val="000000"/>
          <w:sz w:val="28"/>
          <w:szCs w:val="28"/>
        </w:rPr>
      </w:pPr>
      <w:r w:rsidRPr="000D15CF">
        <w:rPr>
          <w:bCs/>
          <w:caps w:val="0"/>
          <w:color w:val="000000"/>
          <w:sz w:val="28"/>
          <w:szCs w:val="28"/>
        </w:rPr>
        <w:t>формирование интереса к изучению родного (русского) языка;</w:t>
      </w:r>
    </w:p>
    <w:p w:rsidR="00CB20A1" w:rsidRPr="000D15CF" w:rsidRDefault="00CB20A1" w:rsidP="000C5522">
      <w:pPr>
        <w:numPr>
          <w:ilvl w:val="0"/>
          <w:numId w:val="12"/>
        </w:numPr>
        <w:autoSpaceDE w:val="0"/>
        <w:spacing w:after="0" w:line="360" w:lineRule="auto"/>
        <w:ind w:firstLine="720"/>
        <w:jc w:val="both"/>
        <w:rPr>
          <w:rFonts w:ascii="Times New Roman" w:hAnsi="Times New Roman" w:cs="Times New Roman"/>
          <w:bCs/>
          <w:color w:val="000000"/>
          <w:sz w:val="28"/>
          <w:szCs w:val="28"/>
        </w:rPr>
      </w:pPr>
      <w:r w:rsidRPr="000D15CF">
        <w:rPr>
          <w:rFonts w:ascii="Times New Roman" w:hAnsi="Times New Roman" w:cs="Times New Roman"/>
          <w:bCs/>
          <w:color w:val="000000"/>
          <w:sz w:val="28"/>
          <w:szCs w:val="28"/>
        </w:rPr>
        <w:t xml:space="preserve">овладение первоначальными представлениями о правилах речевого этикета; </w:t>
      </w:r>
    </w:p>
    <w:p w:rsidR="00CB20A1" w:rsidRPr="000D15CF" w:rsidRDefault="00CB20A1" w:rsidP="000C5522">
      <w:pPr>
        <w:pStyle w:val="af2"/>
        <w:numPr>
          <w:ilvl w:val="0"/>
          <w:numId w:val="12"/>
        </w:numPr>
        <w:suppressAutoHyphens/>
        <w:ind w:firstLine="720"/>
        <w:contextualSpacing w:val="0"/>
        <w:jc w:val="both"/>
        <w:rPr>
          <w:bCs/>
          <w:caps w:val="0"/>
          <w:color w:val="000000"/>
          <w:sz w:val="28"/>
          <w:szCs w:val="28"/>
        </w:rPr>
      </w:pPr>
      <w:r w:rsidRPr="000D15CF">
        <w:rPr>
          <w:bCs/>
          <w:caps w:val="0"/>
          <w:color w:val="000000"/>
          <w:sz w:val="28"/>
          <w:szCs w:val="28"/>
        </w:rPr>
        <w:t>овладение основами грамотного письма;</w:t>
      </w:r>
    </w:p>
    <w:p w:rsidR="00CB20A1" w:rsidRPr="000D15CF" w:rsidRDefault="00CB20A1" w:rsidP="000C5522">
      <w:pPr>
        <w:pStyle w:val="af2"/>
        <w:numPr>
          <w:ilvl w:val="0"/>
          <w:numId w:val="12"/>
        </w:numPr>
        <w:suppressAutoHyphens/>
        <w:ind w:firstLine="720"/>
        <w:contextualSpacing w:val="0"/>
        <w:jc w:val="both"/>
        <w:rPr>
          <w:bCs/>
          <w:caps w:val="0"/>
          <w:color w:val="000000"/>
          <w:sz w:val="28"/>
          <w:szCs w:val="28"/>
        </w:rPr>
      </w:pPr>
      <w:r w:rsidRPr="000D15CF">
        <w:rPr>
          <w:bCs/>
          <w:caps w:val="0"/>
          <w:color w:val="000000"/>
          <w:sz w:val="28"/>
          <w:szCs w:val="28"/>
        </w:rPr>
        <w:t>овладение обучающимися коммуникативно-речевыми умениями, необходимыми для совершенствования их речевой практики;</w:t>
      </w:r>
    </w:p>
    <w:p w:rsidR="00CB20A1" w:rsidRPr="000D15CF" w:rsidRDefault="00CB20A1" w:rsidP="000C5522">
      <w:pPr>
        <w:numPr>
          <w:ilvl w:val="0"/>
          <w:numId w:val="12"/>
        </w:numPr>
        <w:autoSpaceDE w:val="0"/>
        <w:spacing w:after="0" w:line="360" w:lineRule="auto"/>
        <w:ind w:firstLine="720"/>
        <w:jc w:val="both"/>
        <w:rPr>
          <w:rFonts w:ascii="Times New Roman" w:hAnsi="Times New Roman" w:cs="Times New Roman"/>
          <w:bCs/>
          <w:color w:val="000000"/>
          <w:sz w:val="28"/>
          <w:szCs w:val="28"/>
        </w:rPr>
      </w:pPr>
      <w:r w:rsidRPr="000D15CF">
        <w:rPr>
          <w:rFonts w:ascii="Times New Roman" w:hAnsi="Times New Roman" w:cs="Times New Roman"/>
          <w:bCs/>
          <w:color w:val="000000"/>
          <w:sz w:val="28"/>
          <w:szCs w:val="28"/>
        </w:rPr>
        <w:lastRenderedPageBreak/>
        <w:t>формирование позитивного отношения к правильной устной и письменной речи как показателям общей культуры и гражданской позиции человека;</w:t>
      </w:r>
    </w:p>
    <w:p w:rsidR="00CB20A1" w:rsidRPr="000D15CF" w:rsidRDefault="00CB20A1" w:rsidP="000C5522">
      <w:pPr>
        <w:pStyle w:val="af2"/>
        <w:numPr>
          <w:ilvl w:val="0"/>
          <w:numId w:val="12"/>
        </w:numPr>
        <w:suppressAutoHyphens/>
        <w:ind w:firstLine="709"/>
        <w:contextualSpacing w:val="0"/>
        <w:jc w:val="both"/>
        <w:rPr>
          <w:bCs/>
          <w:caps w:val="0"/>
          <w:color w:val="000000"/>
          <w:sz w:val="28"/>
          <w:szCs w:val="28"/>
        </w:rPr>
      </w:pPr>
      <w:r w:rsidRPr="000D15CF">
        <w:rPr>
          <w:bCs/>
          <w:caps w:val="0"/>
          <w:color w:val="000000"/>
          <w:sz w:val="28"/>
          <w:szCs w:val="28"/>
        </w:rPr>
        <w:t>использование знаний в области русского языка и сформированных грамматико-орфографических умений для решения практических задач.</w:t>
      </w:r>
    </w:p>
    <w:p w:rsidR="00CB20A1" w:rsidRPr="000D15CF" w:rsidRDefault="00CB20A1" w:rsidP="00CB20A1">
      <w:pPr>
        <w:tabs>
          <w:tab w:val="left" w:pos="1080"/>
        </w:tabs>
        <w:autoSpaceDE w:val="0"/>
        <w:spacing w:after="0" w:line="360" w:lineRule="auto"/>
        <w:ind w:firstLine="720"/>
        <w:jc w:val="both"/>
        <w:rPr>
          <w:rFonts w:ascii="Times New Roman" w:hAnsi="Times New Roman" w:cs="Times New Roman"/>
          <w:b/>
          <w:bCs/>
          <w:i/>
          <w:color w:val="000000"/>
          <w:sz w:val="28"/>
          <w:szCs w:val="28"/>
        </w:rPr>
      </w:pPr>
      <w:r w:rsidRPr="000D15CF">
        <w:rPr>
          <w:rFonts w:ascii="Times New Roman" w:hAnsi="Times New Roman" w:cs="Times New Roman"/>
          <w:b/>
          <w:bCs/>
          <w:i/>
          <w:color w:val="000000"/>
          <w:sz w:val="28"/>
          <w:szCs w:val="28"/>
        </w:rPr>
        <w:t>Литературное чтение. Литературное чтение на родном языке:</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понимание литературы как явления национальной и мировой культуры, средства сохранения и передачи нравственных ценностей и традиций;</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 </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осознанное, правильное, плавное чтение вслух целыми словами с использованием некоторых средств устной выразительности речи;</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понимание роли чтения, использование разных видов чтения; </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достижение необходимого для продолжения образования уровня читательской компетентности, общего речевого развития, т.е.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формирование потребности в систематическом чтении; </w:t>
      </w:r>
    </w:p>
    <w:p w:rsidR="00CB20A1" w:rsidRPr="000D15CF" w:rsidRDefault="00CB20A1" w:rsidP="000C5522">
      <w:pPr>
        <w:pStyle w:val="af2"/>
        <w:numPr>
          <w:ilvl w:val="0"/>
          <w:numId w:val="15"/>
        </w:numPr>
        <w:suppressAutoHyphens/>
        <w:ind w:firstLine="709"/>
        <w:contextualSpacing w:val="0"/>
        <w:jc w:val="both"/>
        <w:rPr>
          <w:bCs/>
          <w:caps w:val="0"/>
          <w:color w:val="000000"/>
          <w:sz w:val="28"/>
          <w:szCs w:val="28"/>
        </w:rPr>
      </w:pPr>
      <w:r w:rsidRPr="000D15CF">
        <w:rPr>
          <w:bCs/>
          <w:caps w:val="0"/>
          <w:color w:val="000000"/>
          <w:sz w:val="28"/>
          <w:szCs w:val="28"/>
        </w:rPr>
        <w:t xml:space="preserve">выбор с помощью взрослого интересующей литературы. </w:t>
      </w:r>
    </w:p>
    <w:p w:rsidR="00CB20A1" w:rsidRPr="00F63254" w:rsidRDefault="00CB20A1" w:rsidP="00CB20A1">
      <w:pPr>
        <w:autoSpaceDE w:val="0"/>
        <w:spacing w:after="0" w:line="360" w:lineRule="auto"/>
        <w:ind w:firstLine="720"/>
        <w:jc w:val="both"/>
        <w:rPr>
          <w:rFonts w:ascii="Times New Roman" w:hAnsi="Times New Roman" w:cs="Times New Roman"/>
          <w:b/>
          <w:bCs/>
          <w:i/>
          <w:color w:val="000000"/>
          <w:spacing w:val="-15"/>
          <w:sz w:val="28"/>
          <w:szCs w:val="28"/>
        </w:rPr>
      </w:pPr>
      <w:r w:rsidRPr="00F63254">
        <w:rPr>
          <w:rFonts w:ascii="Times New Roman" w:hAnsi="Times New Roman" w:cs="Times New Roman"/>
          <w:b/>
          <w:bCs/>
          <w:i/>
          <w:color w:val="000000"/>
          <w:spacing w:val="-15"/>
          <w:sz w:val="28"/>
          <w:szCs w:val="28"/>
        </w:rPr>
        <w:t>Иностранный язык:</w:t>
      </w:r>
    </w:p>
    <w:p w:rsidR="00CB20A1" w:rsidRPr="00F63254" w:rsidRDefault="00CB20A1" w:rsidP="000C5522">
      <w:pPr>
        <w:numPr>
          <w:ilvl w:val="0"/>
          <w:numId w:val="18"/>
        </w:numPr>
        <w:spacing w:after="0" w:line="360" w:lineRule="auto"/>
        <w:ind w:left="0"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w:t>
      </w:r>
    </w:p>
    <w:p w:rsidR="00CB20A1" w:rsidRPr="00F63254" w:rsidRDefault="00CB20A1" w:rsidP="000C5522">
      <w:pPr>
        <w:numPr>
          <w:ilvl w:val="0"/>
          <w:numId w:val="18"/>
        </w:numPr>
        <w:spacing w:after="0" w:line="360" w:lineRule="auto"/>
        <w:ind w:left="0"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освоение начальных лингвистических представлений, необходимых для восприятия на элементарном уровне устной и письменной речи на иностранном языке, </w:t>
      </w:r>
    </w:p>
    <w:p w:rsidR="00CB20A1" w:rsidRPr="00F63254" w:rsidRDefault="00CB20A1" w:rsidP="000C5522">
      <w:pPr>
        <w:numPr>
          <w:ilvl w:val="0"/>
          <w:numId w:val="18"/>
        </w:numPr>
        <w:spacing w:after="0" w:line="360" w:lineRule="auto"/>
        <w:ind w:left="0"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сформированность основ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CB20A1" w:rsidRPr="00F63254" w:rsidRDefault="00CB20A1" w:rsidP="00CB20A1">
      <w:pPr>
        <w:tabs>
          <w:tab w:val="left" w:pos="1080"/>
        </w:tabs>
        <w:autoSpaceDE w:val="0"/>
        <w:spacing w:after="0" w:line="360" w:lineRule="auto"/>
        <w:ind w:firstLine="720"/>
        <w:rPr>
          <w:rFonts w:ascii="Times New Roman" w:hAnsi="Times New Roman" w:cs="Times New Roman"/>
          <w:b/>
          <w:sz w:val="28"/>
          <w:szCs w:val="28"/>
        </w:rPr>
      </w:pPr>
      <w:r w:rsidRPr="00F63254">
        <w:rPr>
          <w:rFonts w:ascii="Times New Roman" w:hAnsi="Times New Roman" w:cs="Times New Roman"/>
          <w:b/>
          <w:sz w:val="28"/>
          <w:szCs w:val="28"/>
        </w:rPr>
        <w:t>Математика и информатика</w:t>
      </w:r>
    </w:p>
    <w:p w:rsidR="00CB20A1" w:rsidRPr="00F63254" w:rsidRDefault="00CB20A1" w:rsidP="00CB20A1">
      <w:pPr>
        <w:tabs>
          <w:tab w:val="left" w:pos="1080"/>
        </w:tabs>
        <w:autoSpaceDE w:val="0"/>
        <w:spacing w:after="0" w:line="360" w:lineRule="auto"/>
        <w:ind w:firstLine="720"/>
        <w:rPr>
          <w:rFonts w:ascii="Times New Roman" w:hAnsi="Times New Roman" w:cs="Times New Roman"/>
          <w:i/>
          <w:sz w:val="28"/>
          <w:szCs w:val="28"/>
        </w:rPr>
      </w:pPr>
      <w:r w:rsidRPr="00F63254">
        <w:rPr>
          <w:rFonts w:ascii="Times New Roman" w:hAnsi="Times New Roman" w:cs="Times New Roman"/>
          <w:b/>
          <w:i/>
          <w:sz w:val="28"/>
          <w:szCs w:val="28"/>
        </w:rPr>
        <w:t>Математика:</w:t>
      </w:r>
    </w:p>
    <w:p w:rsidR="00CB20A1" w:rsidRPr="000B2DEF" w:rsidRDefault="00CB20A1" w:rsidP="000C5522">
      <w:pPr>
        <w:pStyle w:val="af2"/>
        <w:numPr>
          <w:ilvl w:val="0"/>
          <w:numId w:val="16"/>
        </w:numPr>
        <w:suppressAutoHyphens/>
        <w:ind w:firstLine="709"/>
        <w:contextualSpacing w:val="0"/>
        <w:jc w:val="both"/>
        <w:rPr>
          <w:bCs/>
          <w:caps w:val="0"/>
          <w:color w:val="000000"/>
          <w:sz w:val="28"/>
          <w:szCs w:val="28"/>
        </w:rPr>
      </w:pPr>
      <w:r w:rsidRPr="000B2DEF">
        <w:rPr>
          <w:bCs/>
          <w:caps w:val="0"/>
          <w:color w:val="000000"/>
          <w:sz w:val="28"/>
          <w:szCs w:val="28"/>
        </w:rPr>
        <w:t>использование начальных математических знаний о числах, мерах, величинах и геометрических фигурах для описания и объяснения окружающих предметов, процессов, явлений, а также оценки их количественных и пространственных отношений;</w:t>
      </w:r>
    </w:p>
    <w:p w:rsidR="00CB20A1" w:rsidRPr="000B2DEF" w:rsidRDefault="00CB20A1" w:rsidP="000C5522">
      <w:pPr>
        <w:pStyle w:val="af2"/>
        <w:numPr>
          <w:ilvl w:val="0"/>
          <w:numId w:val="16"/>
        </w:numPr>
        <w:suppressAutoHyphens/>
        <w:ind w:firstLine="709"/>
        <w:contextualSpacing w:val="0"/>
        <w:jc w:val="both"/>
        <w:rPr>
          <w:bCs/>
          <w:caps w:val="0"/>
          <w:color w:val="000000"/>
          <w:sz w:val="28"/>
          <w:szCs w:val="28"/>
        </w:rPr>
      </w:pPr>
      <w:r w:rsidRPr="000B2DEF">
        <w:rPr>
          <w:bCs/>
          <w:caps w:val="0"/>
          <w:color w:val="000000"/>
          <w:sz w:val="28"/>
          <w:szCs w:val="28"/>
        </w:rPr>
        <w:t>приобретение начального опыта применения математических знаний для решения учебно-познавательных и учебно-практических задач;</w:t>
      </w:r>
    </w:p>
    <w:p w:rsidR="00CB20A1" w:rsidRPr="000B2DEF" w:rsidRDefault="00CB20A1" w:rsidP="000C5522">
      <w:pPr>
        <w:pStyle w:val="af2"/>
        <w:numPr>
          <w:ilvl w:val="0"/>
          <w:numId w:val="16"/>
        </w:numPr>
        <w:suppressAutoHyphens/>
        <w:ind w:firstLine="709"/>
        <w:contextualSpacing w:val="0"/>
        <w:jc w:val="both"/>
        <w:rPr>
          <w:bCs/>
          <w:caps w:val="0"/>
          <w:color w:val="000000"/>
          <w:sz w:val="28"/>
          <w:szCs w:val="28"/>
        </w:rPr>
      </w:pPr>
      <w:r w:rsidRPr="000B2DEF">
        <w:rPr>
          <w:bCs/>
          <w:caps w:val="0"/>
          <w:color w:val="000000"/>
          <w:sz w:val="28"/>
          <w:szCs w:val="28"/>
        </w:rPr>
        <w:t>умение выполнять устно и письменно арифметические действия с числами и числовыми выражениями, решать текстовые задачи, умение действовать в соответствии с алгоритмом и, исследовать, распознавать и изображать геометрические фигуры;</w:t>
      </w:r>
    </w:p>
    <w:p w:rsidR="00CB20A1" w:rsidRPr="000B2DEF" w:rsidRDefault="00CB20A1" w:rsidP="00CB20A1">
      <w:pPr>
        <w:spacing w:after="0" w:line="360" w:lineRule="auto"/>
        <w:ind w:right="113" w:firstLine="709"/>
        <w:rPr>
          <w:rFonts w:ascii="Times New Roman" w:hAnsi="Times New Roman" w:cs="Times New Roman"/>
          <w:b/>
          <w:sz w:val="28"/>
          <w:szCs w:val="28"/>
        </w:rPr>
      </w:pPr>
      <w:r w:rsidRPr="000B2DEF">
        <w:rPr>
          <w:rFonts w:ascii="Times New Roman" w:hAnsi="Times New Roman" w:cs="Times New Roman"/>
          <w:b/>
          <w:sz w:val="28"/>
          <w:szCs w:val="28"/>
        </w:rPr>
        <w:t>Обществознание и естествознание (Окружающий мир)</w:t>
      </w:r>
    </w:p>
    <w:p w:rsidR="00CB20A1" w:rsidRPr="000B2DEF" w:rsidRDefault="00CB20A1" w:rsidP="00CB20A1">
      <w:pPr>
        <w:spacing w:after="0" w:line="360" w:lineRule="auto"/>
        <w:ind w:right="113" w:firstLine="709"/>
        <w:rPr>
          <w:rFonts w:ascii="Times New Roman" w:hAnsi="Times New Roman" w:cs="Times New Roman"/>
          <w:i/>
          <w:sz w:val="28"/>
          <w:szCs w:val="28"/>
        </w:rPr>
      </w:pPr>
      <w:r w:rsidRPr="000B2DEF">
        <w:rPr>
          <w:rFonts w:ascii="Times New Roman" w:hAnsi="Times New Roman" w:cs="Times New Roman"/>
          <w:b/>
          <w:i/>
          <w:sz w:val="28"/>
          <w:szCs w:val="28"/>
        </w:rPr>
        <w:t>Окружающий мир:</w:t>
      </w:r>
    </w:p>
    <w:p w:rsidR="00CB20A1" w:rsidRPr="000B2DEF" w:rsidRDefault="00CB20A1" w:rsidP="000C5522">
      <w:pPr>
        <w:numPr>
          <w:ilvl w:val="0"/>
          <w:numId w:val="9"/>
        </w:numPr>
        <w:tabs>
          <w:tab w:val="left" w:pos="1080"/>
        </w:tabs>
        <w:autoSpaceDE w:val="0"/>
        <w:spacing w:after="0" w:line="360" w:lineRule="auto"/>
        <w:ind w:left="0" w:firstLine="709"/>
        <w:jc w:val="both"/>
        <w:rPr>
          <w:rFonts w:ascii="Times New Roman" w:hAnsi="Times New Roman" w:cs="Times New Roman"/>
          <w:bCs/>
          <w:color w:val="000000"/>
          <w:sz w:val="28"/>
          <w:szCs w:val="28"/>
        </w:rPr>
      </w:pPr>
      <w:r w:rsidRPr="000B2DEF">
        <w:rPr>
          <w:rFonts w:ascii="Times New Roman" w:hAnsi="Times New Roman" w:cs="Times New Roman"/>
          <w:sz w:val="28"/>
          <w:szCs w:val="28"/>
        </w:rPr>
        <w:t>сформированность уважительного отношения к России, родному краю, своей семье, истории, культуре, природе нашей страны, её современной жизни;</w:t>
      </w:r>
    </w:p>
    <w:p w:rsidR="00CB20A1" w:rsidRPr="000B2DEF" w:rsidRDefault="00CB20A1" w:rsidP="000C5522">
      <w:pPr>
        <w:numPr>
          <w:ilvl w:val="0"/>
          <w:numId w:val="9"/>
        </w:numPr>
        <w:tabs>
          <w:tab w:val="left" w:pos="1080"/>
        </w:tabs>
        <w:autoSpaceDE w:val="0"/>
        <w:spacing w:after="0" w:line="360" w:lineRule="auto"/>
        <w:ind w:left="0" w:firstLine="709"/>
        <w:jc w:val="both"/>
        <w:rPr>
          <w:rFonts w:ascii="Times New Roman" w:hAnsi="Times New Roman" w:cs="Times New Roman"/>
          <w:sz w:val="28"/>
          <w:szCs w:val="28"/>
          <w:shd w:val="clear" w:color="auto" w:fill="FF0000"/>
        </w:rPr>
      </w:pPr>
      <w:r w:rsidRPr="000B2DEF">
        <w:rPr>
          <w:rFonts w:ascii="Times New Roman" w:hAnsi="Times New Roman" w:cs="Times New Roman"/>
          <w:bCs/>
          <w:color w:val="000000"/>
          <w:sz w:val="28"/>
          <w:szCs w:val="28"/>
        </w:rPr>
        <w:t xml:space="preserve">расширение, углубление и систематизация знаний о предметах и явлениях окружающего мира, </w:t>
      </w:r>
      <w:r w:rsidRPr="000B2DEF">
        <w:rPr>
          <w:rFonts w:ascii="Times New Roman" w:hAnsi="Times New Roman" w:cs="Times New Roman"/>
          <w:sz w:val="28"/>
          <w:szCs w:val="28"/>
        </w:rPr>
        <w:t xml:space="preserve">осознание целостности окружающего мира, освоение основ экологической грамотности, элементарных правил </w:t>
      </w:r>
      <w:r w:rsidRPr="000B2DEF">
        <w:rPr>
          <w:rFonts w:ascii="Times New Roman" w:hAnsi="Times New Roman" w:cs="Times New Roman"/>
          <w:sz w:val="28"/>
          <w:szCs w:val="28"/>
        </w:rPr>
        <w:lastRenderedPageBreak/>
        <w:t>нравственного поведения в мире природы и людей, норм здоровьесберегающего поведения в природной и социальной среде;</w:t>
      </w:r>
    </w:p>
    <w:p w:rsidR="00CB20A1" w:rsidRPr="000B2DEF" w:rsidRDefault="00CB20A1" w:rsidP="000C5522">
      <w:pPr>
        <w:numPr>
          <w:ilvl w:val="0"/>
          <w:numId w:val="9"/>
        </w:numPr>
        <w:tabs>
          <w:tab w:val="left" w:pos="1080"/>
        </w:tabs>
        <w:autoSpaceDE w:val="0"/>
        <w:spacing w:after="0" w:line="360" w:lineRule="auto"/>
        <w:ind w:left="0" w:firstLine="709"/>
        <w:jc w:val="both"/>
        <w:rPr>
          <w:rFonts w:ascii="Times New Roman" w:hAnsi="Times New Roman" w:cs="Times New Roman"/>
          <w:sz w:val="28"/>
          <w:szCs w:val="28"/>
        </w:rPr>
      </w:pPr>
      <w:r w:rsidRPr="000B2DEF">
        <w:rPr>
          <w:rFonts w:ascii="Times New Roman" w:hAnsi="Times New Roman" w:cs="Times New Roman"/>
          <w:bCs/>
          <w:color w:val="000000"/>
          <w:sz w:val="28"/>
          <w:szCs w:val="28"/>
        </w:rPr>
        <w:t>усвоение простейших взаимосвязей и взаимозависимостей между миром живой и неживой природы, между деятельностью человека и происходящими изменениями в окружающей среде;</w:t>
      </w:r>
    </w:p>
    <w:p w:rsidR="00CB20A1" w:rsidRPr="000B2DEF" w:rsidRDefault="00CB20A1" w:rsidP="000C5522">
      <w:pPr>
        <w:numPr>
          <w:ilvl w:val="0"/>
          <w:numId w:val="9"/>
        </w:numPr>
        <w:tabs>
          <w:tab w:val="left" w:pos="1080"/>
        </w:tabs>
        <w:autoSpaceDE w:val="0"/>
        <w:spacing w:after="0" w:line="360" w:lineRule="auto"/>
        <w:ind w:left="0" w:firstLine="709"/>
        <w:jc w:val="both"/>
        <w:rPr>
          <w:rFonts w:ascii="Times New Roman" w:hAnsi="Times New Roman" w:cs="Times New Roman"/>
          <w:sz w:val="28"/>
          <w:szCs w:val="28"/>
        </w:rPr>
      </w:pPr>
      <w:r w:rsidRPr="000B2DEF">
        <w:rPr>
          <w:rFonts w:ascii="Times New Roman" w:hAnsi="Times New Roman" w:cs="Times New Roman"/>
          <w:sz w:val="28"/>
          <w:szCs w:val="28"/>
        </w:rPr>
        <w:t>развитие навыков устанавливать и выявлять причинно-следственные связи в окружающем мире,умение прогнозировать простые последствия собственных действий и действий, совершаемых другими людьми;</w:t>
      </w:r>
    </w:p>
    <w:p w:rsidR="00CB20A1" w:rsidRPr="000B2DEF" w:rsidRDefault="00CB20A1" w:rsidP="00CB20A1">
      <w:pPr>
        <w:tabs>
          <w:tab w:val="left" w:pos="1080"/>
        </w:tabs>
        <w:autoSpaceDE w:val="0"/>
        <w:spacing w:after="0" w:line="360" w:lineRule="auto"/>
        <w:ind w:firstLine="720"/>
        <w:rPr>
          <w:rFonts w:ascii="Times New Roman" w:hAnsi="Times New Roman" w:cs="Times New Roman"/>
          <w:b/>
          <w:sz w:val="28"/>
          <w:szCs w:val="28"/>
        </w:rPr>
      </w:pPr>
      <w:r w:rsidRPr="000B2DEF">
        <w:rPr>
          <w:rFonts w:ascii="Times New Roman" w:hAnsi="Times New Roman" w:cs="Times New Roman"/>
          <w:b/>
          <w:sz w:val="28"/>
          <w:szCs w:val="28"/>
        </w:rPr>
        <w:t>Основы религиозных культур и светской этики</w:t>
      </w:r>
    </w:p>
    <w:p w:rsidR="00CB20A1" w:rsidRPr="000B2DEF" w:rsidRDefault="00CB20A1" w:rsidP="00CB20A1">
      <w:pPr>
        <w:tabs>
          <w:tab w:val="left" w:pos="1080"/>
        </w:tabs>
        <w:autoSpaceDE w:val="0"/>
        <w:spacing w:after="0" w:line="360" w:lineRule="auto"/>
        <w:ind w:firstLine="720"/>
        <w:rPr>
          <w:rFonts w:ascii="Times New Roman" w:hAnsi="Times New Roman" w:cs="Times New Roman"/>
          <w:b/>
          <w:i/>
          <w:sz w:val="28"/>
          <w:szCs w:val="28"/>
        </w:rPr>
      </w:pPr>
      <w:r w:rsidRPr="000B2DEF">
        <w:rPr>
          <w:rFonts w:ascii="Times New Roman" w:hAnsi="Times New Roman" w:cs="Times New Roman"/>
          <w:b/>
          <w:i/>
          <w:sz w:val="28"/>
          <w:szCs w:val="28"/>
        </w:rPr>
        <w:t>Основы религиозных культур и светской этики:</w:t>
      </w:r>
    </w:p>
    <w:p w:rsidR="00CB20A1" w:rsidRPr="000B2DEF" w:rsidRDefault="00CB20A1" w:rsidP="000C5522">
      <w:pPr>
        <w:numPr>
          <w:ilvl w:val="0"/>
          <w:numId w:val="10"/>
        </w:numPr>
        <w:tabs>
          <w:tab w:val="left" w:pos="1080"/>
        </w:tabs>
        <w:autoSpaceDE w:val="0"/>
        <w:spacing w:after="0" w:line="360" w:lineRule="auto"/>
        <w:ind w:left="0" w:firstLine="720"/>
        <w:jc w:val="both"/>
        <w:rPr>
          <w:rFonts w:ascii="Times New Roman" w:hAnsi="Times New Roman" w:cs="Times New Roman"/>
          <w:sz w:val="28"/>
          <w:szCs w:val="28"/>
          <w:shd w:val="clear" w:color="auto" w:fill="FFFF00"/>
        </w:rPr>
      </w:pPr>
      <w:r w:rsidRPr="000B2DEF">
        <w:rPr>
          <w:rFonts w:ascii="Times New Roman" w:hAnsi="Times New Roman" w:cs="Times New Roman"/>
          <w:sz w:val="28"/>
          <w:szCs w:val="28"/>
        </w:rPr>
        <w:t xml:space="preserve"> знакомство с основными нормами светской и религиозной морали, понимание их значения в выстраивании конструктивных отношений в семье и обществе;</w:t>
      </w:r>
    </w:p>
    <w:p w:rsidR="00CB20A1" w:rsidRPr="006E0C49" w:rsidRDefault="00CB20A1" w:rsidP="000C5522">
      <w:pPr>
        <w:numPr>
          <w:ilvl w:val="0"/>
          <w:numId w:val="10"/>
        </w:numPr>
        <w:tabs>
          <w:tab w:val="left" w:pos="1080"/>
        </w:tabs>
        <w:autoSpaceDE w:val="0"/>
        <w:spacing w:after="0" w:line="360" w:lineRule="auto"/>
        <w:ind w:left="0" w:firstLine="720"/>
        <w:jc w:val="both"/>
        <w:rPr>
          <w:rFonts w:ascii="Times New Roman" w:hAnsi="Times New Roman" w:cs="Times New Roman"/>
          <w:kern w:val="28"/>
          <w:sz w:val="28"/>
          <w:szCs w:val="28"/>
          <w:shd w:val="clear" w:color="auto" w:fill="FF0000"/>
        </w:rPr>
      </w:pPr>
      <w:r w:rsidRPr="006E0C49">
        <w:rPr>
          <w:rFonts w:ascii="Times New Roman" w:hAnsi="Times New Roman" w:cs="Times New Roman"/>
          <w:kern w:val="28"/>
          <w:sz w:val="28"/>
          <w:szCs w:val="28"/>
        </w:rPr>
        <w:t>понимание значения нравственности, веры и религии в жизни человека и общества;</w:t>
      </w:r>
    </w:p>
    <w:p w:rsidR="00CB20A1" w:rsidRPr="006E0C49" w:rsidRDefault="00CB20A1" w:rsidP="000C5522">
      <w:pPr>
        <w:numPr>
          <w:ilvl w:val="0"/>
          <w:numId w:val="10"/>
        </w:numPr>
        <w:tabs>
          <w:tab w:val="left" w:pos="1080"/>
        </w:tabs>
        <w:autoSpaceDE w:val="0"/>
        <w:spacing w:after="0" w:line="360" w:lineRule="auto"/>
        <w:ind w:left="0" w:firstLine="720"/>
        <w:jc w:val="both"/>
        <w:rPr>
          <w:rFonts w:ascii="Times New Roman" w:hAnsi="Times New Roman" w:cs="Times New Roman"/>
          <w:kern w:val="28"/>
          <w:sz w:val="28"/>
          <w:szCs w:val="28"/>
          <w:shd w:val="clear" w:color="auto" w:fill="FF0000"/>
        </w:rPr>
      </w:pPr>
      <w:r w:rsidRPr="006E0C49">
        <w:rPr>
          <w:rFonts w:ascii="Times New Roman" w:hAnsi="Times New Roman" w:cs="Times New Roman"/>
          <w:kern w:val="28"/>
          <w:sz w:val="28"/>
          <w:szCs w:val="28"/>
        </w:rPr>
        <w:t>формирование первоначальных представлений о светской этике, о традиционных религиях, их роли в культуре, истории и современности России;</w:t>
      </w:r>
    </w:p>
    <w:p w:rsidR="00CB20A1" w:rsidRPr="006E0C49" w:rsidRDefault="00CB20A1" w:rsidP="000C5522">
      <w:pPr>
        <w:numPr>
          <w:ilvl w:val="0"/>
          <w:numId w:val="10"/>
        </w:numPr>
        <w:tabs>
          <w:tab w:val="left" w:pos="1080"/>
        </w:tabs>
        <w:autoSpaceDE w:val="0"/>
        <w:spacing w:after="0" w:line="360" w:lineRule="auto"/>
        <w:ind w:left="0" w:firstLine="720"/>
        <w:jc w:val="both"/>
        <w:rPr>
          <w:rFonts w:ascii="Times New Roman" w:hAnsi="Times New Roman" w:cs="Times New Roman"/>
          <w:kern w:val="28"/>
          <w:sz w:val="28"/>
          <w:szCs w:val="28"/>
        </w:rPr>
      </w:pPr>
      <w:r w:rsidRPr="006E0C49">
        <w:rPr>
          <w:rFonts w:ascii="Times New Roman" w:hAnsi="Times New Roman" w:cs="Times New Roman"/>
          <w:kern w:val="28"/>
          <w:sz w:val="28"/>
          <w:szCs w:val="28"/>
        </w:rPr>
        <w:t>осознание ценности человеческой жизни.</w:t>
      </w:r>
    </w:p>
    <w:p w:rsidR="00CB20A1" w:rsidRPr="006E0C49" w:rsidRDefault="00CB20A1" w:rsidP="00CB20A1">
      <w:pPr>
        <w:tabs>
          <w:tab w:val="left" w:pos="1080"/>
        </w:tabs>
        <w:autoSpaceDE w:val="0"/>
        <w:spacing w:after="0" w:line="360" w:lineRule="auto"/>
        <w:ind w:firstLine="720"/>
        <w:rPr>
          <w:rFonts w:ascii="Times New Roman" w:hAnsi="Times New Roman" w:cs="Times New Roman"/>
          <w:b/>
          <w:kern w:val="28"/>
          <w:sz w:val="28"/>
          <w:szCs w:val="28"/>
        </w:rPr>
      </w:pPr>
      <w:r w:rsidRPr="006E0C49">
        <w:rPr>
          <w:rFonts w:ascii="Times New Roman" w:hAnsi="Times New Roman" w:cs="Times New Roman"/>
          <w:b/>
          <w:kern w:val="28"/>
          <w:sz w:val="28"/>
          <w:szCs w:val="28"/>
        </w:rPr>
        <w:t>Искусство</w:t>
      </w:r>
    </w:p>
    <w:p w:rsidR="00CB20A1" w:rsidRPr="006E0C49" w:rsidRDefault="00CB20A1" w:rsidP="00CB20A1">
      <w:pPr>
        <w:tabs>
          <w:tab w:val="left" w:pos="1080"/>
        </w:tabs>
        <w:autoSpaceDE w:val="0"/>
        <w:spacing w:after="0" w:line="360" w:lineRule="auto"/>
        <w:ind w:firstLine="720"/>
        <w:rPr>
          <w:rFonts w:ascii="Times New Roman" w:hAnsi="Times New Roman" w:cs="Times New Roman"/>
          <w:i/>
          <w:kern w:val="28"/>
          <w:sz w:val="28"/>
          <w:szCs w:val="28"/>
        </w:rPr>
      </w:pPr>
      <w:r w:rsidRPr="006E0C49">
        <w:rPr>
          <w:rFonts w:ascii="Times New Roman" w:hAnsi="Times New Roman" w:cs="Times New Roman"/>
          <w:b/>
          <w:i/>
          <w:kern w:val="28"/>
          <w:sz w:val="28"/>
          <w:szCs w:val="28"/>
        </w:rPr>
        <w:t>Изобразительное искусство:</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kern w:val="28"/>
          <w:sz w:val="28"/>
          <w:szCs w:val="28"/>
        </w:rPr>
        <w:t>сформированность первоначальных представлений о роли изобразительного искусства в жизни человека, его роли в духовно-нравственном развитии человека;</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kern w:val="28"/>
          <w:sz w:val="28"/>
          <w:szCs w:val="28"/>
        </w:rPr>
      </w:pPr>
      <w:r w:rsidRPr="006E0C49">
        <w:rPr>
          <w:rFonts w:ascii="Times New Roman" w:hAnsi="Times New Roman" w:cs="Times New Roman"/>
          <w:bCs/>
          <w:color w:val="000000"/>
          <w:kern w:val="28"/>
          <w:sz w:val="28"/>
          <w:szCs w:val="28"/>
        </w:rPr>
        <w:t>развитие эстетических чувств, умения видеть и понимать красивое, дифференцировать красивое от «некрасивого», высказывать оценочные суждения о произведениях искусства; воспитание активного эмоционально-эстетического отношения к произведениям искусства;</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kern w:val="28"/>
          <w:sz w:val="28"/>
          <w:szCs w:val="28"/>
        </w:rPr>
      </w:pPr>
      <w:r w:rsidRPr="006E0C49">
        <w:rPr>
          <w:rFonts w:ascii="Times New Roman" w:hAnsi="Times New Roman" w:cs="Times New Roman"/>
          <w:kern w:val="28"/>
          <w:sz w:val="28"/>
          <w:szCs w:val="28"/>
        </w:rPr>
        <w:t xml:space="preserve">овладение элементарными практическими умениями и навыками в различных видах художественной деятельности </w:t>
      </w:r>
      <w:r w:rsidRPr="006E0C49">
        <w:rPr>
          <w:rFonts w:ascii="Times New Roman" w:hAnsi="Times New Roman" w:cs="Times New Roman"/>
          <w:bCs/>
          <w:color w:val="000000"/>
          <w:kern w:val="28"/>
          <w:sz w:val="28"/>
          <w:szCs w:val="28"/>
        </w:rPr>
        <w:t>(изобразительного, декоративно-прикладного и народного искусства, скульптуры, дизайна и др.);</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kern w:val="28"/>
          <w:sz w:val="28"/>
          <w:szCs w:val="28"/>
        </w:rPr>
        <w:lastRenderedPageBreak/>
        <w:t>умение воспринимать и выделять в окружающем мире (как в природном, так и в социальном) эстетически привлекательные объекты, выражать по отношению к ним собственное эмоционально-оценочное отношение;</w:t>
      </w:r>
    </w:p>
    <w:p w:rsidR="00CB20A1" w:rsidRPr="006E0C49" w:rsidRDefault="00CB20A1" w:rsidP="000C5522">
      <w:pPr>
        <w:numPr>
          <w:ilvl w:val="0"/>
          <w:numId w:val="11"/>
        </w:numPr>
        <w:tabs>
          <w:tab w:val="left" w:pos="1080"/>
        </w:tabs>
        <w:autoSpaceDE w:val="0"/>
        <w:spacing w:after="0" w:line="360" w:lineRule="auto"/>
        <w:ind w:left="0" w:firstLine="720"/>
        <w:jc w:val="both"/>
        <w:rPr>
          <w:rFonts w:ascii="Times New Roman" w:hAnsi="Times New Roman" w:cs="Times New Roman"/>
          <w:b/>
          <w:kern w:val="28"/>
          <w:sz w:val="28"/>
          <w:szCs w:val="28"/>
        </w:rPr>
      </w:pPr>
      <w:r w:rsidRPr="006E0C49">
        <w:rPr>
          <w:rFonts w:ascii="Times New Roman" w:hAnsi="Times New Roman" w:cs="Times New Roman"/>
          <w:bCs/>
          <w:color w:val="000000"/>
          <w:kern w:val="28"/>
          <w:sz w:val="28"/>
          <w:szCs w:val="28"/>
        </w:rPr>
        <w:t>овладение практическими умениями самовыражения средствами изобразительного искусства</w:t>
      </w:r>
      <w:r w:rsidRPr="006E0C49">
        <w:rPr>
          <w:rFonts w:ascii="Times New Roman" w:hAnsi="Times New Roman" w:cs="Times New Roman"/>
          <w:kern w:val="28"/>
          <w:sz w:val="28"/>
          <w:szCs w:val="28"/>
        </w:rPr>
        <w:t>.</w:t>
      </w:r>
    </w:p>
    <w:p w:rsidR="00CB20A1" w:rsidRPr="006E0C49" w:rsidRDefault="00CB20A1" w:rsidP="00CB20A1">
      <w:pPr>
        <w:tabs>
          <w:tab w:val="left" w:pos="1080"/>
        </w:tabs>
        <w:autoSpaceDE w:val="0"/>
        <w:spacing w:after="0" w:line="360" w:lineRule="auto"/>
        <w:ind w:firstLine="720"/>
        <w:rPr>
          <w:rFonts w:ascii="Times New Roman" w:hAnsi="Times New Roman" w:cs="Times New Roman"/>
          <w:i/>
          <w:kern w:val="28"/>
          <w:sz w:val="28"/>
          <w:szCs w:val="28"/>
        </w:rPr>
      </w:pPr>
      <w:r w:rsidRPr="006E0C49">
        <w:rPr>
          <w:rFonts w:ascii="Times New Roman" w:hAnsi="Times New Roman" w:cs="Times New Roman"/>
          <w:b/>
          <w:i/>
          <w:kern w:val="28"/>
          <w:sz w:val="28"/>
          <w:szCs w:val="28"/>
        </w:rPr>
        <w:t>Музыка:</w:t>
      </w:r>
    </w:p>
    <w:p w:rsidR="00CB20A1" w:rsidRPr="006E0C49"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kern w:val="28"/>
          <w:sz w:val="28"/>
          <w:szCs w:val="28"/>
        </w:rPr>
        <w:t>формирование первоначальных представлений о роли музыки в жизни человека, ее роли в  духовно-нравственном развитии человека;</w:t>
      </w:r>
    </w:p>
    <w:p w:rsidR="00CB20A1" w:rsidRPr="006E0C49"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6E0C49">
        <w:rPr>
          <w:rFonts w:ascii="Times New Roman" w:hAnsi="Times New Roman" w:cs="Times New Roman"/>
          <w:bCs/>
          <w:color w:val="000000"/>
          <w:kern w:val="28"/>
          <w:sz w:val="28"/>
          <w:szCs w:val="28"/>
        </w:rPr>
        <w:t>формирование элементов музыкальной культуры, интереса к музыкальному искусству и музыкальной деятельности, формирование элементарных эстетических суждений;</w:t>
      </w:r>
    </w:p>
    <w:p w:rsidR="00CB20A1" w:rsidRPr="001A41B7"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1A41B7">
        <w:rPr>
          <w:rFonts w:ascii="Times New Roman" w:hAnsi="Times New Roman" w:cs="Times New Roman"/>
          <w:bCs/>
          <w:color w:val="000000"/>
          <w:kern w:val="28"/>
          <w:sz w:val="28"/>
          <w:szCs w:val="28"/>
        </w:rPr>
        <w:t>развитие эмоционального осознанного восприятия музыки, как в процессе активной музыкальной деятельности, так и во время слушания музыкальных произведений;</w:t>
      </w:r>
    </w:p>
    <w:p w:rsidR="00CB20A1" w:rsidRPr="001A41B7"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bCs/>
          <w:color w:val="000000"/>
          <w:kern w:val="28"/>
          <w:sz w:val="28"/>
          <w:szCs w:val="28"/>
        </w:rPr>
        <w:t>формирование эстетических чувств в процессе слушания музыкальных произведений различных жанров;</w:t>
      </w:r>
    </w:p>
    <w:p w:rsidR="00CB20A1" w:rsidRPr="001A41B7" w:rsidRDefault="00CB20A1" w:rsidP="000C5522">
      <w:pPr>
        <w:numPr>
          <w:ilvl w:val="0"/>
          <w:numId w:val="8"/>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использование музыкальных образов при создании театрализованных и музыкально-пластических композиций, исполнении вокально-хоровых произведений, в импровизации.</w:t>
      </w:r>
    </w:p>
    <w:p w:rsidR="00CB20A1" w:rsidRPr="001A41B7" w:rsidRDefault="00CB20A1" w:rsidP="00CB20A1">
      <w:pPr>
        <w:tabs>
          <w:tab w:val="left" w:pos="1080"/>
        </w:tabs>
        <w:autoSpaceDE w:val="0"/>
        <w:spacing w:after="0" w:line="360" w:lineRule="auto"/>
        <w:ind w:firstLine="720"/>
        <w:rPr>
          <w:rFonts w:ascii="Times New Roman" w:hAnsi="Times New Roman" w:cs="Times New Roman"/>
          <w:b/>
          <w:kern w:val="28"/>
          <w:sz w:val="28"/>
          <w:szCs w:val="28"/>
        </w:rPr>
      </w:pPr>
      <w:r w:rsidRPr="001A41B7">
        <w:rPr>
          <w:rFonts w:ascii="Times New Roman" w:hAnsi="Times New Roman" w:cs="Times New Roman"/>
          <w:b/>
          <w:kern w:val="28"/>
          <w:sz w:val="28"/>
          <w:szCs w:val="28"/>
        </w:rPr>
        <w:t>Технология</w:t>
      </w:r>
    </w:p>
    <w:p w:rsidR="00CB20A1" w:rsidRPr="001A41B7" w:rsidRDefault="00CB20A1" w:rsidP="00CB20A1">
      <w:pPr>
        <w:tabs>
          <w:tab w:val="left" w:pos="1080"/>
        </w:tabs>
        <w:autoSpaceDE w:val="0"/>
        <w:spacing w:after="0" w:line="360" w:lineRule="auto"/>
        <w:ind w:firstLine="720"/>
        <w:rPr>
          <w:rFonts w:ascii="Times New Roman" w:hAnsi="Times New Roman" w:cs="Times New Roman"/>
          <w:b/>
          <w:bCs/>
          <w:i/>
          <w:color w:val="000000"/>
          <w:kern w:val="28"/>
          <w:sz w:val="28"/>
          <w:szCs w:val="28"/>
        </w:rPr>
      </w:pPr>
      <w:r w:rsidRPr="001A41B7">
        <w:rPr>
          <w:rFonts w:ascii="Times New Roman" w:hAnsi="Times New Roman" w:cs="Times New Roman"/>
          <w:b/>
          <w:i/>
          <w:kern w:val="28"/>
          <w:sz w:val="28"/>
          <w:szCs w:val="28"/>
        </w:rPr>
        <w:t>Технология (труд):</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1A41B7">
        <w:rPr>
          <w:rFonts w:ascii="Times New Roman" w:hAnsi="Times New Roman" w:cs="Times New Roman"/>
          <w:bCs/>
          <w:color w:val="000000"/>
          <w:kern w:val="28"/>
          <w:sz w:val="28"/>
          <w:szCs w:val="28"/>
        </w:rPr>
        <w:t>формирование навыков самообслуживания, овладение некоторыми технологическими приемами ручной обработки материалов,</w:t>
      </w:r>
      <w:r w:rsidRPr="001A41B7">
        <w:rPr>
          <w:rFonts w:ascii="Times New Roman" w:hAnsi="Times New Roman" w:cs="Times New Roman"/>
          <w:kern w:val="28"/>
          <w:sz w:val="28"/>
          <w:szCs w:val="28"/>
        </w:rPr>
        <w:t xml:space="preserve"> усвоение правил техники безопасности;</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bCs/>
          <w:color w:val="000000"/>
          <w:kern w:val="28"/>
          <w:sz w:val="28"/>
          <w:szCs w:val="28"/>
        </w:rPr>
      </w:pPr>
      <w:r w:rsidRPr="001A41B7">
        <w:rPr>
          <w:rFonts w:ascii="Times New Roman" w:hAnsi="Times New Roman" w:cs="Times New Roman"/>
          <w:bCs/>
          <w:color w:val="000000"/>
          <w:kern w:val="28"/>
          <w:sz w:val="28"/>
          <w:szCs w:val="28"/>
        </w:rPr>
        <w:t>формирование умений работать с разными видами материалов (бумагой, тканями, пластилином, природным материалом и т.д.); выбирать способы их обработки в зависимости от их свойств;</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bCs/>
          <w:color w:val="000000"/>
          <w:kern w:val="28"/>
          <w:sz w:val="28"/>
          <w:szCs w:val="28"/>
        </w:rPr>
        <w:lastRenderedPageBreak/>
        <w:t>формирование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 и т.д.)</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 xml:space="preserve">приобретение первоначальных навыков совместной продуктивной деятельности, сотрудничества, взаимопомощи, планирования и организации; </w:t>
      </w:r>
    </w:p>
    <w:p w:rsidR="00CB20A1" w:rsidRPr="001A41B7" w:rsidRDefault="00CB20A1" w:rsidP="000C5522">
      <w:pPr>
        <w:numPr>
          <w:ilvl w:val="0"/>
          <w:numId w:val="14"/>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 xml:space="preserve">использование приобретенных знаний и умений </w:t>
      </w:r>
      <w:r w:rsidRPr="001A41B7">
        <w:rPr>
          <w:rFonts w:ascii="Times New Roman" w:hAnsi="Times New Roman" w:cs="Times New Roman"/>
          <w:bCs/>
          <w:color w:val="000000"/>
          <w:kern w:val="28"/>
          <w:sz w:val="28"/>
          <w:szCs w:val="28"/>
        </w:rPr>
        <w:t>для решения практических задач.</w:t>
      </w:r>
    </w:p>
    <w:p w:rsidR="00CB20A1" w:rsidRPr="001A41B7" w:rsidRDefault="00CB20A1" w:rsidP="00CB20A1">
      <w:pPr>
        <w:tabs>
          <w:tab w:val="left" w:pos="1080"/>
        </w:tabs>
        <w:autoSpaceDE w:val="0"/>
        <w:spacing w:after="0" w:line="360" w:lineRule="auto"/>
        <w:ind w:firstLine="720"/>
        <w:rPr>
          <w:rFonts w:ascii="Times New Roman" w:hAnsi="Times New Roman" w:cs="Times New Roman"/>
          <w:b/>
          <w:kern w:val="28"/>
          <w:sz w:val="28"/>
          <w:szCs w:val="28"/>
        </w:rPr>
      </w:pPr>
      <w:r w:rsidRPr="001A41B7">
        <w:rPr>
          <w:rFonts w:ascii="Times New Roman" w:hAnsi="Times New Roman" w:cs="Times New Roman"/>
          <w:b/>
          <w:kern w:val="28"/>
          <w:sz w:val="28"/>
          <w:szCs w:val="28"/>
        </w:rPr>
        <w:t>Физическая культура</w:t>
      </w:r>
    </w:p>
    <w:p w:rsidR="00CB20A1" w:rsidRPr="001A41B7" w:rsidRDefault="00CB20A1" w:rsidP="00CB20A1">
      <w:pPr>
        <w:tabs>
          <w:tab w:val="left" w:pos="1080"/>
        </w:tabs>
        <w:autoSpaceDE w:val="0"/>
        <w:spacing w:after="0" w:line="360" w:lineRule="auto"/>
        <w:ind w:firstLine="720"/>
        <w:rPr>
          <w:rFonts w:ascii="Times New Roman" w:hAnsi="Times New Roman" w:cs="Times New Roman"/>
          <w:bCs/>
          <w:i/>
          <w:color w:val="000000"/>
          <w:kern w:val="28"/>
          <w:sz w:val="28"/>
          <w:szCs w:val="28"/>
        </w:rPr>
      </w:pPr>
      <w:r w:rsidRPr="001A41B7">
        <w:rPr>
          <w:rFonts w:ascii="Times New Roman" w:hAnsi="Times New Roman" w:cs="Times New Roman"/>
          <w:b/>
          <w:i/>
          <w:kern w:val="28"/>
          <w:sz w:val="28"/>
          <w:szCs w:val="28"/>
        </w:rPr>
        <w:t>Физическая культура</w:t>
      </w:r>
    </w:p>
    <w:p w:rsidR="00CB20A1" w:rsidRPr="001A41B7" w:rsidRDefault="00CB20A1" w:rsidP="000C5522">
      <w:pPr>
        <w:numPr>
          <w:ilvl w:val="0"/>
          <w:numId w:val="13"/>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bCs/>
          <w:color w:val="000000"/>
          <w:kern w:val="28"/>
          <w:sz w:val="28"/>
          <w:szCs w:val="28"/>
        </w:rPr>
        <w:t>формирование первоначальных представлений о значении физической культуры для укрепления здоровья человека, физического развития, повышения работоспособности.</w:t>
      </w:r>
    </w:p>
    <w:p w:rsidR="00CB20A1" w:rsidRPr="001A41B7" w:rsidRDefault="00CB20A1" w:rsidP="000C5522">
      <w:pPr>
        <w:numPr>
          <w:ilvl w:val="0"/>
          <w:numId w:val="13"/>
        </w:numPr>
        <w:tabs>
          <w:tab w:val="left" w:pos="1080"/>
        </w:tabs>
        <w:autoSpaceDE w:val="0"/>
        <w:spacing w:after="0" w:line="360" w:lineRule="auto"/>
        <w:ind w:left="0" w:firstLine="720"/>
        <w:jc w:val="both"/>
        <w:rPr>
          <w:rFonts w:ascii="Times New Roman" w:hAnsi="Times New Roman" w:cs="Times New Roman"/>
          <w:kern w:val="28"/>
          <w:sz w:val="28"/>
          <w:szCs w:val="28"/>
        </w:rPr>
      </w:pPr>
      <w:r w:rsidRPr="001A41B7">
        <w:rPr>
          <w:rFonts w:ascii="Times New Roman" w:hAnsi="Times New Roman" w:cs="Times New Roman"/>
          <w:kern w:val="28"/>
          <w:sz w:val="28"/>
          <w:szCs w:val="28"/>
        </w:rPr>
        <w:t xml:space="preserve">овладение умениями организовывать здоровьесберегающую жизнедеятельность (режим дня, утренняя зарядка, оздоровительные мероприятия, подвижные игры и т. д.); </w:t>
      </w:r>
    </w:p>
    <w:p w:rsidR="00CB20A1" w:rsidRPr="00AF7F84" w:rsidRDefault="00CB20A1" w:rsidP="000C5522">
      <w:pPr>
        <w:numPr>
          <w:ilvl w:val="0"/>
          <w:numId w:val="13"/>
        </w:numPr>
        <w:tabs>
          <w:tab w:val="left" w:pos="1080"/>
        </w:tabs>
        <w:autoSpaceDE w:val="0"/>
        <w:spacing w:after="0" w:line="360" w:lineRule="auto"/>
        <w:ind w:left="0" w:firstLine="720"/>
        <w:jc w:val="both"/>
        <w:rPr>
          <w:rFonts w:ascii="Times New Roman" w:hAnsi="Times New Roman" w:cs="Times New Roman"/>
          <w:b/>
          <w:bCs/>
          <w:color w:val="000000"/>
          <w:kern w:val="28"/>
          <w:sz w:val="28"/>
          <w:szCs w:val="28"/>
        </w:rPr>
      </w:pPr>
      <w:r w:rsidRPr="001A41B7">
        <w:rPr>
          <w:rFonts w:ascii="Times New Roman" w:hAnsi="Times New Roman" w:cs="Times New Roman"/>
          <w:kern w:val="28"/>
          <w:sz w:val="28"/>
          <w:szCs w:val="28"/>
        </w:rPr>
        <w:t>формирование умения следить за своим физическим состоянием, величиной физических нагрузок.</w:t>
      </w:r>
    </w:p>
    <w:p w:rsidR="00CB20A1" w:rsidRPr="00772E11" w:rsidRDefault="00CB20A1" w:rsidP="00CB20A1">
      <w:pPr>
        <w:tabs>
          <w:tab w:val="left" w:pos="1080"/>
        </w:tabs>
        <w:autoSpaceDE w:val="0"/>
        <w:spacing w:after="0" w:line="360" w:lineRule="auto"/>
        <w:jc w:val="center"/>
        <w:rPr>
          <w:rFonts w:ascii="Times New Roman" w:hAnsi="Times New Roman" w:cs="Times New Roman"/>
          <w:kern w:val="28"/>
          <w:sz w:val="28"/>
          <w:szCs w:val="28"/>
        </w:rPr>
      </w:pPr>
      <w:r w:rsidRPr="00772E11">
        <w:rPr>
          <w:rFonts w:ascii="Times New Roman" w:hAnsi="Times New Roman" w:cs="Times New Roman"/>
          <w:b/>
          <w:bCs/>
          <w:sz w:val="28"/>
          <w:szCs w:val="28"/>
        </w:rPr>
        <w:t xml:space="preserve">Результаты освоения коррекционно-развивающей области </w:t>
      </w:r>
      <w:r w:rsidR="00176CAD">
        <w:rPr>
          <w:rFonts w:ascii="Times New Roman" w:hAnsi="Times New Roman" w:cs="Times New Roman"/>
          <w:b/>
          <w:bCs/>
          <w:sz w:val="28"/>
          <w:szCs w:val="28"/>
        </w:rPr>
        <w:br/>
      </w:r>
      <w:r w:rsidR="00176CAD">
        <w:rPr>
          <w:rFonts w:ascii="Times New Roman" w:hAnsi="Times New Roman" w:cs="Times New Roman"/>
          <w:b/>
          <w:sz w:val="28"/>
          <w:szCs w:val="28"/>
        </w:rPr>
        <w:t xml:space="preserve">адаптированной основной общеобразовательной программы </w:t>
      </w:r>
      <w:r w:rsidR="00176CAD">
        <w:rPr>
          <w:rFonts w:ascii="Times New Roman" w:hAnsi="Times New Roman" w:cs="Times New Roman"/>
          <w:b/>
          <w:sz w:val="28"/>
          <w:szCs w:val="28"/>
        </w:rPr>
        <w:br/>
        <w:t>начального общего образования</w:t>
      </w:r>
    </w:p>
    <w:p w:rsidR="00CB20A1" w:rsidRPr="00772E11" w:rsidRDefault="00CB20A1" w:rsidP="00CB20A1">
      <w:pPr>
        <w:spacing w:after="0" w:line="360" w:lineRule="auto"/>
        <w:ind w:firstLine="709"/>
        <w:jc w:val="both"/>
        <w:rPr>
          <w:rFonts w:ascii="Times New Roman" w:hAnsi="Times New Roman" w:cs="Times New Roman"/>
          <w:sz w:val="28"/>
          <w:szCs w:val="28"/>
        </w:rPr>
      </w:pPr>
      <w:r w:rsidRPr="00772E11">
        <w:rPr>
          <w:rFonts w:ascii="Times New Roman" w:hAnsi="Times New Roman" w:cs="Times New Roman"/>
          <w:sz w:val="28"/>
          <w:szCs w:val="28"/>
        </w:rPr>
        <w:t xml:space="preserve">Результаты освоения </w:t>
      </w:r>
      <w:r w:rsidRPr="00772E11">
        <w:rPr>
          <w:rFonts w:ascii="Times New Roman" w:hAnsi="Times New Roman" w:cs="Times New Roman"/>
          <w:b/>
          <w:bCs/>
          <w:i/>
          <w:sz w:val="28"/>
          <w:szCs w:val="28"/>
        </w:rPr>
        <w:t>коррекционно-развивающей области</w:t>
      </w:r>
      <w:r w:rsidRPr="00772E11">
        <w:rPr>
          <w:rFonts w:ascii="Times New Roman" w:hAnsi="Times New Roman" w:cs="Times New Roman"/>
          <w:b/>
          <w:bCs/>
          <w:sz w:val="28"/>
          <w:szCs w:val="28"/>
        </w:rPr>
        <w:t xml:space="preserve"> </w:t>
      </w:r>
      <w:r w:rsidRPr="00772E11">
        <w:rPr>
          <w:rFonts w:ascii="Times New Roman" w:hAnsi="Times New Roman" w:cs="Times New Roman"/>
          <w:sz w:val="28"/>
          <w:szCs w:val="28"/>
        </w:rPr>
        <w:t xml:space="preserve">АООП НОО </w:t>
      </w:r>
      <w:r w:rsidR="00176CAD">
        <w:rPr>
          <w:rFonts w:ascii="Times New Roman" w:hAnsi="Times New Roman" w:cs="Times New Roman"/>
          <w:sz w:val="28"/>
          <w:szCs w:val="28"/>
        </w:rPr>
        <w:t xml:space="preserve">обучающихся с ЗПР </w:t>
      </w:r>
      <w:r w:rsidRPr="00772E11">
        <w:rPr>
          <w:rFonts w:ascii="Times New Roman" w:hAnsi="Times New Roman" w:cs="Times New Roman"/>
          <w:sz w:val="28"/>
          <w:szCs w:val="28"/>
        </w:rPr>
        <w:t xml:space="preserve">должны отражать: </w:t>
      </w:r>
    </w:p>
    <w:p w:rsidR="00CB20A1" w:rsidRPr="00772E11" w:rsidRDefault="00CB20A1" w:rsidP="00CB20A1">
      <w:pPr>
        <w:spacing w:after="0" w:line="360" w:lineRule="auto"/>
        <w:ind w:firstLine="709"/>
        <w:jc w:val="both"/>
        <w:rPr>
          <w:rFonts w:ascii="Times New Roman" w:hAnsi="Times New Roman" w:cs="Times New Roman"/>
          <w:sz w:val="28"/>
          <w:szCs w:val="28"/>
        </w:rPr>
      </w:pPr>
      <w:r w:rsidRPr="00772E11">
        <w:rPr>
          <w:rFonts w:ascii="Times New Roman" w:hAnsi="Times New Roman" w:cs="Times New Roman"/>
          <w:b/>
          <w:bCs/>
          <w:i/>
          <w:kern w:val="2"/>
          <w:sz w:val="28"/>
          <w:szCs w:val="28"/>
        </w:rPr>
        <w:t>Корреционный курс</w:t>
      </w:r>
      <w:r>
        <w:rPr>
          <w:rFonts w:ascii="Times New Roman" w:hAnsi="Times New Roman" w:cs="Times New Roman"/>
          <w:b/>
          <w:bCs/>
          <w:kern w:val="2"/>
          <w:sz w:val="28"/>
          <w:szCs w:val="28"/>
        </w:rPr>
        <w:t xml:space="preserve"> </w:t>
      </w:r>
      <w:r w:rsidRPr="00772E11">
        <w:rPr>
          <w:rFonts w:ascii="Times New Roman" w:hAnsi="Times New Roman" w:cs="Times New Roman"/>
          <w:b/>
          <w:bCs/>
          <w:kern w:val="2"/>
          <w:sz w:val="28"/>
          <w:szCs w:val="28"/>
        </w:rPr>
        <w:t>«</w:t>
      </w:r>
      <w:r w:rsidRPr="00772E11">
        <w:rPr>
          <w:rFonts w:ascii="Times New Roman" w:hAnsi="Times New Roman" w:cs="Times New Roman"/>
          <w:b/>
          <w:bCs/>
          <w:i/>
          <w:iCs/>
          <w:kern w:val="2"/>
          <w:sz w:val="28"/>
          <w:szCs w:val="28"/>
        </w:rPr>
        <w:t>Ритмика</w:t>
      </w:r>
      <w:r w:rsidRPr="00772E11">
        <w:rPr>
          <w:rFonts w:ascii="Times New Roman" w:hAnsi="Times New Roman" w:cs="Times New Roman"/>
          <w:b/>
          <w:bCs/>
          <w:kern w:val="2"/>
          <w:sz w:val="28"/>
          <w:szCs w:val="28"/>
        </w:rPr>
        <w:t>»</w:t>
      </w:r>
      <w:r w:rsidRPr="00772E11">
        <w:rPr>
          <w:rFonts w:ascii="Times New Roman" w:hAnsi="Times New Roman" w:cs="Times New Roman"/>
          <w:b/>
          <w:bCs/>
          <w:i/>
          <w:iCs/>
          <w:kern w:val="2"/>
          <w:sz w:val="28"/>
          <w:szCs w:val="28"/>
        </w:rPr>
        <w:t>:</w:t>
      </w:r>
      <w:r>
        <w:rPr>
          <w:rFonts w:ascii="Times New Roman" w:hAnsi="Times New Roman" w:cs="Times New Roman"/>
          <w:b/>
          <w:bCs/>
          <w:i/>
          <w:iCs/>
          <w:kern w:val="2"/>
          <w:sz w:val="28"/>
          <w:szCs w:val="28"/>
        </w:rPr>
        <w:t xml:space="preserve"> </w:t>
      </w:r>
      <w:r w:rsidRPr="00772E11">
        <w:rPr>
          <w:rFonts w:ascii="Times New Roman" w:hAnsi="Times New Roman" w:cs="Times New Roman"/>
          <w:sz w:val="28"/>
          <w:szCs w:val="28"/>
        </w:rPr>
        <w:t>развитие чувства ритма, связи движений с музыкой, двигательной активности, координации движений, двигательных умений и навыков;</w:t>
      </w:r>
      <w:r>
        <w:rPr>
          <w:rFonts w:ascii="Times New Roman" w:hAnsi="Times New Roman" w:cs="Times New Roman"/>
          <w:sz w:val="28"/>
          <w:szCs w:val="28"/>
        </w:rPr>
        <w:t xml:space="preserve"> </w:t>
      </w:r>
      <w:r w:rsidRPr="00772E11">
        <w:rPr>
          <w:rFonts w:ascii="Times New Roman" w:hAnsi="Times New Roman" w:cs="Times New Roman"/>
          <w:sz w:val="28"/>
          <w:szCs w:val="28"/>
        </w:rPr>
        <w:t xml:space="preserve">формирование умения дифференцировать движения по степени мышечных усилий; овладение специальными ритмическими упражнениями (ритмичная ходьба, упражнения с движениями рук и туловища, с проговариванием стихов и т.д.), упражнениями на связь движений с музыкой; развитие двигательных качеств и устранение недостатков физического развития; овладение подготовительными упражнениями к танцам, </w:t>
      </w:r>
      <w:r w:rsidRPr="00772E11">
        <w:rPr>
          <w:rFonts w:ascii="Times New Roman" w:hAnsi="Times New Roman" w:cs="Times New Roman"/>
          <w:sz w:val="28"/>
          <w:szCs w:val="28"/>
        </w:rPr>
        <w:lastRenderedPageBreak/>
        <w:t>овладение элементами танцев, танцами, способствующими развитию изящных движений, эстетического вкуса;</w:t>
      </w:r>
      <w:r>
        <w:rPr>
          <w:rFonts w:ascii="Times New Roman" w:hAnsi="Times New Roman" w:cs="Times New Roman"/>
          <w:sz w:val="28"/>
          <w:szCs w:val="28"/>
        </w:rPr>
        <w:t xml:space="preserve"> </w:t>
      </w:r>
      <w:r w:rsidRPr="00772E11">
        <w:rPr>
          <w:rFonts w:ascii="Times New Roman" w:hAnsi="Times New Roman" w:cs="Times New Roman"/>
          <w:sz w:val="28"/>
          <w:szCs w:val="28"/>
        </w:rPr>
        <w:t>развитие выразительности движений и самовыражения; развитие мобильности.</w:t>
      </w:r>
    </w:p>
    <w:p w:rsidR="00CB20A1" w:rsidRPr="00772E11" w:rsidRDefault="00CB20A1" w:rsidP="00CB20A1">
      <w:pPr>
        <w:spacing w:after="0" w:line="360" w:lineRule="auto"/>
        <w:ind w:firstLine="709"/>
        <w:jc w:val="both"/>
        <w:rPr>
          <w:rFonts w:ascii="Times New Roman" w:hAnsi="Times New Roman" w:cs="Times New Roman"/>
          <w:b/>
          <w:bCs/>
          <w:kern w:val="2"/>
          <w:sz w:val="28"/>
          <w:szCs w:val="28"/>
        </w:rPr>
      </w:pPr>
      <w:r w:rsidRPr="00772E11">
        <w:rPr>
          <w:rFonts w:ascii="Times New Roman" w:hAnsi="Times New Roman" w:cs="Times New Roman"/>
          <w:b/>
          <w:bCs/>
          <w:i/>
          <w:kern w:val="2"/>
          <w:sz w:val="28"/>
          <w:szCs w:val="28"/>
        </w:rPr>
        <w:t>Корре</w:t>
      </w:r>
      <w:r>
        <w:rPr>
          <w:rFonts w:ascii="Times New Roman" w:hAnsi="Times New Roman" w:cs="Times New Roman"/>
          <w:b/>
          <w:bCs/>
          <w:i/>
          <w:kern w:val="2"/>
          <w:sz w:val="28"/>
          <w:szCs w:val="28"/>
        </w:rPr>
        <w:t>к</w:t>
      </w:r>
      <w:r w:rsidRPr="00772E11">
        <w:rPr>
          <w:rFonts w:ascii="Times New Roman" w:hAnsi="Times New Roman" w:cs="Times New Roman"/>
          <w:b/>
          <w:bCs/>
          <w:i/>
          <w:kern w:val="2"/>
          <w:sz w:val="28"/>
          <w:szCs w:val="28"/>
        </w:rPr>
        <w:t>ционный курс</w:t>
      </w:r>
      <w:r>
        <w:rPr>
          <w:rFonts w:ascii="Times New Roman" w:hAnsi="Times New Roman" w:cs="Times New Roman"/>
          <w:b/>
          <w:bCs/>
          <w:i/>
          <w:kern w:val="2"/>
          <w:sz w:val="28"/>
          <w:szCs w:val="28"/>
        </w:rPr>
        <w:t xml:space="preserve"> </w:t>
      </w:r>
      <w:r w:rsidRPr="00772E11">
        <w:rPr>
          <w:rFonts w:ascii="Times New Roman" w:hAnsi="Times New Roman" w:cs="Times New Roman"/>
          <w:b/>
          <w:bCs/>
          <w:i/>
          <w:kern w:val="2"/>
          <w:sz w:val="28"/>
          <w:szCs w:val="28"/>
        </w:rPr>
        <w:t>«</w:t>
      </w:r>
      <w:r w:rsidRPr="00772E11">
        <w:rPr>
          <w:rFonts w:ascii="Times New Roman" w:hAnsi="Times New Roman" w:cs="Times New Roman"/>
          <w:b/>
          <w:i/>
          <w:sz w:val="28"/>
          <w:szCs w:val="28"/>
        </w:rPr>
        <w:t>Коррекционно-развивающие занятия</w:t>
      </w:r>
      <w:r w:rsidRPr="00772E11">
        <w:rPr>
          <w:rFonts w:ascii="Times New Roman" w:hAnsi="Times New Roman" w:cs="Times New Roman"/>
          <w:b/>
          <w:bCs/>
          <w:kern w:val="2"/>
          <w:sz w:val="28"/>
          <w:szCs w:val="28"/>
        </w:rPr>
        <w:t>»</w:t>
      </w:r>
    </w:p>
    <w:p w:rsidR="00CB20A1" w:rsidRPr="00772E11" w:rsidRDefault="00CB20A1" w:rsidP="00CB20A1">
      <w:pPr>
        <w:spacing w:after="0" w:line="360" w:lineRule="auto"/>
        <w:ind w:firstLine="709"/>
        <w:jc w:val="both"/>
        <w:rPr>
          <w:rFonts w:ascii="Times New Roman" w:hAnsi="Times New Roman" w:cs="Times New Roman"/>
          <w:b/>
          <w:bCs/>
          <w:kern w:val="2"/>
          <w:sz w:val="28"/>
          <w:szCs w:val="28"/>
        </w:rPr>
      </w:pPr>
      <w:r w:rsidRPr="00772E11">
        <w:rPr>
          <w:rFonts w:ascii="Times New Roman" w:hAnsi="Times New Roman" w:cs="Times New Roman"/>
          <w:b/>
          <w:i/>
          <w:sz w:val="28"/>
          <w:szCs w:val="28"/>
        </w:rPr>
        <w:t>Логопедические занятия</w:t>
      </w:r>
      <w:r w:rsidRPr="00772E11">
        <w:rPr>
          <w:rFonts w:ascii="Times New Roman" w:hAnsi="Times New Roman" w:cs="Times New Roman"/>
          <w:sz w:val="28"/>
          <w:szCs w:val="28"/>
        </w:rPr>
        <w:t>:</w:t>
      </w:r>
      <w:r>
        <w:rPr>
          <w:rFonts w:ascii="Times New Roman" w:hAnsi="Times New Roman" w:cs="Times New Roman"/>
          <w:sz w:val="28"/>
          <w:szCs w:val="28"/>
        </w:rPr>
        <w:t xml:space="preserve"> </w:t>
      </w:r>
      <w:r w:rsidRPr="00772E11">
        <w:rPr>
          <w:rFonts w:ascii="Times New Roman" w:hAnsi="Times New Roman" w:cs="Times New Roman"/>
          <w:sz w:val="28"/>
          <w:szCs w:val="28"/>
        </w:rPr>
        <w:t>формирование и развитие различных видов устной речи (разговорно-диалогической, описательно-повествовательной) на основе обогащения знаний об окружающей действительности; обогащение и развитие словаря, уточнение значения слова, развитие лексической системности, формирование семантических полей; развитие и совершенствование грамматического строя речи, связной речи; коррекция недостатков письменной речи (чтения и письма).</w:t>
      </w:r>
    </w:p>
    <w:p w:rsidR="00CB20A1" w:rsidRPr="00772E11" w:rsidRDefault="00CB20A1" w:rsidP="00CB20A1">
      <w:pPr>
        <w:spacing w:after="0" w:line="360" w:lineRule="auto"/>
        <w:ind w:firstLine="709"/>
        <w:jc w:val="both"/>
        <w:rPr>
          <w:rFonts w:ascii="Times New Roman" w:hAnsi="Times New Roman" w:cs="Times New Roman"/>
          <w:sz w:val="28"/>
          <w:szCs w:val="28"/>
        </w:rPr>
      </w:pPr>
      <w:r w:rsidRPr="00772E11">
        <w:rPr>
          <w:rFonts w:ascii="Times New Roman" w:hAnsi="Times New Roman" w:cs="Times New Roman"/>
          <w:b/>
          <w:i/>
          <w:sz w:val="28"/>
          <w:szCs w:val="28"/>
        </w:rPr>
        <w:t>Психокоррекционные занятия:</w:t>
      </w:r>
      <w:r>
        <w:rPr>
          <w:rFonts w:ascii="Times New Roman" w:hAnsi="Times New Roman" w:cs="Times New Roman"/>
          <w:b/>
          <w:i/>
          <w:sz w:val="28"/>
          <w:szCs w:val="28"/>
        </w:rPr>
        <w:t xml:space="preserve"> </w:t>
      </w:r>
      <w:r w:rsidRPr="00772E11">
        <w:rPr>
          <w:rFonts w:ascii="Times New Roman" w:hAnsi="Times New Roman" w:cs="Times New Roman"/>
          <w:sz w:val="28"/>
          <w:szCs w:val="28"/>
        </w:rPr>
        <w:t>формирование учебной мотивации, стимуляция сенсорно-перцептивных, мнемических и интеллектуальных процессов; гармонизация психоэмоционального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развитие способности к эмпатии, сопереживанию; формирование продуктивных видов взаимоотношений с окружающими (в семье, классе), повышение социального статуса ребенка в коллективе.</w:t>
      </w:r>
    </w:p>
    <w:p w:rsidR="00CB20A1" w:rsidRDefault="00CB20A1" w:rsidP="00CB20A1">
      <w:pPr>
        <w:tabs>
          <w:tab w:val="left" w:pos="1080"/>
        </w:tabs>
        <w:autoSpaceDE w:val="0"/>
        <w:spacing w:after="0" w:line="360" w:lineRule="auto"/>
        <w:ind w:firstLine="709"/>
        <w:jc w:val="both"/>
        <w:rPr>
          <w:rFonts w:ascii="Times New Roman" w:hAnsi="Times New Roman" w:cs="Times New Roman"/>
          <w:sz w:val="28"/>
          <w:szCs w:val="28"/>
        </w:rPr>
      </w:pPr>
      <w:r w:rsidRPr="00772E11">
        <w:rPr>
          <w:rFonts w:ascii="Times New Roman" w:hAnsi="Times New Roman" w:cs="Times New Roman"/>
          <w:sz w:val="28"/>
          <w:szCs w:val="28"/>
        </w:rPr>
        <w:t>Требования к результатам освоения курсов коррекционно-развивающей области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w:t>
      </w:r>
    </w:p>
    <w:p w:rsidR="00B66500" w:rsidRPr="00F63254" w:rsidRDefault="006324D7" w:rsidP="00A30BFF">
      <w:pPr>
        <w:spacing w:before="120" w:after="120" w:line="240" w:lineRule="auto"/>
        <w:jc w:val="center"/>
        <w:outlineLvl w:val="2"/>
        <w:rPr>
          <w:rFonts w:ascii="Times New Roman" w:hAnsi="Times New Roman" w:cs="Times New Roman"/>
          <w:b/>
          <w:color w:val="auto"/>
          <w:sz w:val="28"/>
          <w:szCs w:val="28"/>
        </w:rPr>
      </w:pPr>
      <w:bookmarkStart w:id="17" w:name="_Toc415833127"/>
      <w:r>
        <w:rPr>
          <w:rFonts w:ascii="Times New Roman" w:hAnsi="Times New Roman" w:cs="Times New Roman"/>
          <w:b/>
          <w:color w:val="auto"/>
          <w:sz w:val="28"/>
          <w:szCs w:val="28"/>
        </w:rPr>
        <w:t>3</w:t>
      </w:r>
      <w:r w:rsidR="003C0437">
        <w:rPr>
          <w:rFonts w:ascii="Times New Roman" w:hAnsi="Times New Roman" w:cs="Times New Roman"/>
          <w:b/>
          <w:color w:val="auto"/>
          <w:sz w:val="28"/>
          <w:szCs w:val="28"/>
        </w:rPr>
        <w:t>.</w:t>
      </w:r>
      <w:r w:rsidR="000556FB">
        <w:rPr>
          <w:rFonts w:ascii="Times New Roman" w:hAnsi="Times New Roman" w:cs="Times New Roman"/>
          <w:b/>
          <w:color w:val="auto"/>
          <w:sz w:val="28"/>
          <w:szCs w:val="28"/>
        </w:rPr>
        <w:t>1</w:t>
      </w:r>
      <w:r w:rsidR="00B66500" w:rsidRPr="00F63254">
        <w:rPr>
          <w:rFonts w:ascii="Times New Roman" w:hAnsi="Times New Roman" w:cs="Times New Roman"/>
          <w:b/>
          <w:color w:val="auto"/>
          <w:sz w:val="28"/>
          <w:szCs w:val="28"/>
        </w:rPr>
        <w:t xml:space="preserve">.3. </w:t>
      </w:r>
      <w:r w:rsidR="00B66500" w:rsidRPr="00F63254">
        <w:rPr>
          <w:rFonts w:ascii="Times New Roman" w:hAnsi="Times New Roman" w:cs="Times New Roman"/>
          <w:b/>
          <w:color w:val="auto"/>
          <w:spacing w:val="2"/>
          <w:sz w:val="28"/>
          <w:szCs w:val="28"/>
        </w:rPr>
        <w:t xml:space="preserve">Система оценки достижения обучающимися </w:t>
      </w:r>
      <w:r w:rsidR="000C4DD9">
        <w:rPr>
          <w:rFonts w:ascii="Times New Roman" w:hAnsi="Times New Roman" w:cs="Times New Roman"/>
          <w:b/>
          <w:color w:val="auto"/>
          <w:spacing w:val="2"/>
          <w:sz w:val="28"/>
          <w:szCs w:val="28"/>
        </w:rPr>
        <w:br/>
      </w:r>
      <w:r w:rsidR="00F05F63" w:rsidRPr="00F63254">
        <w:rPr>
          <w:rFonts w:ascii="Times New Roman" w:hAnsi="Times New Roman" w:cs="Times New Roman"/>
          <w:b/>
          <w:color w:val="auto"/>
          <w:spacing w:val="2"/>
          <w:sz w:val="28"/>
          <w:szCs w:val="28"/>
        </w:rPr>
        <w:t xml:space="preserve">с </w:t>
      </w:r>
      <w:r w:rsidR="00C4068A">
        <w:rPr>
          <w:rFonts w:ascii="Times New Roman" w:hAnsi="Times New Roman" w:cs="Times New Roman"/>
          <w:b/>
          <w:sz w:val="28"/>
          <w:szCs w:val="28"/>
        </w:rPr>
        <w:t>задержкой психического развития</w:t>
      </w:r>
      <w:r w:rsidR="00C4068A" w:rsidRPr="00F63254">
        <w:rPr>
          <w:rFonts w:ascii="Times New Roman" w:hAnsi="Times New Roman" w:cs="Times New Roman"/>
          <w:b/>
          <w:color w:val="auto"/>
          <w:spacing w:val="2"/>
          <w:sz w:val="28"/>
          <w:szCs w:val="28"/>
        </w:rPr>
        <w:t xml:space="preserve"> </w:t>
      </w:r>
      <w:r w:rsidR="00B66500" w:rsidRPr="00F63254">
        <w:rPr>
          <w:rFonts w:ascii="Times New Roman" w:hAnsi="Times New Roman" w:cs="Times New Roman"/>
          <w:b/>
          <w:color w:val="auto"/>
          <w:spacing w:val="2"/>
          <w:sz w:val="28"/>
          <w:szCs w:val="28"/>
        </w:rPr>
        <w:t xml:space="preserve">планируемых результатов освоения </w:t>
      </w:r>
      <w:r w:rsidR="00C4068A">
        <w:rPr>
          <w:rFonts w:ascii="Times New Roman" w:hAnsi="Times New Roman" w:cs="Times New Roman"/>
          <w:b/>
          <w:sz w:val="28"/>
          <w:szCs w:val="28"/>
        </w:rPr>
        <w:t xml:space="preserve">адаптированной основной общеобразовательной программы </w:t>
      </w:r>
      <w:r w:rsidR="000C4DD9">
        <w:rPr>
          <w:rFonts w:ascii="Times New Roman" w:hAnsi="Times New Roman" w:cs="Times New Roman"/>
          <w:b/>
          <w:sz w:val="28"/>
          <w:szCs w:val="28"/>
        </w:rPr>
        <w:br/>
      </w:r>
      <w:r w:rsidR="00C4068A">
        <w:rPr>
          <w:rFonts w:ascii="Times New Roman" w:hAnsi="Times New Roman" w:cs="Times New Roman"/>
          <w:b/>
          <w:sz w:val="28"/>
          <w:szCs w:val="28"/>
        </w:rPr>
        <w:t>начального общего образования</w:t>
      </w:r>
      <w:bookmarkEnd w:id="17"/>
    </w:p>
    <w:p w:rsidR="003A5E34" w:rsidRDefault="003A5E34" w:rsidP="003A5E34">
      <w:pPr>
        <w:pStyle w:val="afc"/>
        <w:ind w:firstLine="709"/>
        <w:rPr>
          <w:caps w:val="0"/>
        </w:rPr>
      </w:pPr>
      <w:r w:rsidRPr="00301148">
        <w:rPr>
          <w:caps w:val="0"/>
        </w:rPr>
        <w:t xml:space="preserve">Система оценки достижения планируемых результатов освоения </w:t>
      </w:r>
      <w:r>
        <w:rPr>
          <w:caps w:val="0"/>
        </w:rPr>
        <w:t>АООП НОО</w:t>
      </w:r>
      <w:r w:rsidRPr="00301148">
        <w:rPr>
          <w:caps w:val="0"/>
        </w:rPr>
        <w:t xml:space="preserve"> </w:t>
      </w:r>
      <w:r>
        <w:rPr>
          <w:caps w:val="0"/>
        </w:rPr>
        <w:t xml:space="preserve">обучающихся с ЗПР </w:t>
      </w:r>
      <w:r w:rsidRPr="00301148">
        <w:rPr>
          <w:caps w:val="0"/>
        </w:rPr>
        <w:t xml:space="preserve">(далее — система оценки) представляет собой один из инструментов реализации требований </w:t>
      </w:r>
      <w:r>
        <w:rPr>
          <w:caps w:val="0"/>
        </w:rPr>
        <w:t>ФГОС НОО обучающихся с ОВЗ</w:t>
      </w:r>
      <w:r w:rsidRPr="00301148">
        <w:rPr>
          <w:caps w:val="0"/>
        </w:rPr>
        <w:t xml:space="preserve"> к результатам освоения </w:t>
      </w:r>
      <w:r>
        <w:rPr>
          <w:caps w:val="0"/>
        </w:rPr>
        <w:t>АООП НОО</w:t>
      </w:r>
      <w:r w:rsidRPr="00301148">
        <w:rPr>
          <w:caps w:val="0"/>
        </w:rPr>
        <w:t xml:space="preserve"> и направлена на обеспечение качества </w:t>
      </w:r>
      <w:r w:rsidRPr="00301148">
        <w:rPr>
          <w:caps w:val="0"/>
        </w:rPr>
        <w:lastRenderedPageBreak/>
        <w:t>образования, что предполагает вовлечённость в оценочную деятельность как педагогов, так и обучающихся</w:t>
      </w:r>
      <w:r>
        <w:rPr>
          <w:caps w:val="0"/>
        </w:rPr>
        <w:t xml:space="preserve"> и их родителей (законных представителей)</w:t>
      </w:r>
      <w:r w:rsidRPr="00301148">
        <w:rPr>
          <w:caps w:val="0"/>
        </w:rPr>
        <w:t>.</w:t>
      </w:r>
    </w:p>
    <w:p w:rsidR="003A5E34" w:rsidRPr="006E0C49" w:rsidRDefault="003A5E34" w:rsidP="003A5E34">
      <w:pPr>
        <w:pStyle w:val="afc"/>
        <w:ind w:firstLine="709"/>
      </w:pPr>
      <w:r w:rsidRPr="003A5E34">
        <w:rPr>
          <w:caps w:val="0"/>
        </w:rPr>
        <w:t>В соответствии с ФГОС НОО обучающихся с ОВЗ основным</w:t>
      </w:r>
      <w:r w:rsidRPr="003A5E34">
        <w:rPr>
          <w:rStyle w:val="210"/>
          <w:b w:val="0"/>
          <w:bCs w:val="0"/>
          <w:sz w:val="28"/>
          <w:szCs w:val="28"/>
        </w:rPr>
        <w:t xml:space="preserve"> </w:t>
      </w:r>
      <w:r w:rsidRPr="003A5E34">
        <w:rPr>
          <w:rStyle w:val="210"/>
          <w:b w:val="0"/>
          <w:bCs w:val="0"/>
          <w:caps w:val="0"/>
          <w:sz w:val="28"/>
          <w:szCs w:val="28"/>
        </w:rPr>
        <w:t>объектом</w:t>
      </w:r>
      <w:r w:rsidRPr="003A5E34">
        <w:rPr>
          <w:caps w:val="0"/>
        </w:rPr>
        <w:t xml:space="preserve"> системы оценки, её</w:t>
      </w:r>
      <w:r w:rsidRPr="003A5E34">
        <w:rPr>
          <w:rStyle w:val="210"/>
          <w:b w:val="0"/>
          <w:bCs w:val="0"/>
          <w:sz w:val="28"/>
          <w:szCs w:val="28"/>
        </w:rPr>
        <w:t xml:space="preserve"> </w:t>
      </w:r>
      <w:r w:rsidRPr="003A5E34">
        <w:rPr>
          <w:rStyle w:val="210"/>
          <w:b w:val="0"/>
          <w:bCs w:val="0"/>
          <w:caps w:val="0"/>
          <w:sz w:val="28"/>
          <w:szCs w:val="28"/>
        </w:rPr>
        <w:t>содержательной и критериальной базой выступают планируемые результаты</w:t>
      </w:r>
      <w:r w:rsidRPr="006E0C49">
        <w:rPr>
          <w:caps w:val="0"/>
        </w:rPr>
        <w:t xml:space="preserve"> освоения обучающимися </w:t>
      </w:r>
      <w:r>
        <w:rPr>
          <w:caps w:val="0"/>
        </w:rPr>
        <w:t>АООП НОО</w:t>
      </w:r>
      <w:r w:rsidRPr="006E0C49">
        <w:rPr>
          <w:caps w:val="0"/>
        </w:rPr>
        <w:t>.</w:t>
      </w:r>
    </w:p>
    <w:p w:rsidR="003A5E34" w:rsidRPr="005B1D90" w:rsidRDefault="003A5E34" w:rsidP="003A5E34">
      <w:pPr>
        <w:pStyle w:val="afc"/>
        <w:ind w:firstLine="709"/>
      </w:pPr>
      <w:r w:rsidRPr="005B1D90">
        <w:rPr>
          <w:caps w:val="0"/>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w:t>
      </w:r>
      <w:r w:rsidRPr="005B1D90">
        <w:rPr>
          <w:rStyle w:val="210"/>
          <w:b w:val="0"/>
          <w:bCs w:val="0"/>
          <w:sz w:val="28"/>
          <w:szCs w:val="28"/>
        </w:rPr>
        <w:t xml:space="preserve"> </w:t>
      </w:r>
      <w:r w:rsidRPr="00246A32">
        <w:rPr>
          <w:rStyle w:val="210"/>
          <w:b w:val="0"/>
          <w:bCs w:val="0"/>
          <w:i/>
          <w:caps w:val="0"/>
          <w:sz w:val="28"/>
          <w:szCs w:val="28"/>
        </w:rPr>
        <w:t>функциями</w:t>
      </w:r>
      <w:r w:rsidRPr="005B1D90">
        <w:rPr>
          <w:caps w:val="0"/>
        </w:rPr>
        <w:t xml:space="preserve"> являются</w:t>
      </w:r>
      <w:r w:rsidRPr="005B1D90">
        <w:rPr>
          <w:rStyle w:val="200"/>
          <w:b w:val="0"/>
          <w:bCs w:val="0"/>
          <w:i w:val="0"/>
          <w:iCs w:val="0"/>
          <w:sz w:val="28"/>
          <w:szCs w:val="28"/>
        </w:rPr>
        <w:t xml:space="preserve"> </w:t>
      </w:r>
      <w:r w:rsidRPr="00246A32">
        <w:rPr>
          <w:rStyle w:val="200"/>
          <w:b w:val="0"/>
          <w:bCs w:val="0"/>
          <w:iCs w:val="0"/>
          <w:caps w:val="0"/>
          <w:sz w:val="28"/>
          <w:szCs w:val="28"/>
        </w:rPr>
        <w:t>ориентация образовательного процесса</w:t>
      </w:r>
      <w:r w:rsidRPr="005B1D90">
        <w:rPr>
          <w:caps w:val="0"/>
        </w:rPr>
        <w:t xml:space="preserve"> на достижение планируемых результатов освоения </w:t>
      </w:r>
      <w:r>
        <w:rPr>
          <w:caps w:val="0"/>
        </w:rPr>
        <w:t>АООП НОО</w:t>
      </w:r>
      <w:r w:rsidRPr="005B1D90">
        <w:rPr>
          <w:caps w:val="0"/>
        </w:rPr>
        <w:t xml:space="preserve"> и обеспечение эффективной</w:t>
      </w:r>
      <w:r w:rsidRPr="005B1D90">
        <w:rPr>
          <w:rStyle w:val="200"/>
          <w:b w:val="0"/>
          <w:bCs w:val="0"/>
          <w:i w:val="0"/>
          <w:iCs w:val="0"/>
          <w:sz w:val="28"/>
          <w:szCs w:val="28"/>
        </w:rPr>
        <w:t xml:space="preserve"> </w:t>
      </w:r>
      <w:r w:rsidRPr="00246A32">
        <w:rPr>
          <w:rStyle w:val="200"/>
          <w:b w:val="0"/>
          <w:bCs w:val="0"/>
          <w:iCs w:val="0"/>
          <w:caps w:val="0"/>
          <w:sz w:val="28"/>
          <w:szCs w:val="28"/>
        </w:rPr>
        <w:t>обратной связи</w:t>
      </w:r>
      <w:r w:rsidRPr="005B1D90">
        <w:rPr>
          <w:rStyle w:val="200"/>
          <w:b w:val="0"/>
          <w:bCs w:val="0"/>
          <w:i w:val="0"/>
          <w:iCs w:val="0"/>
          <w:sz w:val="28"/>
          <w:szCs w:val="28"/>
        </w:rPr>
        <w:t>,</w:t>
      </w:r>
      <w:r w:rsidRPr="005B1D90">
        <w:rPr>
          <w:caps w:val="0"/>
        </w:rPr>
        <w:t xml:space="preserve"> позволяющей осуществлять</w:t>
      </w:r>
      <w:r w:rsidRPr="005B1D90">
        <w:rPr>
          <w:rStyle w:val="200"/>
          <w:b w:val="0"/>
          <w:bCs w:val="0"/>
          <w:i w:val="0"/>
          <w:iCs w:val="0"/>
          <w:sz w:val="28"/>
          <w:szCs w:val="28"/>
        </w:rPr>
        <w:t xml:space="preserve"> </w:t>
      </w:r>
      <w:r w:rsidRPr="00955ADD">
        <w:rPr>
          <w:rStyle w:val="200"/>
          <w:b w:val="0"/>
          <w:bCs w:val="0"/>
          <w:i w:val="0"/>
          <w:iCs w:val="0"/>
          <w:caps w:val="0"/>
          <w:sz w:val="28"/>
          <w:szCs w:val="28"/>
        </w:rPr>
        <w:t>управление образовательным процессом</w:t>
      </w:r>
      <w:r w:rsidRPr="005B1D90">
        <w:rPr>
          <w:rStyle w:val="200"/>
          <w:b w:val="0"/>
          <w:bCs w:val="0"/>
          <w:i w:val="0"/>
          <w:iCs w:val="0"/>
          <w:sz w:val="28"/>
          <w:szCs w:val="28"/>
        </w:rPr>
        <w:t>.</w:t>
      </w:r>
    </w:p>
    <w:p w:rsidR="003A5E34" w:rsidRDefault="003A5E34" w:rsidP="003A5E34">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Основными направлениями и целями оценочной деятель</w:t>
      </w:r>
      <w:r w:rsidRPr="00F63254">
        <w:rPr>
          <w:rFonts w:ascii="Times New Roman" w:hAnsi="Times New Roman" w:cs="Times New Roman"/>
          <w:color w:val="auto"/>
          <w:spacing w:val="2"/>
          <w:sz w:val="28"/>
          <w:szCs w:val="28"/>
        </w:rPr>
        <w:t xml:space="preserve">ности в соответствии с требованиями </w:t>
      </w:r>
      <w:r w:rsidRPr="003A5E34">
        <w:rPr>
          <w:rFonts w:ascii="Times New Roman" w:hAnsi="Times New Roman" w:cs="Times New Roman"/>
          <w:caps/>
          <w:sz w:val="28"/>
          <w:szCs w:val="28"/>
        </w:rPr>
        <w:t xml:space="preserve">ФГОС НОО </w:t>
      </w:r>
      <w:r w:rsidRPr="003A5E34">
        <w:rPr>
          <w:rFonts w:ascii="Times New Roman" w:hAnsi="Times New Roman" w:cs="Times New Roman"/>
          <w:sz w:val="28"/>
          <w:szCs w:val="28"/>
        </w:rPr>
        <w:t xml:space="preserve">обучающихся с </w:t>
      </w:r>
      <w:r w:rsidRPr="003A5E34">
        <w:rPr>
          <w:rFonts w:ascii="Times New Roman" w:hAnsi="Times New Roman" w:cs="Times New Roman"/>
          <w:caps/>
          <w:sz w:val="28"/>
          <w:szCs w:val="28"/>
        </w:rPr>
        <w:t>ОВЗ</w:t>
      </w:r>
      <w:r w:rsidRPr="00F63254">
        <w:rPr>
          <w:rFonts w:ascii="Times New Roman" w:hAnsi="Times New Roman" w:cs="Times New Roman"/>
          <w:color w:val="auto"/>
          <w:spacing w:val="2"/>
          <w:sz w:val="28"/>
          <w:szCs w:val="28"/>
        </w:rPr>
        <w:t xml:space="preserve"> являются </w:t>
      </w:r>
      <w:r w:rsidRPr="00F63254">
        <w:rPr>
          <w:rFonts w:ascii="Times New Roman" w:hAnsi="Times New Roman" w:cs="Times New Roman"/>
          <w:color w:val="auto"/>
          <w:sz w:val="28"/>
          <w:szCs w:val="28"/>
        </w:rPr>
        <w:t xml:space="preserve">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 </w:t>
      </w:r>
    </w:p>
    <w:p w:rsidR="00015199" w:rsidRPr="007E2192" w:rsidRDefault="00015199" w:rsidP="00015199">
      <w:pPr>
        <w:spacing w:after="0" w:line="360" w:lineRule="auto"/>
        <w:ind w:firstLine="567"/>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Система оценки достижения обучающимися с </w:t>
      </w:r>
      <w:r>
        <w:rPr>
          <w:rFonts w:ascii="Times New Roman" w:hAnsi="Times New Roman" w:cs="Times New Roman"/>
          <w:color w:val="auto"/>
          <w:sz w:val="28"/>
          <w:szCs w:val="28"/>
        </w:rPr>
        <w:t>ЗПР</w:t>
      </w:r>
      <w:r w:rsidRPr="007E2192">
        <w:rPr>
          <w:rFonts w:ascii="Times New Roman" w:hAnsi="Times New Roman" w:cs="Times New Roman"/>
          <w:color w:val="auto"/>
          <w:sz w:val="28"/>
          <w:szCs w:val="28"/>
        </w:rPr>
        <w:t xml:space="preserve"> планируемых результатов освоения АООП </w:t>
      </w:r>
      <w:r w:rsidRPr="00992510">
        <w:rPr>
          <w:rFonts w:ascii="Times New Roman" w:hAnsi="Times New Roman" w:cs="Times New Roman"/>
          <w:color w:val="auto"/>
          <w:sz w:val="28"/>
          <w:szCs w:val="28"/>
        </w:rPr>
        <w:t>НОО</w:t>
      </w:r>
      <w:r w:rsidRPr="007E2192">
        <w:rPr>
          <w:rFonts w:ascii="Times New Roman" w:hAnsi="Times New Roman" w:cs="Times New Roman"/>
          <w:color w:val="auto"/>
          <w:sz w:val="28"/>
          <w:szCs w:val="28"/>
        </w:rPr>
        <w:t xml:space="preserve"> призвана решить следующие задачи:</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r>
        <w:rPr>
          <w:rFonts w:ascii="Times New Roman" w:hAnsi="Times New Roman" w:cs="Times New Roman"/>
          <w:color w:val="auto"/>
          <w:sz w:val="28"/>
          <w:szCs w:val="28"/>
        </w:rPr>
        <w:t xml:space="preserve">, </w:t>
      </w:r>
      <w:r w:rsidRPr="00992510">
        <w:rPr>
          <w:rFonts w:ascii="Times New Roman" w:hAnsi="Times New Roman" w:cs="Times New Roman"/>
          <w:color w:val="auto"/>
          <w:sz w:val="28"/>
          <w:szCs w:val="28"/>
        </w:rPr>
        <w:t>предусматривая приоритетную оценку динамики индивидуальных достижений обучающихся с ЗПР</w:t>
      </w:r>
      <w:r w:rsidRPr="007E2192">
        <w:rPr>
          <w:rFonts w:ascii="Times New Roman" w:hAnsi="Times New Roman" w:cs="Times New Roman"/>
          <w:color w:val="auto"/>
          <w:sz w:val="28"/>
          <w:szCs w:val="28"/>
        </w:rPr>
        <w:t>;</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ориентировать образовательный процесс на </w:t>
      </w:r>
      <w:r>
        <w:rPr>
          <w:rFonts w:ascii="Times New Roman" w:hAnsi="Times New Roman" w:cs="Times New Roman"/>
          <w:color w:val="auto"/>
          <w:sz w:val="28"/>
          <w:szCs w:val="28"/>
        </w:rPr>
        <w:t>духовно-</w:t>
      </w:r>
      <w:r w:rsidRPr="007E2192">
        <w:rPr>
          <w:rFonts w:ascii="Times New Roman" w:hAnsi="Times New Roman" w:cs="Times New Roman"/>
          <w:color w:val="auto"/>
          <w:sz w:val="28"/>
          <w:szCs w:val="28"/>
        </w:rPr>
        <w:t xml:space="preserve">нравственное развитие и воспитание обучающихся, достижение планируемых результатов освоения содержания учебных предметов и формирование </w:t>
      </w:r>
      <w:r>
        <w:rPr>
          <w:rFonts w:ascii="Times New Roman" w:hAnsi="Times New Roman" w:cs="Times New Roman"/>
          <w:color w:val="auto"/>
          <w:sz w:val="28"/>
          <w:szCs w:val="28"/>
        </w:rPr>
        <w:t>универсальных</w:t>
      </w:r>
      <w:r w:rsidRPr="007E2192">
        <w:rPr>
          <w:rFonts w:ascii="Times New Roman" w:hAnsi="Times New Roman" w:cs="Times New Roman"/>
          <w:color w:val="auto"/>
          <w:sz w:val="28"/>
          <w:szCs w:val="28"/>
        </w:rPr>
        <w:t xml:space="preserve"> учебных действий;</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lastRenderedPageBreak/>
        <w:t>обеспечивать комплексный подход к оценке результатов</w:t>
      </w:r>
      <w:r w:rsidRPr="007E2192">
        <w:rPr>
          <w:rFonts w:ascii="Times New Roman" w:hAnsi="Times New Roman" w:cs="Times New Roman"/>
          <w:b/>
          <w:color w:val="auto"/>
          <w:sz w:val="28"/>
          <w:szCs w:val="28"/>
        </w:rPr>
        <w:t xml:space="preserve"> </w:t>
      </w:r>
      <w:r w:rsidRPr="007E2192">
        <w:rPr>
          <w:rFonts w:ascii="Times New Roman" w:hAnsi="Times New Roman" w:cs="Times New Roman"/>
          <w:color w:val="auto"/>
          <w:sz w:val="28"/>
          <w:szCs w:val="28"/>
        </w:rPr>
        <w:t>освоения АООП</w:t>
      </w:r>
      <w:r>
        <w:rPr>
          <w:rFonts w:ascii="Times New Roman" w:hAnsi="Times New Roman" w:cs="Times New Roman"/>
          <w:color w:val="auto"/>
          <w:sz w:val="28"/>
          <w:szCs w:val="28"/>
        </w:rPr>
        <w:t xml:space="preserve"> НОО</w:t>
      </w:r>
      <w:r w:rsidRPr="007E2192">
        <w:rPr>
          <w:rFonts w:ascii="Times New Roman" w:hAnsi="Times New Roman" w:cs="Times New Roman"/>
          <w:color w:val="auto"/>
          <w:sz w:val="28"/>
          <w:szCs w:val="28"/>
        </w:rPr>
        <w:t>, позволяющий вести оценку личностных</w:t>
      </w:r>
      <w:r>
        <w:rPr>
          <w:rFonts w:ascii="Times New Roman" w:hAnsi="Times New Roman" w:cs="Times New Roman"/>
          <w:color w:val="auto"/>
          <w:sz w:val="28"/>
          <w:szCs w:val="28"/>
        </w:rPr>
        <w:t xml:space="preserve">, метапредметных и </w:t>
      </w:r>
      <w:r w:rsidRPr="007E2192">
        <w:rPr>
          <w:rFonts w:ascii="Times New Roman" w:hAnsi="Times New Roman" w:cs="Times New Roman"/>
          <w:color w:val="auto"/>
          <w:sz w:val="28"/>
          <w:szCs w:val="28"/>
        </w:rPr>
        <w:t>предметных результатов;</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предусматривать оценку достижений обучающихся и оценку эффективности деятельности общеобразовательной организации;</w:t>
      </w:r>
    </w:p>
    <w:p w:rsidR="00015199" w:rsidRPr="007E2192" w:rsidRDefault="00015199" w:rsidP="00015199">
      <w:pPr>
        <w:spacing w:after="0" w:line="360" w:lineRule="auto"/>
        <w:ind w:firstLine="720"/>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позволять осуществлять оценку динамики учебных достижений обучающихся и развития их </w:t>
      </w:r>
      <w:r>
        <w:rPr>
          <w:rFonts w:ascii="Times New Roman" w:hAnsi="Times New Roman" w:cs="Times New Roman"/>
          <w:color w:val="auto"/>
          <w:sz w:val="28"/>
          <w:szCs w:val="28"/>
        </w:rPr>
        <w:t>социальной (</w:t>
      </w:r>
      <w:r w:rsidRPr="007E2192">
        <w:rPr>
          <w:rFonts w:ascii="Times New Roman" w:hAnsi="Times New Roman" w:cs="Times New Roman"/>
          <w:color w:val="auto"/>
          <w:sz w:val="28"/>
          <w:szCs w:val="28"/>
        </w:rPr>
        <w:t>жизненной</w:t>
      </w:r>
      <w:r>
        <w:rPr>
          <w:rFonts w:ascii="Times New Roman" w:hAnsi="Times New Roman" w:cs="Times New Roman"/>
          <w:color w:val="auto"/>
          <w:sz w:val="28"/>
          <w:szCs w:val="28"/>
        </w:rPr>
        <w:t>)</w:t>
      </w:r>
      <w:r w:rsidRPr="007E2192">
        <w:rPr>
          <w:rFonts w:ascii="Times New Roman" w:hAnsi="Times New Roman" w:cs="Times New Roman"/>
          <w:color w:val="auto"/>
          <w:sz w:val="28"/>
          <w:szCs w:val="28"/>
        </w:rPr>
        <w:t xml:space="preserve"> компетенции. </w:t>
      </w:r>
    </w:p>
    <w:p w:rsidR="003A5E34" w:rsidRPr="00992510" w:rsidRDefault="003A5E34" w:rsidP="003A5E34">
      <w:pPr>
        <w:spacing w:after="0" w:line="360" w:lineRule="auto"/>
        <w:ind w:firstLine="709"/>
        <w:jc w:val="both"/>
        <w:rPr>
          <w:rFonts w:ascii="Times New Roman" w:hAnsi="Times New Roman" w:cs="Times New Roman"/>
          <w:color w:val="auto"/>
          <w:sz w:val="28"/>
          <w:szCs w:val="28"/>
        </w:rPr>
      </w:pPr>
      <w:r w:rsidRPr="00992510">
        <w:rPr>
          <w:rFonts w:ascii="Times New Roman" w:hAnsi="Times New Roman"/>
          <w:color w:val="auto"/>
          <w:sz w:val="28"/>
          <w:szCs w:val="28"/>
        </w:rPr>
        <w:t xml:space="preserve">Показатель динамики образовательных достижений — один из основных показателей в оценке образовательных достижений обучающихся с ЗПР. На основе выявления характера динамики образовательных достижений обучающихся можно оценивать эффективность учебного процесса, работы учителя или образовательного учреждения, системы образования в целом. </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992510">
        <w:rPr>
          <w:rFonts w:ascii="Times New Roman" w:hAnsi="Times New Roman" w:cs="Times New Roman"/>
          <w:color w:val="auto"/>
          <w:kern w:val="28"/>
          <w:sz w:val="28"/>
          <w:szCs w:val="28"/>
        </w:rPr>
        <w:t>Результаты достижений обучающихся с ЗПР в овладении АООП НОО являются значимыми для оценки качества образования обучающихся</w:t>
      </w:r>
      <w:r w:rsidRPr="00F63254">
        <w:rPr>
          <w:rFonts w:ascii="Times New Roman" w:hAnsi="Times New Roman" w:cs="Times New Roman"/>
          <w:color w:val="auto"/>
          <w:kern w:val="28"/>
          <w:sz w:val="28"/>
          <w:szCs w:val="28"/>
        </w:rPr>
        <w:t>. При определении подходов к осуществлению оценки результатов целесообразно опираться на следующие принципы:</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ЗПР;</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3) единства параметров, критериев и инструментария оценки достижений в освоении содержания АООП НОО,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3A5E34" w:rsidRDefault="003A5E34" w:rsidP="003A5E34">
      <w:pPr>
        <w:autoSpaceDE w:val="0"/>
        <w:autoSpaceDN w:val="0"/>
        <w:adjustRightInd w:val="0"/>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lastRenderedPageBreak/>
        <w:t xml:space="preserve">Эти принципы, отражая основные закономерности целостного процесса образования обучающихся с ЗПР, самым тесным образом взаимосвязаны и касаются одновременно разных сторон процесса осуществления оценки результатов их образования. </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kern w:val="28"/>
          <w:sz w:val="28"/>
          <w:szCs w:val="28"/>
        </w:rPr>
        <w:t xml:space="preserve">При разработке системы оценки достижений обучающихся в освоении содержания АООП НОО необходимо ориентироваться на представленный в </w:t>
      </w:r>
      <w:r w:rsidR="00D47CB4">
        <w:rPr>
          <w:rFonts w:ascii="Times New Roman" w:hAnsi="Times New Roman" w:cs="Times New Roman"/>
          <w:color w:val="auto"/>
          <w:kern w:val="28"/>
          <w:sz w:val="28"/>
          <w:szCs w:val="28"/>
        </w:rPr>
        <w:t>ФГОС НОО обучающихся с ЗПР</w:t>
      </w:r>
      <w:r w:rsidRPr="00F63254">
        <w:rPr>
          <w:rFonts w:ascii="Times New Roman" w:hAnsi="Times New Roman" w:cs="Times New Roman"/>
          <w:color w:val="auto"/>
          <w:kern w:val="28"/>
          <w:sz w:val="28"/>
          <w:szCs w:val="28"/>
        </w:rPr>
        <w:t xml:space="preserve"> перечень планируемых результатов. В соответствии с требования </w:t>
      </w:r>
      <w:r w:rsidR="00D47CB4">
        <w:rPr>
          <w:rFonts w:ascii="Times New Roman" w:hAnsi="Times New Roman" w:cs="Times New Roman"/>
          <w:color w:val="auto"/>
          <w:kern w:val="28"/>
          <w:sz w:val="28"/>
          <w:szCs w:val="28"/>
        </w:rPr>
        <w:t>ФГОС НОО обучающихся с ЗПР</w:t>
      </w:r>
      <w:r w:rsidRPr="00F63254">
        <w:rPr>
          <w:rFonts w:ascii="Times New Roman" w:hAnsi="Times New Roman" w:cs="Times New Roman"/>
          <w:color w:val="auto"/>
          <w:kern w:val="28"/>
          <w:sz w:val="28"/>
          <w:szCs w:val="28"/>
        </w:rPr>
        <w:t xml:space="preserve"> оценке подлежат </w:t>
      </w:r>
      <w:r w:rsidRPr="00F63254">
        <w:rPr>
          <w:rFonts w:ascii="Times New Roman" w:hAnsi="Times New Roman" w:cs="Times New Roman"/>
          <w:color w:val="auto"/>
          <w:sz w:val="28"/>
          <w:szCs w:val="28"/>
        </w:rPr>
        <w:t>личностные, метапредметные и предметные результаты.</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941F22">
        <w:rPr>
          <w:rFonts w:ascii="Times New Roman" w:hAnsi="Times New Roman" w:cs="Times New Roman"/>
          <w:b/>
          <w:i/>
          <w:color w:val="auto"/>
          <w:sz w:val="28"/>
          <w:szCs w:val="28"/>
        </w:rPr>
        <w:t>Личностные результаты</w:t>
      </w:r>
      <w:r w:rsidRPr="00F63254">
        <w:rPr>
          <w:rFonts w:ascii="Times New Roman" w:hAnsi="Times New Roman" w:cs="Times New Roman"/>
          <w:color w:val="auto"/>
          <w:sz w:val="28"/>
          <w:szCs w:val="28"/>
        </w:rPr>
        <w:t xml:space="preserve"> включают овладение обучающимися </w:t>
      </w:r>
      <w:r w:rsidRPr="00D47CB4">
        <w:rPr>
          <w:rFonts w:ascii="Times New Roman" w:hAnsi="Times New Roman" w:cs="Times New Roman"/>
          <w:color w:val="auto"/>
          <w:sz w:val="28"/>
          <w:szCs w:val="28"/>
        </w:rPr>
        <w:t>социальными (жизненными) компетенциями</w:t>
      </w:r>
      <w:r w:rsidRPr="00F63254">
        <w:rPr>
          <w:rFonts w:ascii="Times New Roman" w:hAnsi="Times New Roman" w:cs="Times New Roman"/>
          <w:color w:val="auto"/>
          <w:sz w:val="28"/>
          <w:szCs w:val="28"/>
        </w:rPr>
        <w:t>,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Оценка личностных результатов предполагает, прежде всего, оценку продвижения обучающегося в овладении </w:t>
      </w:r>
      <w:r w:rsidRPr="00D47CB4">
        <w:rPr>
          <w:rFonts w:ascii="Times New Roman" w:hAnsi="Times New Roman" w:cs="Times New Roman"/>
          <w:color w:val="auto"/>
          <w:sz w:val="28"/>
          <w:szCs w:val="28"/>
        </w:rPr>
        <w:t>социальными (жизненными)</w:t>
      </w:r>
      <w:r w:rsidRPr="00F63254">
        <w:rPr>
          <w:rFonts w:ascii="Times New Roman" w:hAnsi="Times New Roman" w:cs="Times New Roman"/>
          <w:color w:val="auto"/>
          <w:sz w:val="28"/>
          <w:szCs w:val="28"/>
        </w:rPr>
        <w:t xml:space="preserve"> компетенциями, которые, в конечном итоге, составляют основу этих результатов.</w:t>
      </w:r>
    </w:p>
    <w:p w:rsidR="00C02FB2" w:rsidRPr="00FD6FD5" w:rsidRDefault="00C02FB2" w:rsidP="00C02FB2">
      <w:pPr>
        <w:spacing w:after="0" w:line="360" w:lineRule="auto"/>
        <w:ind w:firstLine="709"/>
        <w:contextualSpacing/>
        <w:jc w:val="both"/>
        <w:rPr>
          <w:rFonts w:ascii="Times New Roman" w:hAnsi="Times New Roman"/>
          <w:sz w:val="28"/>
        </w:rPr>
      </w:pPr>
      <w:r w:rsidRPr="00FD6FD5">
        <w:rPr>
          <w:rFonts w:ascii="Times New Roman" w:hAnsi="Times New Roman"/>
          <w:sz w:val="28"/>
        </w:rPr>
        <w:t>Оценка личностных достижений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D47CB4">
        <w:rPr>
          <w:rFonts w:ascii="Times New Roman" w:hAnsi="Times New Roman" w:cs="Times New Roman"/>
          <w:color w:val="auto"/>
          <w:sz w:val="28"/>
          <w:szCs w:val="28"/>
        </w:rPr>
        <w:t>Для оценки продвижения обучающегося с ЗПР в овладении социальными (жизненными) компетенциями</w:t>
      </w:r>
      <w:r w:rsidRPr="00F63254">
        <w:rPr>
          <w:rFonts w:ascii="Times New Roman" w:hAnsi="Times New Roman" w:cs="Times New Roman"/>
          <w:color w:val="auto"/>
          <w:sz w:val="28"/>
          <w:szCs w:val="28"/>
        </w:rPr>
        <w:t xml:space="preserve"> может применяться метод экспертной оценки, который представляет собой процедуру оценки результатов на основе мнений группы специалистов (экспертов). Данная группа должна объединять всех участников образовательного процесса – тех, кто обучает, воспитывает и тесно контактирует с ребёнком. Состав экспертной группы определяется образовательной организацией и должен включать педагогических и медицинских работников (учителей, воспитателей, учителей-логопедов, </w:t>
      </w:r>
      <w:r w:rsidRPr="00F63254">
        <w:rPr>
          <w:rFonts w:ascii="Times New Roman" w:hAnsi="Times New Roman" w:cs="Times New Roman"/>
          <w:color w:val="auto"/>
          <w:sz w:val="28"/>
          <w:szCs w:val="28"/>
        </w:rPr>
        <w:lastRenderedPageBreak/>
        <w:t>педагогов-психологов, социальных педагогов, врача психоневролога, невропатолога, педиатра), которые хорошо знают обучающегося. Для полноты оценки личностных результатов освоения обучающимися с ЗПР АООП НОО следует учитывать мнение родителей (законных представителей), поскольку основой оценки служит анализ изменений поведения обучающегося в повседневной жизни в различных социальных средах (школьной и семейной).</w:t>
      </w:r>
      <w:r w:rsidRPr="00F63254">
        <w:rPr>
          <w:rFonts w:ascii="Times New Roman" w:hAnsi="Times New Roman" w:cs="Times New Roman"/>
          <w:bCs/>
          <w:color w:val="auto"/>
          <w:sz w:val="28"/>
          <w:szCs w:val="28"/>
        </w:rPr>
        <w:t xml:space="preserve"> Результаты анализа должны быть представлены в форме удобных и понятных всем членам экспертной группы условных единицах: 0 баллов – нет продвижения; 1 балл – минимальное продвижение; 2 балла – среднее продвижение; 3 балла – значительное продвижение. Подобная оценка необходима экспертной группе для выработки ориентиров в описании динамики развития социальной (жизненной) компетенции ребенка.</w:t>
      </w:r>
      <w:r w:rsidRPr="00F63254">
        <w:rPr>
          <w:rFonts w:ascii="Times New Roman" w:hAnsi="Times New Roman" w:cs="Times New Roman"/>
          <w:color w:val="auto"/>
          <w:sz w:val="28"/>
          <w:szCs w:val="28"/>
        </w:rPr>
        <w:t xml:space="preserve"> Результаты оценки личностных достижений заносятся в индивидуальную карту развития обучающегося, что позволяет не только представить полную картину динамики целостного развития ребенка, но и отследить наличие или отсутствие изменений по отдельным жизненным компетенциям.</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Основной формой работы участников экспертной группы является психолого-медико-педагогический консилиум.</w:t>
      </w:r>
    </w:p>
    <w:p w:rsidR="00BF47D6" w:rsidRPr="007E2192" w:rsidRDefault="003A5E34" w:rsidP="00BF47D6">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На основе требований, сформулированных в</w:t>
      </w:r>
      <w:r w:rsidR="00BF47D6">
        <w:rPr>
          <w:rFonts w:ascii="Times New Roman" w:hAnsi="Times New Roman" w:cs="Times New Roman"/>
          <w:color w:val="auto"/>
          <w:sz w:val="28"/>
          <w:szCs w:val="28"/>
        </w:rPr>
        <w:t xml:space="preserve">о </w:t>
      </w:r>
      <w:r w:rsidR="00D47CB4">
        <w:rPr>
          <w:rFonts w:ascii="Times New Roman" w:hAnsi="Times New Roman" w:cs="Times New Roman"/>
          <w:color w:val="auto"/>
          <w:kern w:val="28"/>
          <w:sz w:val="28"/>
          <w:szCs w:val="28"/>
        </w:rPr>
        <w:t xml:space="preserve">ФГОС НОО обучающихся с </w:t>
      </w:r>
      <w:r w:rsidR="00BF47D6">
        <w:rPr>
          <w:rFonts w:ascii="Times New Roman" w:hAnsi="Times New Roman" w:cs="Times New Roman"/>
          <w:color w:val="auto"/>
          <w:kern w:val="28"/>
          <w:sz w:val="28"/>
          <w:szCs w:val="28"/>
        </w:rPr>
        <w:t>ОВЗ</w:t>
      </w:r>
      <w:r w:rsidRPr="00F63254">
        <w:rPr>
          <w:rFonts w:ascii="Times New Roman" w:hAnsi="Times New Roman" w:cs="Times New Roman"/>
          <w:color w:val="auto"/>
          <w:sz w:val="28"/>
          <w:szCs w:val="28"/>
        </w:rPr>
        <w:t xml:space="preserve">, </w:t>
      </w:r>
      <w:r>
        <w:rPr>
          <w:rFonts w:ascii="Times New Roman" w:hAnsi="Times New Roman" w:cs="Times New Roman"/>
          <w:color w:val="auto"/>
          <w:sz w:val="28"/>
          <w:szCs w:val="28"/>
        </w:rPr>
        <w:t>О</w:t>
      </w:r>
      <w:r w:rsidRPr="00F63254">
        <w:rPr>
          <w:rFonts w:ascii="Times New Roman" w:hAnsi="Times New Roman" w:cs="Times New Roman"/>
          <w:color w:val="auto"/>
          <w:sz w:val="28"/>
          <w:szCs w:val="28"/>
        </w:rPr>
        <w:t xml:space="preserve">рганизация </w:t>
      </w:r>
      <w:r w:rsidR="00BF47D6">
        <w:rPr>
          <w:rFonts w:ascii="Times New Roman" w:hAnsi="Times New Roman" w:cs="Times New Roman"/>
          <w:color w:val="auto"/>
          <w:sz w:val="28"/>
          <w:szCs w:val="28"/>
        </w:rPr>
        <w:t xml:space="preserve">разрабатывает </w:t>
      </w:r>
      <w:r w:rsidR="00BF47D6" w:rsidRPr="007E2192">
        <w:rPr>
          <w:rFonts w:ascii="Times New Roman" w:hAnsi="Times New Roman" w:cs="Times New Roman"/>
          <w:color w:val="auto"/>
          <w:sz w:val="28"/>
          <w:szCs w:val="28"/>
        </w:rPr>
        <w:t>программу оценки личностных результатов с учетом типологических и индивидуальных особенностей обучающихся, которая утверждается локальными актами организации.</w:t>
      </w:r>
      <w:r w:rsidR="00BF47D6">
        <w:rPr>
          <w:rFonts w:ascii="Times New Roman" w:hAnsi="Times New Roman" w:cs="Times New Roman"/>
          <w:color w:val="auto"/>
          <w:sz w:val="28"/>
          <w:szCs w:val="28"/>
        </w:rPr>
        <w:t xml:space="preserve"> </w:t>
      </w:r>
      <w:r w:rsidR="00BF47D6" w:rsidRPr="007E2192">
        <w:rPr>
          <w:rFonts w:ascii="Times New Roman" w:hAnsi="Times New Roman" w:cs="Times New Roman"/>
          <w:color w:val="auto"/>
          <w:sz w:val="28"/>
          <w:szCs w:val="28"/>
        </w:rPr>
        <w:t xml:space="preserve">Программа оценки </w:t>
      </w:r>
      <w:r w:rsidR="00BF47D6">
        <w:rPr>
          <w:rFonts w:ascii="Times New Roman" w:hAnsi="Times New Roman" w:cs="Times New Roman"/>
          <w:color w:val="auto"/>
          <w:sz w:val="28"/>
          <w:szCs w:val="28"/>
        </w:rPr>
        <w:t xml:space="preserve">должна </w:t>
      </w:r>
      <w:r w:rsidR="00BF47D6" w:rsidRPr="007E2192">
        <w:rPr>
          <w:rFonts w:ascii="Times New Roman" w:hAnsi="Times New Roman" w:cs="Times New Roman"/>
          <w:color w:val="auto"/>
          <w:sz w:val="28"/>
          <w:szCs w:val="28"/>
        </w:rPr>
        <w:t>включа</w:t>
      </w:r>
      <w:r w:rsidR="00BF47D6">
        <w:rPr>
          <w:rFonts w:ascii="Times New Roman" w:hAnsi="Times New Roman" w:cs="Times New Roman"/>
          <w:color w:val="auto"/>
          <w:sz w:val="28"/>
          <w:szCs w:val="28"/>
        </w:rPr>
        <w:t>ть</w:t>
      </w:r>
      <w:r w:rsidR="00BF47D6" w:rsidRPr="007E2192">
        <w:rPr>
          <w:rFonts w:ascii="Times New Roman" w:hAnsi="Times New Roman" w:cs="Times New Roman"/>
          <w:color w:val="auto"/>
          <w:sz w:val="28"/>
          <w:szCs w:val="28"/>
        </w:rPr>
        <w:t>:</w:t>
      </w:r>
    </w:p>
    <w:p w:rsidR="00BF47D6" w:rsidRPr="007E2192" w:rsidRDefault="00BF47D6" w:rsidP="00BF47D6">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1) полный перечень личностных результатов, прописанных в тексте ФГОС</w:t>
      </w:r>
      <w:r>
        <w:rPr>
          <w:rFonts w:ascii="Times New Roman" w:hAnsi="Times New Roman" w:cs="Times New Roman"/>
          <w:color w:val="auto"/>
          <w:sz w:val="28"/>
          <w:szCs w:val="28"/>
        </w:rPr>
        <w:t xml:space="preserve"> НОО обучающихся с ОВЗ</w:t>
      </w:r>
      <w:r w:rsidRPr="007E2192">
        <w:rPr>
          <w:rFonts w:ascii="Times New Roman" w:hAnsi="Times New Roman" w:cs="Times New Roman"/>
          <w:color w:val="auto"/>
          <w:sz w:val="28"/>
          <w:szCs w:val="28"/>
        </w:rPr>
        <w:t xml:space="preserve">, которые выступают в качестве критериев оценки социальной (жизненной) компетенции </w:t>
      </w:r>
      <w:r>
        <w:rPr>
          <w:rFonts w:ascii="Times New Roman" w:hAnsi="Times New Roman" w:cs="Times New Roman"/>
          <w:color w:val="auto"/>
          <w:sz w:val="28"/>
          <w:szCs w:val="28"/>
        </w:rPr>
        <w:t>Обучающихся</w:t>
      </w:r>
      <w:r w:rsidRPr="007E2192">
        <w:rPr>
          <w:rFonts w:ascii="Times New Roman" w:hAnsi="Times New Roman" w:cs="Times New Roman"/>
          <w:color w:val="auto"/>
          <w:sz w:val="28"/>
          <w:szCs w:val="28"/>
        </w:rPr>
        <w:t>. Перечень этих результатов может быть самостоятельно расширен общеобразовательной организацией</w:t>
      </w:r>
      <w:r>
        <w:rPr>
          <w:rFonts w:ascii="Times New Roman" w:hAnsi="Times New Roman" w:cs="Times New Roman"/>
          <w:color w:val="auto"/>
          <w:sz w:val="28"/>
          <w:szCs w:val="28"/>
        </w:rPr>
        <w:t>;</w:t>
      </w:r>
    </w:p>
    <w:p w:rsidR="00BF47D6" w:rsidRDefault="00BF47D6" w:rsidP="00BF47D6">
      <w:pPr>
        <w:autoSpaceDE w:val="0"/>
        <w:autoSpaceDN w:val="0"/>
        <w:adjustRightInd w:val="0"/>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2) перечень параметров и индика</w:t>
      </w:r>
      <w:r w:rsidR="00F1275F">
        <w:rPr>
          <w:rFonts w:ascii="Times New Roman" w:hAnsi="Times New Roman" w:cs="Times New Roman"/>
          <w:color w:val="auto"/>
          <w:sz w:val="28"/>
          <w:szCs w:val="28"/>
        </w:rPr>
        <w:t>торов оценки каждого результата;</w:t>
      </w:r>
    </w:p>
    <w:p w:rsidR="00F1275F" w:rsidRPr="007E2192" w:rsidRDefault="00F1275F" w:rsidP="00F1275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3) систему бальной оценки результатов;</w:t>
      </w:r>
    </w:p>
    <w:p w:rsidR="00F1275F" w:rsidRPr="007E2192" w:rsidRDefault="00F1275F" w:rsidP="00F1275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lastRenderedPageBreak/>
        <w:t xml:space="preserve">4) документы, в которых отражаются индивидуальные результаты каждого обучающегося (например, Карта индивидуальных достижений </w:t>
      </w:r>
      <w:r>
        <w:rPr>
          <w:rFonts w:ascii="Times New Roman" w:hAnsi="Times New Roman" w:cs="Times New Roman"/>
          <w:color w:val="auto"/>
          <w:sz w:val="28"/>
          <w:szCs w:val="28"/>
        </w:rPr>
        <w:t>обучающегося</w:t>
      </w:r>
      <w:r w:rsidRPr="007E2192">
        <w:rPr>
          <w:rFonts w:ascii="Times New Roman" w:hAnsi="Times New Roman" w:cs="Times New Roman"/>
          <w:color w:val="auto"/>
          <w:sz w:val="28"/>
          <w:szCs w:val="28"/>
        </w:rPr>
        <w:t xml:space="preserve">) и результаты всего класса (например, Журнал итоговых достижений </w:t>
      </w:r>
      <w:r>
        <w:rPr>
          <w:rFonts w:ascii="Times New Roman" w:hAnsi="Times New Roman" w:cs="Times New Roman"/>
          <w:color w:val="auto"/>
          <w:sz w:val="28"/>
          <w:szCs w:val="28"/>
        </w:rPr>
        <w:t>обучающихся</w:t>
      </w:r>
      <w:r w:rsidRPr="007E2192">
        <w:rPr>
          <w:rFonts w:ascii="Times New Roman" w:hAnsi="Times New Roman" w:cs="Times New Roman"/>
          <w:color w:val="auto"/>
          <w:sz w:val="28"/>
          <w:szCs w:val="28"/>
        </w:rPr>
        <w:t xml:space="preserve"> __ класса);</w:t>
      </w:r>
    </w:p>
    <w:p w:rsidR="00F1275F" w:rsidRPr="007E2192" w:rsidRDefault="00F1275F" w:rsidP="00F1275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5) материалы для проведения процедуры </w:t>
      </w:r>
      <w:r>
        <w:rPr>
          <w:rFonts w:ascii="Times New Roman" w:hAnsi="Times New Roman" w:cs="Times New Roman"/>
          <w:color w:val="auto"/>
          <w:sz w:val="28"/>
          <w:szCs w:val="28"/>
        </w:rPr>
        <w:t>оценки личностных результатов;</w:t>
      </w:r>
    </w:p>
    <w:p w:rsidR="00F1275F" w:rsidRPr="007E2192" w:rsidRDefault="00F1275F" w:rsidP="00F1275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6) локальные акты </w:t>
      </w:r>
      <w:r>
        <w:rPr>
          <w:rFonts w:ascii="Times New Roman" w:hAnsi="Times New Roman" w:cs="Times New Roman"/>
          <w:color w:val="auto"/>
          <w:sz w:val="28"/>
          <w:szCs w:val="28"/>
        </w:rPr>
        <w:t>О</w:t>
      </w:r>
      <w:r w:rsidRPr="007E2192">
        <w:rPr>
          <w:rFonts w:ascii="Times New Roman" w:hAnsi="Times New Roman" w:cs="Times New Roman"/>
          <w:color w:val="auto"/>
          <w:sz w:val="28"/>
          <w:szCs w:val="28"/>
        </w:rPr>
        <w:t xml:space="preserve">рганизации, регламентирующие все вопросы проведения оценки </w:t>
      </w:r>
      <w:r>
        <w:rPr>
          <w:rFonts w:ascii="Times New Roman" w:hAnsi="Times New Roman" w:cs="Times New Roman"/>
          <w:color w:val="auto"/>
          <w:sz w:val="28"/>
          <w:szCs w:val="28"/>
        </w:rPr>
        <w:t xml:space="preserve">личностных </w:t>
      </w:r>
      <w:r w:rsidRPr="007E2192">
        <w:rPr>
          <w:rFonts w:ascii="Times New Roman" w:hAnsi="Times New Roman" w:cs="Times New Roman"/>
          <w:color w:val="auto"/>
          <w:sz w:val="28"/>
          <w:szCs w:val="28"/>
        </w:rPr>
        <w:t>результатов.</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941F22">
        <w:rPr>
          <w:rFonts w:ascii="Times New Roman" w:hAnsi="Times New Roman" w:cs="Times New Roman"/>
          <w:b/>
          <w:i/>
          <w:sz w:val="28"/>
          <w:szCs w:val="28"/>
        </w:rPr>
        <w:t>Метапредметные результаты</w:t>
      </w:r>
      <w:r w:rsidRPr="00F63254">
        <w:rPr>
          <w:rFonts w:ascii="Times New Roman" w:hAnsi="Times New Roman" w:cs="Times New Roman"/>
          <w:sz w:val="28"/>
          <w:szCs w:val="28"/>
        </w:rPr>
        <w:t xml:space="preserve">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а также способность решать учебные и жизненные задачи и готовность к овладению в дальнейшем АООП основного общего образования.</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pacing w:val="2"/>
          <w:sz w:val="28"/>
          <w:szCs w:val="28"/>
        </w:rPr>
      </w:pPr>
      <w:r w:rsidRPr="00F63254">
        <w:rPr>
          <w:rFonts w:ascii="Times New Roman" w:hAnsi="Times New Roman" w:cs="Times New Roman"/>
          <w:color w:val="auto"/>
          <w:sz w:val="28"/>
          <w:szCs w:val="28"/>
        </w:rPr>
        <w:t xml:space="preserve">Оценка метапредметных результатов предполагает </w:t>
      </w:r>
      <w:r w:rsidRPr="00F63254">
        <w:rPr>
          <w:rFonts w:ascii="Times New Roman" w:hAnsi="Times New Roman" w:cs="Times New Roman"/>
          <w:spacing w:val="-2"/>
          <w:sz w:val="28"/>
          <w:szCs w:val="28"/>
        </w:rPr>
        <w:t>оценку продвижения обучающегося с ЗПР в овладении регулятивными, коммуникативными и познавательными универсальными учебными действиями, т.</w:t>
      </w:r>
      <w:r w:rsidRPr="00F63254">
        <w:rPr>
          <w:rFonts w:ascii="Times New Roman" w:hAnsi="Times New Roman" w:cs="Times New Roman"/>
          <w:spacing w:val="2"/>
          <w:sz w:val="28"/>
          <w:szCs w:val="28"/>
        </w:rPr>
        <w:t xml:space="preserve">е. таких умственных действий обучающихся, </w:t>
      </w:r>
      <w:r w:rsidRPr="00F63254">
        <w:rPr>
          <w:rFonts w:ascii="Times New Roman" w:hAnsi="Times New Roman" w:cs="Times New Roman"/>
          <w:sz w:val="28"/>
          <w:szCs w:val="28"/>
        </w:rPr>
        <w:t>которые направлены на управление своей познавательной деятельностью</w:t>
      </w:r>
      <w:r w:rsidRPr="00F63254">
        <w:rPr>
          <w:rFonts w:ascii="Times New Roman" w:hAnsi="Times New Roman" w:cs="Times New Roman"/>
          <w:spacing w:val="2"/>
          <w:sz w:val="28"/>
          <w:szCs w:val="28"/>
        </w:rPr>
        <w:t>.</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t>Основное содержание оценки метапредметных результатов</w:t>
      </w:r>
      <w:r w:rsidRPr="00F63254">
        <w:rPr>
          <w:rFonts w:ascii="Times New Roman" w:hAnsi="Times New Roman" w:cs="Times New Roman"/>
          <w:sz w:val="28"/>
          <w:szCs w:val="28"/>
        </w:rPr>
        <w:t xml:space="preserve"> на ступени начального общего образования строится вокруг умения учиться, т.е. той совокупности способов действий, которая, собственно, и обеспечивает способность </w:t>
      </w:r>
      <w:r w:rsidRPr="00F63254">
        <w:rPr>
          <w:rFonts w:ascii="Times New Roman" w:hAnsi="Times New Roman" w:cs="Times New Roman"/>
          <w:spacing w:val="2"/>
          <w:sz w:val="28"/>
          <w:szCs w:val="28"/>
        </w:rPr>
        <w:t xml:space="preserve">обучающихся с ЗПР к самостоятельному усвоению новых знаний </w:t>
      </w:r>
      <w:r w:rsidRPr="00F63254">
        <w:rPr>
          <w:rFonts w:ascii="Times New Roman" w:hAnsi="Times New Roman" w:cs="Times New Roman"/>
          <w:sz w:val="28"/>
          <w:szCs w:val="28"/>
        </w:rPr>
        <w:t>и умений, включая организацию этого процесса.</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Уровень сформированности универсальных учебных дей</w:t>
      </w:r>
      <w:r w:rsidRPr="00F63254">
        <w:rPr>
          <w:rFonts w:ascii="Times New Roman" w:hAnsi="Times New Roman" w:cs="Times New Roman"/>
          <w:spacing w:val="2"/>
          <w:sz w:val="28"/>
          <w:szCs w:val="28"/>
        </w:rPr>
        <w:t>ствий, представляющих содержание и объект оценки мета</w:t>
      </w:r>
      <w:r w:rsidRPr="00F63254">
        <w:rPr>
          <w:rFonts w:ascii="Times New Roman" w:hAnsi="Times New Roman" w:cs="Times New Roman"/>
          <w:sz w:val="28"/>
          <w:szCs w:val="28"/>
        </w:rPr>
        <w:t>предметных результатов, может быть качественно оценён и измерен в следующих основных формах:</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достижение метапредметных результатов может выступать как результат выполнения специально сконструи</w:t>
      </w:r>
      <w:r w:rsidRPr="00F63254">
        <w:rPr>
          <w:rFonts w:ascii="Times New Roman" w:hAnsi="Times New Roman" w:cs="Times New Roman"/>
          <w:spacing w:val="2"/>
          <w:sz w:val="28"/>
          <w:szCs w:val="28"/>
        </w:rPr>
        <w:t xml:space="preserve">рованных диагностических задач, направленных на оценку </w:t>
      </w:r>
      <w:r w:rsidRPr="00F63254">
        <w:rPr>
          <w:rFonts w:ascii="Times New Roman" w:hAnsi="Times New Roman" w:cs="Times New Roman"/>
          <w:sz w:val="28"/>
          <w:szCs w:val="28"/>
        </w:rPr>
        <w:t>уровня сформированности конкретного вида универсальных учебных действий;</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 </w:t>
      </w:r>
      <w:r w:rsidRPr="00F63254">
        <w:rPr>
          <w:rFonts w:ascii="Times New Roman" w:hAnsi="Times New Roman" w:cs="Times New Roman"/>
          <w:spacing w:val="-2"/>
          <w:sz w:val="28"/>
          <w:szCs w:val="28"/>
        </w:rPr>
        <w:t>достижение метапредметных результатов мо</w:t>
      </w:r>
      <w:r w:rsidRPr="00F63254">
        <w:rPr>
          <w:rFonts w:ascii="Times New Roman" w:hAnsi="Times New Roman" w:cs="Times New Roman"/>
          <w:sz w:val="28"/>
          <w:szCs w:val="28"/>
        </w:rPr>
        <w:t>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 </w:t>
      </w:r>
      <w:r w:rsidRPr="00F63254">
        <w:rPr>
          <w:rFonts w:ascii="Times New Roman" w:hAnsi="Times New Roman" w:cs="Times New Roman"/>
          <w:spacing w:val="2"/>
          <w:sz w:val="28"/>
          <w:szCs w:val="28"/>
        </w:rPr>
        <w:t xml:space="preserve">достижение метапредметных результатов может </w:t>
      </w:r>
      <w:r w:rsidRPr="00F63254">
        <w:rPr>
          <w:rFonts w:ascii="Times New Roman" w:hAnsi="Times New Roman" w:cs="Times New Roman"/>
          <w:sz w:val="28"/>
          <w:szCs w:val="28"/>
        </w:rPr>
        <w:t>проявиться в успешности выполнения комплексных заданий на межпредметной основе.</w:t>
      </w:r>
    </w:p>
    <w:p w:rsidR="00643A94" w:rsidRPr="007E2192" w:rsidRDefault="00643A94" w:rsidP="00643A94">
      <w:pPr>
        <w:spacing w:after="0" w:line="360" w:lineRule="auto"/>
        <w:ind w:firstLine="709"/>
        <w:jc w:val="both"/>
        <w:rPr>
          <w:rFonts w:ascii="Times New Roman" w:hAnsi="Times New Roman" w:cs="Times New Roman"/>
          <w:color w:val="auto"/>
          <w:sz w:val="28"/>
          <w:szCs w:val="28"/>
        </w:rPr>
      </w:pPr>
      <w:r w:rsidRPr="00643A94">
        <w:rPr>
          <w:rFonts w:ascii="Times New Roman" w:hAnsi="Times New Roman" w:cs="Times New Roman"/>
          <w:b/>
          <w:i/>
          <w:color w:val="auto"/>
          <w:sz w:val="28"/>
          <w:szCs w:val="28"/>
        </w:rPr>
        <w:t>Предметные результаты</w:t>
      </w:r>
      <w:r w:rsidRPr="007E2192">
        <w:rPr>
          <w:rFonts w:ascii="Times New Roman" w:hAnsi="Times New Roman" w:cs="Times New Roman"/>
          <w:color w:val="auto"/>
          <w:sz w:val="28"/>
          <w:szCs w:val="28"/>
        </w:rPr>
        <w:t xml:space="preserve"> связаны с овладением обучающимися</w:t>
      </w:r>
      <w:r>
        <w:rPr>
          <w:rFonts w:ascii="Times New Roman" w:hAnsi="Times New Roman" w:cs="Times New Roman"/>
          <w:color w:val="auto"/>
          <w:sz w:val="28"/>
          <w:szCs w:val="28"/>
        </w:rPr>
        <w:t xml:space="preserve"> с ЗПР</w:t>
      </w:r>
      <w:r w:rsidRPr="007E2192">
        <w:rPr>
          <w:rFonts w:ascii="Times New Roman" w:hAnsi="Times New Roman" w:cs="Times New Roman"/>
          <w:color w:val="auto"/>
          <w:sz w:val="28"/>
          <w:szCs w:val="28"/>
        </w:rPr>
        <w:t xml:space="preserve">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3A5E34" w:rsidRPr="00F63254" w:rsidRDefault="003A5E34" w:rsidP="003A5E34">
      <w:pPr>
        <w:autoSpaceDE w:val="0"/>
        <w:autoSpaceDN w:val="0"/>
        <w:adjustRightInd w:val="0"/>
        <w:spacing w:after="0" w:line="360" w:lineRule="auto"/>
        <w:ind w:firstLine="709"/>
        <w:jc w:val="both"/>
        <w:rPr>
          <w:rFonts w:ascii="Times New Roman" w:hAnsi="Times New Roman" w:cs="Times New Roman"/>
          <w:bCs/>
          <w:color w:val="auto"/>
          <w:sz w:val="28"/>
          <w:szCs w:val="28"/>
        </w:rPr>
      </w:pPr>
      <w:r w:rsidRPr="00F63254">
        <w:rPr>
          <w:rFonts w:ascii="Times New Roman" w:hAnsi="Times New Roman" w:cs="Times New Roman"/>
          <w:bCs/>
          <w:color w:val="auto"/>
          <w:sz w:val="28"/>
          <w:szCs w:val="28"/>
        </w:rPr>
        <w:t>Оценку этой группы результатов целесообразно начинать со 2-го класса, т. е. в тот период, когда у обучающихся уже будут сформированы некоторые начальные навыки чтения, письма и счета. Кроме того, сама учебная деятельность будет привычной для обучающихся, и они смогут ее организовывать под руководством учителя.</w:t>
      </w:r>
    </w:p>
    <w:p w:rsidR="003A5E34" w:rsidRDefault="003A5E34" w:rsidP="003A5E34">
      <w:pPr>
        <w:autoSpaceDE w:val="0"/>
        <w:autoSpaceDN w:val="0"/>
        <w:adjustRightInd w:val="0"/>
        <w:spacing w:after="0" w:line="360" w:lineRule="auto"/>
        <w:ind w:firstLine="709"/>
        <w:jc w:val="both"/>
        <w:rPr>
          <w:rFonts w:ascii="Times New Roman" w:hAnsi="Times New Roman" w:cs="Times New Roman"/>
          <w:bCs/>
          <w:color w:val="auto"/>
          <w:sz w:val="28"/>
          <w:szCs w:val="28"/>
        </w:rPr>
      </w:pPr>
      <w:r w:rsidRPr="00F63254">
        <w:rPr>
          <w:rFonts w:ascii="Times New Roman" w:hAnsi="Times New Roman" w:cs="Times New Roman"/>
          <w:bCs/>
          <w:color w:val="auto"/>
          <w:sz w:val="28"/>
          <w:szCs w:val="28"/>
        </w:rPr>
        <w:t>Во время обучения в</w:t>
      </w:r>
      <w:r>
        <w:rPr>
          <w:rFonts w:ascii="Times New Roman" w:hAnsi="Times New Roman" w:cs="Times New Roman"/>
          <w:bCs/>
          <w:color w:val="auto"/>
          <w:sz w:val="28"/>
          <w:szCs w:val="28"/>
        </w:rPr>
        <w:t xml:space="preserve"> </w:t>
      </w:r>
      <w:r w:rsidRPr="00F63254">
        <w:rPr>
          <w:rFonts w:ascii="Times New Roman" w:hAnsi="Times New Roman" w:cs="Times New Roman"/>
          <w:bCs/>
          <w:color w:val="auto"/>
          <w:sz w:val="28"/>
          <w:szCs w:val="28"/>
        </w:rPr>
        <w:t>1</w:t>
      </w:r>
      <w:r>
        <w:rPr>
          <w:rFonts w:ascii="Times New Roman" w:hAnsi="Times New Roman" w:cs="Times New Roman"/>
          <w:bCs/>
          <w:color w:val="auto"/>
          <w:sz w:val="28"/>
          <w:szCs w:val="28"/>
        </w:rPr>
        <w:t xml:space="preserve"> и 1</w:t>
      </w:r>
      <w:r w:rsidR="00933F4C">
        <w:rPr>
          <w:rFonts w:ascii="Times New Roman" w:hAnsi="Times New Roman" w:cs="Times New Roman"/>
          <w:bCs/>
          <w:color w:val="auto"/>
          <w:sz w:val="28"/>
          <w:szCs w:val="28"/>
        </w:rPr>
        <w:t xml:space="preserve"> </w:t>
      </w:r>
      <w:r>
        <w:rPr>
          <w:rFonts w:ascii="Times New Roman" w:hAnsi="Times New Roman" w:cs="Times New Roman"/>
          <w:bCs/>
          <w:color w:val="auto"/>
          <w:sz w:val="28"/>
          <w:szCs w:val="28"/>
        </w:rPr>
        <w:t>дополнительном</w:t>
      </w:r>
      <w:r w:rsidRPr="00F63254">
        <w:rPr>
          <w:rFonts w:ascii="Times New Roman" w:hAnsi="Times New Roman" w:cs="Times New Roman"/>
          <w:bCs/>
          <w:color w:val="auto"/>
          <w:sz w:val="28"/>
          <w:szCs w:val="28"/>
        </w:rPr>
        <w:t xml:space="preserve"> классах целесообразно всячески поощрять и стимулировать работу обучающихся, используя только качественную оценку. При этом не является принципиально важным, насколько обучающийся с ЗПР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деятельности, одной из которых является способность ее осуществления не только под прямым и непосредственным руководством и контролем учителя, но и с определенной долей самостоятельности во взаимодействии с учителем и одноклассниками.</w:t>
      </w:r>
    </w:p>
    <w:p w:rsidR="00A31BD5" w:rsidRPr="007E2192" w:rsidRDefault="00A31BD5" w:rsidP="00A31BD5">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В целом оценка достижения обучающимися с </w:t>
      </w:r>
      <w:r>
        <w:rPr>
          <w:rFonts w:ascii="Times New Roman" w:hAnsi="Times New Roman" w:cs="Times New Roman"/>
          <w:color w:val="auto"/>
          <w:sz w:val="28"/>
          <w:szCs w:val="28"/>
        </w:rPr>
        <w:t>ЗПР</w:t>
      </w:r>
      <w:r w:rsidRPr="007E2192">
        <w:rPr>
          <w:rFonts w:ascii="Times New Roman" w:hAnsi="Times New Roman" w:cs="Times New Roman"/>
          <w:color w:val="auto"/>
          <w:sz w:val="28"/>
          <w:szCs w:val="28"/>
        </w:rPr>
        <w:t xml:space="preserve"> предметных результатов должна базироваться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w:t>
      </w:r>
      <w:r w:rsidRPr="007E2192">
        <w:rPr>
          <w:rFonts w:ascii="Times New Roman" w:hAnsi="Times New Roman" w:cs="Times New Roman"/>
          <w:color w:val="auto"/>
          <w:sz w:val="28"/>
          <w:szCs w:val="28"/>
        </w:rPr>
        <w:lastRenderedPageBreak/>
        <w:t xml:space="preserve">играют определенную роль в становлении личности </w:t>
      </w:r>
      <w:r>
        <w:rPr>
          <w:rFonts w:ascii="Times New Roman" w:hAnsi="Times New Roman" w:cs="Times New Roman"/>
          <w:color w:val="auto"/>
          <w:sz w:val="28"/>
          <w:szCs w:val="28"/>
        </w:rPr>
        <w:t>обучающегося</w:t>
      </w:r>
      <w:r w:rsidRPr="007E2192">
        <w:rPr>
          <w:rFonts w:ascii="Times New Roman" w:hAnsi="Times New Roman" w:cs="Times New Roman"/>
          <w:color w:val="auto"/>
          <w:sz w:val="28"/>
          <w:szCs w:val="28"/>
        </w:rPr>
        <w:t xml:space="preserve"> и овладении им социальным опытом. </w:t>
      </w:r>
    </w:p>
    <w:p w:rsidR="003A5E34" w:rsidRDefault="003C63F0" w:rsidP="003A5E34">
      <w:pPr>
        <w:autoSpaceDE w:val="0"/>
        <w:autoSpaceDN w:val="0"/>
        <w:adjustRightInd w:val="0"/>
        <w:spacing w:after="0" w:line="360" w:lineRule="auto"/>
        <w:ind w:firstLine="709"/>
        <w:jc w:val="both"/>
        <w:rPr>
          <w:rFonts w:ascii="Times New Roman" w:hAnsi="Times New Roman" w:cs="Times New Roman"/>
          <w:sz w:val="28"/>
          <w:szCs w:val="28"/>
        </w:rPr>
      </w:pPr>
      <w:r w:rsidRPr="00FD6FD5">
        <w:rPr>
          <w:rFonts w:ascii="Times New Roman" w:hAnsi="Times New Roman"/>
          <w:sz w:val="28"/>
        </w:rPr>
        <w:t xml:space="preserve">Оценка достижения обучающимися предметных результатов ведётся как в ходе текущего и промежуточного оценивания, так и в ходе выполнения итоговых проверочных работ. </w:t>
      </w:r>
      <w:r w:rsidR="003A5E34" w:rsidRPr="00F63254">
        <w:rPr>
          <w:rFonts w:ascii="Times New Roman" w:hAnsi="Times New Roman" w:cs="Times New Roman"/>
          <w:sz w:val="28"/>
          <w:szCs w:val="28"/>
        </w:rPr>
        <w:t>В процессе оценки достижения планируемых личностных, метапредметных и предметных результатов должны использоваться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8B149D" w:rsidRPr="00530152" w:rsidRDefault="008B149D" w:rsidP="008B149D">
      <w:pPr>
        <w:pStyle w:val="a7"/>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Обучающиеся с ЗПР имеют право на прохождение текущей, промежуточной и государственной итоговой аттестации</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в иных формах.</w:t>
      </w:r>
    </w:p>
    <w:p w:rsidR="008B149D" w:rsidRPr="00530152" w:rsidRDefault="008B149D" w:rsidP="008B149D">
      <w:pPr>
        <w:pStyle w:val="a7"/>
        <w:spacing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Специальные условия</w:t>
      </w:r>
      <w:r w:rsidRPr="00530152">
        <w:rPr>
          <w:rFonts w:ascii="Times New Roman" w:hAnsi="Times New Roman" w:cs="Times New Roman"/>
          <w:b/>
          <w:sz w:val="28"/>
          <w:szCs w:val="28"/>
        </w:rPr>
        <w:t xml:space="preserve"> </w:t>
      </w:r>
      <w:r w:rsidRPr="00530152">
        <w:rPr>
          <w:rFonts w:ascii="Times New Roman" w:hAnsi="Times New Roman" w:cs="Times New Roman"/>
          <w:sz w:val="28"/>
          <w:szCs w:val="28"/>
        </w:rPr>
        <w:t xml:space="preserve">проведения </w:t>
      </w:r>
      <w:r w:rsidRPr="00530152">
        <w:rPr>
          <w:rFonts w:ascii="Times New Roman" w:hAnsi="Times New Roman" w:cs="Times New Roman"/>
          <w:i/>
          <w:sz w:val="28"/>
          <w:szCs w:val="28"/>
        </w:rPr>
        <w:t>текущей, промежуточной</w:t>
      </w:r>
      <w:r w:rsidRPr="00530152">
        <w:rPr>
          <w:rFonts w:ascii="Times New Roman" w:hAnsi="Times New Roman" w:cs="Times New Roman"/>
          <w:sz w:val="28"/>
          <w:szCs w:val="28"/>
        </w:rPr>
        <w:t xml:space="preserve"> и </w:t>
      </w:r>
      <w:r w:rsidRPr="00530152">
        <w:rPr>
          <w:rFonts w:ascii="Times New Roman" w:hAnsi="Times New Roman" w:cs="Times New Roman"/>
          <w:i/>
          <w:sz w:val="28"/>
          <w:szCs w:val="28"/>
        </w:rPr>
        <w:t>итоговой</w:t>
      </w:r>
      <w:r w:rsidRPr="00530152">
        <w:rPr>
          <w:rFonts w:ascii="Times New Roman" w:hAnsi="Times New Roman" w:cs="Times New Roman"/>
          <w:sz w:val="28"/>
          <w:szCs w:val="28"/>
        </w:rPr>
        <w:t xml:space="preserve"> (по итогам освоения </w:t>
      </w:r>
      <w:r>
        <w:rPr>
          <w:rFonts w:ascii="Times New Roman" w:hAnsi="Times New Roman" w:cs="Times New Roman"/>
          <w:sz w:val="28"/>
          <w:szCs w:val="28"/>
        </w:rPr>
        <w:t>АООП НОО</w:t>
      </w:r>
      <w:r w:rsidRPr="00530152">
        <w:rPr>
          <w:rFonts w:ascii="Times New Roman" w:hAnsi="Times New Roman" w:cs="Times New Roman"/>
          <w:sz w:val="28"/>
          <w:szCs w:val="28"/>
        </w:rPr>
        <w:t xml:space="preserve">) </w:t>
      </w:r>
      <w:r w:rsidRPr="00530152">
        <w:rPr>
          <w:rFonts w:ascii="Times New Roman" w:hAnsi="Times New Roman" w:cs="Times New Roman"/>
          <w:i/>
          <w:sz w:val="28"/>
          <w:szCs w:val="28"/>
        </w:rPr>
        <w:t xml:space="preserve">аттестации </w:t>
      </w:r>
      <w:r w:rsidRPr="00530152">
        <w:rPr>
          <w:rFonts w:ascii="Times New Roman" w:hAnsi="Times New Roman" w:cs="Times New Roman"/>
          <w:sz w:val="28"/>
          <w:szCs w:val="28"/>
        </w:rPr>
        <w:t>обучающихся с ЗПР включают:</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 xml:space="preserve">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w:t>
      </w:r>
      <w:r w:rsidRPr="00530152">
        <w:rPr>
          <w:sz w:val="28"/>
          <w:szCs w:val="28"/>
        </w:rPr>
        <w:t>ЗПР;</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присутствие в начале работы этапа общей организации деятельности;</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 xml:space="preserve">адаптирование инструкции с учетом особых образовательных потребностей и индивидуальных трудностей обучающихся с </w:t>
      </w:r>
      <w:r w:rsidRPr="00530152">
        <w:rPr>
          <w:sz w:val="28"/>
          <w:szCs w:val="28"/>
        </w:rPr>
        <w:t>ЗПР:</w:t>
      </w:r>
    </w:p>
    <w:p w:rsidR="008B149D" w:rsidRPr="00530152" w:rsidRDefault="008B149D" w:rsidP="008B149D">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1) упрощение формулировок по грамматическому и семантическому оформлению;</w:t>
      </w:r>
    </w:p>
    <w:p w:rsidR="008B149D" w:rsidRPr="00530152" w:rsidRDefault="008B149D" w:rsidP="008B149D">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t>2)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8B149D" w:rsidRPr="00530152" w:rsidRDefault="008B149D" w:rsidP="008B149D">
      <w:pPr>
        <w:spacing w:after="0" w:line="360" w:lineRule="auto"/>
        <w:ind w:firstLine="709"/>
        <w:jc w:val="both"/>
        <w:rPr>
          <w:rFonts w:ascii="Times New Roman" w:hAnsi="Times New Roman" w:cs="Times New Roman"/>
          <w:sz w:val="28"/>
          <w:szCs w:val="28"/>
        </w:rPr>
      </w:pPr>
      <w:r w:rsidRPr="00530152">
        <w:rPr>
          <w:rFonts w:ascii="Times New Roman" w:hAnsi="Times New Roman" w:cs="Times New Roman"/>
          <w:sz w:val="28"/>
          <w:szCs w:val="28"/>
        </w:rPr>
        <w:lastRenderedPageBreak/>
        <w:t>3) 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при необходимости адаптирование текста задания с учетом особых образовательных потребностей и индивидуальных трудностей обучающихся с ЗПР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r w:rsidRPr="00530152">
        <w:rPr>
          <w:sz w:val="28"/>
          <w:szCs w:val="28"/>
        </w:rPr>
        <w:t>.);</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r w:rsidRPr="00530152">
        <w:rPr>
          <w:sz w:val="28"/>
          <w:szCs w:val="28"/>
        </w:rPr>
        <w:t>;</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увеличение времени на выполнение заданий</w:t>
      </w:r>
      <w:r w:rsidRPr="00530152">
        <w:rPr>
          <w:sz w:val="28"/>
          <w:szCs w:val="28"/>
        </w:rPr>
        <w:t xml:space="preserve">;  </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возможность организации короткого перерыва (10-15 мин) при нарастании в поведении ребенка проявлений утомления, истощения</w:t>
      </w:r>
      <w:r w:rsidRPr="00530152">
        <w:rPr>
          <w:sz w:val="28"/>
          <w:szCs w:val="28"/>
        </w:rPr>
        <w:t xml:space="preserve">; </w:t>
      </w:r>
    </w:p>
    <w:p w:rsidR="008B149D" w:rsidRPr="00530152" w:rsidRDefault="008B149D" w:rsidP="008B149D">
      <w:pPr>
        <w:pStyle w:val="af2"/>
        <w:numPr>
          <w:ilvl w:val="0"/>
          <w:numId w:val="23"/>
        </w:numPr>
        <w:ind w:left="0" w:firstLine="709"/>
        <w:jc w:val="both"/>
        <w:rPr>
          <w:sz w:val="28"/>
          <w:szCs w:val="28"/>
        </w:rPr>
      </w:pPr>
      <w:r w:rsidRPr="00530152">
        <w:rPr>
          <w:caps w:val="0"/>
          <w:sz w:val="28"/>
          <w:szCs w:val="28"/>
        </w:rPr>
        <w:t>недопустимыми являются негативные реакции со стороны педагога, создание ситуаций, приводящих к эмоциональному травмированию ребенка</w:t>
      </w:r>
      <w:r w:rsidRPr="00530152">
        <w:rPr>
          <w:sz w:val="28"/>
          <w:szCs w:val="28"/>
        </w:rPr>
        <w:t>.</w:t>
      </w:r>
    </w:p>
    <w:p w:rsidR="003A5E34" w:rsidRPr="00992510" w:rsidRDefault="003A5E34" w:rsidP="003A5E34">
      <w:pPr>
        <w:pStyle w:val="ad"/>
        <w:spacing w:after="0" w:line="360" w:lineRule="auto"/>
        <w:ind w:firstLine="709"/>
        <w:jc w:val="both"/>
        <w:rPr>
          <w:rFonts w:ascii="Times New Roman" w:hAnsi="Times New Roman"/>
          <w:color w:val="auto"/>
          <w:sz w:val="28"/>
          <w:szCs w:val="28"/>
        </w:rPr>
      </w:pPr>
      <w:r w:rsidRPr="00992510">
        <w:rPr>
          <w:rFonts w:ascii="Times New Roman" w:hAnsi="Times New Roman"/>
          <w:color w:val="auto"/>
          <w:sz w:val="28"/>
          <w:szCs w:val="28"/>
        </w:rPr>
        <w:t>На итоговую оценку на ступени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следующей ступени, выносятся</w:t>
      </w:r>
      <w:r w:rsidRPr="00992510">
        <w:rPr>
          <w:rStyle w:val="32"/>
          <w:color w:val="auto"/>
          <w:sz w:val="28"/>
          <w:szCs w:val="28"/>
        </w:rPr>
        <w:t xml:space="preserve"> предметные, метапредметные результаты </w:t>
      </w:r>
      <w:r w:rsidRPr="00992510">
        <w:rPr>
          <w:rFonts w:ascii="Times New Roman" w:hAnsi="Times New Roman"/>
          <w:color w:val="auto"/>
          <w:sz w:val="28"/>
          <w:szCs w:val="28"/>
        </w:rPr>
        <w:t xml:space="preserve">и </w:t>
      </w:r>
      <w:r w:rsidRPr="00992510">
        <w:rPr>
          <w:rFonts w:ascii="Times New Roman" w:hAnsi="Times New Roman"/>
          <w:i/>
          <w:color w:val="auto"/>
          <w:sz w:val="28"/>
          <w:szCs w:val="28"/>
        </w:rPr>
        <w:t>результаты освоения программы коррекционной работы</w:t>
      </w:r>
      <w:r w:rsidRPr="00992510">
        <w:rPr>
          <w:rFonts w:ascii="Times New Roman" w:hAnsi="Times New Roman"/>
          <w:color w:val="auto"/>
          <w:sz w:val="28"/>
          <w:szCs w:val="28"/>
        </w:rPr>
        <w:t>.</w:t>
      </w:r>
    </w:p>
    <w:p w:rsidR="003A5E34" w:rsidRDefault="003A5E34" w:rsidP="003A5E34">
      <w:pPr>
        <w:pStyle w:val="ad"/>
        <w:spacing w:after="0" w:line="360" w:lineRule="auto"/>
        <w:ind w:firstLine="709"/>
        <w:jc w:val="both"/>
        <w:rPr>
          <w:rFonts w:ascii="Times New Roman" w:hAnsi="Times New Roman"/>
          <w:color w:val="auto"/>
          <w:sz w:val="28"/>
          <w:szCs w:val="28"/>
        </w:rPr>
      </w:pPr>
      <w:r w:rsidRPr="00992510">
        <w:rPr>
          <w:rFonts w:ascii="Times New Roman" w:hAnsi="Times New Roman"/>
          <w:color w:val="auto"/>
          <w:sz w:val="28"/>
          <w:szCs w:val="28"/>
        </w:rPr>
        <w:t>Итоговая аттестация на ступени начального общего образования должна проводиться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rsidR="00EC7A8F" w:rsidRPr="007E2192" w:rsidRDefault="00EC7A8F" w:rsidP="00EC7A8F">
      <w:pPr>
        <w:spacing w:after="0" w:line="360" w:lineRule="auto"/>
        <w:ind w:firstLine="709"/>
        <w:jc w:val="both"/>
        <w:rPr>
          <w:rFonts w:ascii="Times New Roman" w:hAnsi="Times New Roman" w:cs="Times New Roman"/>
          <w:color w:val="auto"/>
          <w:sz w:val="28"/>
          <w:szCs w:val="28"/>
        </w:rPr>
      </w:pPr>
      <w:r w:rsidRPr="007E2192">
        <w:rPr>
          <w:rFonts w:ascii="Times New Roman" w:hAnsi="Times New Roman" w:cs="Times New Roman"/>
          <w:color w:val="auto"/>
          <w:sz w:val="28"/>
          <w:szCs w:val="28"/>
        </w:rPr>
        <w:t xml:space="preserve">Оценка деятельности педагогических кадров, осуществляющих образовательную деятельность обучающихся с </w:t>
      </w:r>
      <w:r>
        <w:rPr>
          <w:rFonts w:ascii="Times New Roman" w:hAnsi="Times New Roman" w:cs="Times New Roman"/>
          <w:color w:val="auto"/>
          <w:sz w:val="28"/>
          <w:szCs w:val="28"/>
        </w:rPr>
        <w:t>ЗПР</w:t>
      </w:r>
      <w:r w:rsidRPr="007E2192">
        <w:rPr>
          <w:rFonts w:ascii="Times New Roman" w:hAnsi="Times New Roman" w:cs="Times New Roman"/>
          <w:color w:val="auto"/>
          <w:sz w:val="28"/>
          <w:szCs w:val="28"/>
        </w:rPr>
        <w:t xml:space="preserve">, осуществляется на основе </w:t>
      </w:r>
      <w:r w:rsidRPr="007E2192">
        <w:rPr>
          <w:rFonts w:ascii="Times New Roman" w:hAnsi="Times New Roman" w:cs="Times New Roman"/>
          <w:color w:val="auto"/>
          <w:sz w:val="28"/>
          <w:szCs w:val="28"/>
        </w:rPr>
        <w:lastRenderedPageBreak/>
        <w:t xml:space="preserve">интегративных показателей, свидетельствующих о положительной динамике развития обучающегося («было» ― «стало») или в сложных случаях сохранении его психоэмоционального статуса. </w:t>
      </w:r>
    </w:p>
    <w:p w:rsidR="004431DF" w:rsidRPr="0095585D" w:rsidRDefault="001D36D5" w:rsidP="00874580">
      <w:pPr>
        <w:autoSpaceDE w:val="0"/>
        <w:autoSpaceDN w:val="0"/>
        <w:adjustRightInd w:val="0"/>
        <w:spacing w:before="240" w:after="120" w:line="240" w:lineRule="auto"/>
        <w:jc w:val="center"/>
        <w:outlineLvl w:val="1"/>
        <w:rPr>
          <w:rFonts w:ascii="Times New Roman" w:hAnsi="Times New Roman" w:cs="Times New Roman"/>
          <w:b/>
          <w:color w:val="auto"/>
          <w:sz w:val="28"/>
          <w:szCs w:val="28"/>
        </w:rPr>
      </w:pPr>
      <w:bookmarkStart w:id="18" w:name="_Toc415833128"/>
      <w:r w:rsidRPr="0095585D">
        <w:rPr>
          <w:rFonts w:ascii="Times New Roman" w:hAnsi="Times New Roman" w:cs="Times New Roman"/>
          <w:b/>
          <w:color w:val="auto"/>
          <w:sz w:val="28"/>
          <w:szCs w:val="28"/>
        </w:rPr>
        <w:t>3</w:t>
      </w:r>
      <w:r w:rsidR="007071C2" w:rsidRPr="0095585D">
        <w:rPr>
          <w:rFonts w:ascii="Times New Roman" w:hAnsi="Times New Roman" w:cs="Times New Roman"/>
          <w:b/>
          <w:color w:val="auto"/>
          <w:sz w:val="28"/>
          <w:szCs w:val="28"/>
        </w:rPr>
        <w:t>.2. Содержательный раздел</w:t>
      </w:r>
      <w:bookmarkEnd w:id="18"/>
    </w:p>
    <w:p w:rsidR="007F4DC6" w:rsidRPr="00F63254" w:rsidRDefault="001D36D5" w:rsidP="00D71549">
      <w:pPr>
        <w:spacing w:before="120" w:after="120" w:line="240" w:lineRule="auto"/>
        <w:jc w:val="center"/>
        <w:outlineLvl w:val="2"/>
        <w:rPr>
          <w:rFonts w:ascii="Times New Roman" w:hAnsi="Times New Roman" w:cs="Times New Roman"/>
          <w:b/>
          <w:sz w:val="28"/>
          <w:szCs w:val="28"/>
        </w:rPr>
      </w:pPr>
      <w:bookmarkStart w:id="19" w:name="_Toc415833129"/>
      <w:r>
        <w:rPr>
          <w:rFonts w:ascii="Times New Roman" w:hAnsi="Times New Roman" w:cs="Times New Roman"/>
          <w:b/>
          <w:sz w:val="28"/>
          <w:szCs w:val="28"/>
        </w:rPr>
        <w:t>3</w:t>
      </w:r>
      <w:r w:rsidR="007F4DC6" w:rsidRPr="00F63254">
        <w:rPr>
          <w:rFonts w:ascii="Times New Roman" w:hAnsi="Times New Roman" w:cs="Times New Roman"/>
          <w:b/>
          <w:sz w:val="28"/>
          <w:szCs w:val="28"/>
        </w:rPr>
        <w:t>.</w:t>
      </w:r>
      <w:r w:rsidR="007F4DC6">
        <w:rPr>
          <w:rFonts w:ascii="Times New Roman" w:hAnsi="Times New Roman" w:cs="Times New Roman"/>
          <w:b/>
          <w:sz w:val="28"/>
          <w:szCs w:val="28"/>
        </w:rPr>
        <w:t>2</w:t>
      </w:r>
      <w:r w:rsidR="007F4DC6" w:rsidRPr="00F63254">
        <w:rPr>
          <w:rFonts w:ascii="Times New Roman" w:hAnsi="Times New Roman" w:cs="Times New Roman"/>
          <w:b/>
          <w:sz w:val="28"/>
          <w:szCs w:val="28"/>
        </w:rPr>
        <w:t>.</w:t>
      </w:r>
      <w:r w:rsidR="007F4DC6">
        <w:rPr>
          <w:rFonts w:ascii="Times New Roman" w:hAnsi="Times New Roman" w:cs="Times New Roman"/>
          <w:b/>
          <w:sz w:val="28"/>
          <w:szCs w:val="28"/>
        </w:rPr>
        <w:t>1</w:t>
      </w:r>
      <w:r w:rsidR="007F4DC6" w:rsidRPr="00F63254">
        <w:rPr>
          <w:rFonts w:ascii="Times New Roman" w:hAnsi="Times New Roman" w:cs="Times New Roman"/>
          <w:b/>
          <w:sz w:val="28"/>
          <w:szCs w:val="28"/>
        </w:rPr>
        <w:t>. Программа формирования универсальных учебных действий</w:t>
      </w:r>
      <w:bookmarkEnd w:id="19"/>
    </w:p>
    <w:p w:rsidR="00D71549" w:rsidRDefault="00D71549" w:rsidP="00D71549">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 xml:space="preserve">Программа формирования универсальных учебных действий на ступени начального общего образования конкретизирует требования </w:t>
      </w:r>
      <w:r>
        <w:rPr>
          <w:rFonts w:ascii="Times New Roman" w:eastAsia="Times New Roman" w:hAnsi="Times New Roman" w:cs="Times New Roman"/>
          <w:color w:val="auto"/>
          <w:kern w:val="0"/>
          <w:sz w:val="28"/>
          <w:szCs w:val="28"/>
          <w:lang w:eastAsia="ru-RU"/>
        </w:rPr>
        <w:t>ФГОС НОО обучающихся с ОВЗ</w:t>
      </w:r>
      <w:r w:rsidRPr="00F63254">
        <w:rPr>
          <w:rFonts w:ascii="Times New Roman" w:eastAsia="Times New Roman" w:hAnsi="Times New Roman" w:cs="Times New Roman"/>
          <w:color w:val="auto"/>
          <w:kern w:val="0"/>
          <w:sz w:val="28"/>
          <w:szCs w:val="28"/>
          <w:lang w:eastAsia="ru-RU"/>
        </w:rPr>
        <w:t xml:space="preserve"> к личностным</w:t>
      </w:r>
      <w:r>
        <w:rPr>
          <w:rFonts w:ascii="Times New Roman" w:eastAsia="Times New Roman" w:hAnsi="Times New Roman" w:cs="Times New Roman"/>
          <w:color w:val="auto"/>
          <w:kern w:val="0"/>
          <w:sz w:val="28"/>
          <w:szCs w:val="28"/>
          <w:lang w:eastAsia="ru-RU"/>
        </w:rPr>
        <w:t xml:space="preserve"> и</w:t>
      </w:r>
      <w:r w:rsidRPr="00F63254">
        <w:rPr>
          <w:rFonts w:ascii="Times New Roman" w:eastAsia="Times New Roman" w:hAnsi="Times New Roman" w:cs="Times New Roman"/>
          <w:color w:val="auto"/>
          <w:kern w:val="0"/>
          <w:sz w:val="28"/>
          <w:szCs w:val="28"/>
          <w:lang w:eastAsia="ru-RU"/>
        </w:rPr>
        <w:t xml:space="preserve"> метапредметным результатам освоения АООП НОО, и служит основой разработки программ учебных предметов, курсов.</w:t>
      </w:r>
    </w:p>
    <w:p w:rsidR="001152D6" w:rsidRDefault="00D71549" w:rsidP="001152D6">
      <w:pPr>
        <w:suppressAutoHyphens w:val="0"/>
        <w:autoSpaceDE w:val="0"/>
        <w:autoSpaceDN w:val="0"/>
        <w:adjustRightInd w:val="0"/>
        <w:spacing w:after="0" w:line="360" w:lineRule="auto"/>
        <w:ind w:firstLine="709"/>
        <w:jc w:val="both"/>
        <w:rPr>
          <w:rFonts w:ascii="Times New Roman" w:hAnsi="Times New Roman"/>
          <w:sz w:val="28"/>
          <w:szCs w:val="28"/>
        </w:rPr>
      </w:pPr>
      <w:r w:rsidRPr="00F63254">
        <w:rPr>
          <w:rFonts w:ascii="Times New Roman" w:hAnsi="Times New Roman" w:cs="Times New Roman"/>
          <w:color w:val="auto"/>
          <w:sz w:val="28"/>
          <w:szCs w:val="28"/>
        </w:rPr>
        <w:t xml:space="preserve">Программа строится на основе деятельностного подхода к обучению и позволяет реализовывать коррекционно-развивающий потенциал образования обучающихся с ЗПР и призвана способствовать </w:t>
      </w:r>
      <w:r w:rsidRPr="00F63254">
        <w:rPr>
          <w:rFonts w:ascii="Times New Roman" w:eastAsia="Times New Roman" w:hAnsi="Times New Roman" w:cs="Times New Roman"/>
          <w:color w:val="auto"/>
          <w:kern w:val="0"/>
          <w:sz w:val="28"/>
          <w:szCs w:val="28"/>
          <w:lang w:eastAsia="ru-RU"/>
        </w:rPr>
        <w:t>развитию универсальных учебных действий, обеспечивающих обучающимся умение учиться</w:t>
      </w:r>
      <w:r w:rsidRPr="00F63254">
        <w:rPr>
          <w:rFonts w:ascii="Times New Roman" w:hAnsi="Times New Roman" w:cs="Times New Roman"/>
          <w:color w:val="auto"/>
          <w:sz w:val="28"/>
          <w:szCs w:val="28"/>
        </w:rPr>
        <w:t>.</w:t>
      </w:r>
      <w:r w:rsidR="001152D6">
        <w:rPr>
          <w:rFonts w:ascii="Times New Roman" w:hAnsi="Times New Roman" w:cs="Times New Roman"/>
          <w:color w:val="auto"/>
          <w:sz w:val="28"/>
          <w:szCs w:val="28"/>
        </w:rPr>
        <w:t xml:space="preserve"> </w:t>
      </w:r>
      <w:r w:rsidR="001152D6">
        <w:rPr>
          <w:rFonts w:ascii="Times New Roman" w:hAnsi="Times New Roman"/>
          <w:sz w:val="28"/>
          <w:szCs w:val="28"/>
        </w:rPr>
        <w:t>Э</w:t>
      </w:r>
      <w:r w:rsidR="001152D6" w:rsidRPr="00301148">
        <w:rPr>
          <w:rFonts w:ascii="Times New Roman" w:hAnsi="Times New Roman"/>
          <w:sz w:val="28"/>
          <w:szCs w:val="28"/>
        </w:rPr>
        <w:t xml:space="preserve">то достигается как </w:t>
      </w:r>
      <w:r w:rsidR="001152D6">
        <w:rPr>
          <w:rFonts w:ascii="Times New Roman" w:hAnsi="Times New Roman"/>
          <w:sz w:val="28"/>
          <w:szCs w:val="28"/>
        </w:rPr>
        <w:t xml:space="preserve">в процессе </w:t>
      </w:r>
      <w:r w:rsidR="001152D6" w:rsidRPr="00301148">
        <w:rPr>
          <w:rFonts w:ascii="Times New Roman" w:hAnsi="Times New Roman"/>
          <w:sz w:val="28"/>
          <w:szCs w:val="28"/>
        </w:rPr>
        <w:t xml:space="preserve">освоения обучающимися </w:t>
      </w:r>
      <w:r w:rsidR="001152D6">
        <w:rPr>
          <w:rFonts w:ascii="Times New Roman" w:hAnsi="Times New Roman"/>
          <w:sz w:val="28"/>
          <w:szCs w:val="28"/>
        </w:rPr>
        <w:t xml:space="preserve">с ЗПР </w:t>
      </w:r>
      <w:r w:rsidR="001152D6" w:rsidRPr="00301148">
        <w:rPr>
          <w:rFonts w:ascii="Times New Roman" w:hAnsi="Times New Roman"/>
          <w:sz w:val="28"/>
          <w:szCs w:val="28"/>
        </w:rPr>
        <w:t>конкретных предметных знаний</w:t>
      </w:r>
      <w:r w:rsidR="00650265">
        <w:rPr>
          <w:rFonts w:ascii="Times New Roman" w:hAnsi="Times New Roman"/>
          <w:sz w:val="28"/>
          <w:szCs w:val="28"/>
        </w:rPr>
        <w:t>,</w:t>
      </w:r>
      <w:r w:rsidR="001152D6" w:rsidRPr="00301148">
        <w:rPr>
          <w:rFonts w:ascii="Times New Roman" w:hAnsi="Times New Roman"/>
          <w:sz w:val="28"/>
          <w:szCs w:val="28"/>
        </w:rPr>
        <w:t xml:space="preserve"> </w:t>
      </w:r>
      <w:r w:rsidR="001152D6">
        <w:rPr>
          <w:rFonts w:ascii="Times New Roman" w:hAnsi="Times New Roman"/>
          <w:sz w:val="28"/>
          <w:szCs w:val="28"/>
        </w:rPr>
        <w:t xml:space="preserve">умений </w:t>
      </w:r>
      <w:r w:rsidR="001152D6" w:rsidRPr="00301148">
        <w:rPr>
          <w:rFonts w:ascii="Times New Roman" w:hAnsi="Times New Roman"/>
          <w:sz w:val="28"/>
          <w:szCs w:val="28"/>
        </w:rPr>
        <w:t xml:space="preserve">и навыков в рамках отдельных </w:t>
      </w:r>
      <w:r w:rsidR="00650265">
        <w:rPr>
          <w:rFonts w:ascii="Times New Roman" w:hAnsi="Times New Roman"/>
          <w:sz w:val="28"/>
          <w:szCs w:val="28"/>
        </w:rPr>
        <w:t xml:space="preserve">учебных </w:t>
      </w:r>
      <w:r w:rsidR="001152D6" w:rsidRPr="00301148">
        <w:rPr>
          <w:rFonts w:ascii="Times New Roman" w:hAnsi="Times New Roman"/>
          <w:sz w:val="28"/>
          <w:szCs w:val="28"/>
        </w:rPr>
        <w:t xml:space="preserve">дисциплин, так и </w:t>
      </w:r>
      <w:r w:rsidR="001152D6">
        <w:rPr>
          <w:rFonts w:ascii="Times New Roman" w:hAnsi="Times New Roman"/>
          <w:sz w:val="28"/>
          <w:szCs w:val="28"/>
        </w:rPr>
        <w:t>в процессе</w:t>
      </w:r>
      <w:r w:rsidR="001152D6" w:rsidRPr="00301148">
        <w:rPr>
          <w:rFonts w:ascii="Times New Roman" w:hAnsi="Times New Roman"/>
          <w:sz w:val="28"/>
          <w:szCs w:val="28"/>
        </w:rPr>
        <w:t xml:space="preserve"> </w:t>
      </w:r>
      <w:r w:rsidR="00650265">
        <w:rPr>
          <w:rFonts w:ascii="Times New Roman" w:hAnsi="Times New Roman"/>
          <w:sz w:val="28"/>
          <w:szCs w:val="28"/>
        </w:rPr>
        <w:t>формирования социальных (жизненных) компетенций</w:t>
      </w:r>
      <w:r w:rsidR="001152D6" w:rsidRPr="00301148">
        <w:rPr>
          <w:rFonts w:ascii="Times New Roman" w:hAnsi="Times New Roman"/>
          <w:sz w:val="28"/>
          <w:szCs w:val="28"/>
        </w:rPr>
        <w:t>.</w:t>
      </w:r>
    </w:p>
    <w:p w:rsidR="00134857" w:rsidRPr="00073388" w:rsidRDefault="00134857" w:rsidP="00134857">
      <w:pPr>
        <w:pStyle w:val="28"/>
        <w:spacing w:line="360" w:lineRule="auto"/>
        <w:ind w:firstLine="709"/>
        <w:jc w:val="both"/>
        <w:rPr>
          <w:rFonts w:ascii="Times New Roman" w:hAnsi="Times New Roman" w:cs="Times New Roman"/>
          <w:sz w:val="28"/>
          <w:szCs w:val="28"/>
        </w:rPr>
      </w:pPr>
      <w:r w:rsidRPr="00073388">
        <w:rPr>
          <w:rFonts w:ascii="Times New Roman" w:hAnsi="Times New Roman" w:cs="Times New Roman"/>
          <w:sz w:val="28"/>
          <w:szCs w:val="28"/>
        </w:rPr>
        <w:t>Программа формирования универсальных учебных действий обеспечивает:</w:t>
      </w:r>
    </w:p>
    <w:p w:rsidR="00134857" w:rsidRPr="00073388" w:rsidRDefault="00134857" w:rsidP="00134857">
      <w:pPr>
        <w:pStyle w:val="14"/>
        <w:spacing w:after="0" w:line="360" w:lineRule="auto"/>
        <w:ind w:left="0" w:firstLine="709"/>
        <w:jc w:val="both"/>
        <w:rPr>
          <w:rFonts w:ascii="Times New Roman" w:hAnsi="Times New Roman"/>
          <w:sz w:val="28"/>
          <w:szCs w:val="28"/>
        </w:rPr>
      </w:pPr>
      <w:r w:rsidRPr="00F63254">
        <w:rPr>
          <w:sz w:val="28"/>
          <w:szCs w:val="28"/>
        </w:rPr>
        <w:t>― </w:t>
      </w:r>
      <w:r w:rsidRPr="00073388">
        <w:rPr>
          <w:rFonts w:ascii="Times New Roman" w:hAnsi="Times New Roman"/>
          <w:sz w:val="28"/>
          <w:szCs w:val="28"/>
        </w:rPr>
        <w:t>успешность (эффективность) обучения в любой предметной области, общность подходов к осуществлению любой деятельности обучающегося вне зависимости от ее предметного содержания;</w:t>
      </w:r>
    </w:p>
    <w:p w:rsidR="00134857" w:rsidRPr="00073388" w:rsidRDefault="00134857" w:rsidP="00134857">
      <w:pPr>
        <w:pStyle w:val="14"/>
        <w:spacing w:after="0" w:line="360" w:lineRule="auto"/>
        <w:ind w:left="0" w:firstLine="709"/>
        <w:jc w:val="both"/>
        <w:rPr>
          <w:rFonts w:ascii="Times New Roman" w:hAnsi="Times New Roman"/>
          <w:sz w:val="28"/>
          <w:szCs w:val="28"/>
        </w:rPr>
      </w:pPr>
      <w:r w:rsidRPr="00F63254">
        <w:rPr>
          <w:sz w:val="28"/>
          <w:szCs w:val="28"/>
        </w:rPr>
        <w:t>― </w:t>
      </w:r>
      <w:r w:rsidRPr="00073388">
        <w:rPr>
          <w:rFonts w:ascii="Times New Roman" w:hAnsi="Times New Roman"/>
          <w:sz w:val="28"/>
          <w:szCs w:val="28"/>
        </w:rPr>
        <w:t>реализацию преемственности всех ступеней образования и этапов усвоения содержания образования;</w:t>
      </w:r>
    </w:p>
    <w:p w:rsidR="00134857" w:rsidRPr="00073388" w:rsidRDefault="00134857" w:rsidP="00134857">
      <w:pPr>
        <w:pStyle w:val="14"/>
        <w:spacing w:after="0" w:line="360" w:lineRule="auto"/>
        <w:ind w:left="0" w:firstLine="709"/>
        <w:jc w:val="both"/>
        <w:rPr>
          <w:rFonts w:ascii="Times New Roman" w:hAnsi="Times New Roman"/>
          <w:sz w:val="28"/>
          <w:szCs w:val="28"/>
        </w:rPr>
      </w:pPr>
      <w:r w:rsidRPr="00F63254">
        <w:rPr>
          <w:sz w:val="28"/>
          <w:szCs w:val="28"/>
        </w:rPr>
        <w:t>― </w:t>
      </w:r>
      <w:r w:rsidRPr="00073388">
        <w:rPr>
          <w:rFonts w:ascii="Times New Roman" w:hAnsi="Times New Roman"/>
          <w:sz w:val="28"/>
          <w:szCs w:val="28"/>
        </w:rPr>
        <w:t xml:space="preserve">создание условий для готовности обучающегося с </w:t>
      </w:r>
      <w:r>
        <w:rPr>
          <w:rFonts w:ascii="Times New Roman" w:hAnsi="Times New Roman"/>
          <w:sz w:val="28"/>
          <w:szCs w:val="28"/>
        </w:rPr>
        <w:t>ЗПР</w:t>
      </w:r>
      <w:r w:rsidRPr="00073388">
        <w:rPr>
          <w:rFonts w:ascii="Times New Roman" w:hAnsi="Times New Roman"/>
          <w:sz w:val="28"/>
          <w:szCs w:val="28"/>
        </w:rPr>
        <w:t xml:space="preserve"> к дальнейшему образованию, реализации доступного уровня самостоятельности в обучении; </w:t>
      </w:r>
    </w:p>
    <w:p w:rsidR="00134857" w:rsidRPr="00073388" w:rsidRDefault="00134857" w:rsidP="00134857">
      <w:pPr>
        <w:pStyle w:val="14"/>
        <w:spacing w:after="0" w:line="360" w:lineRule="auto"/>
        <w:ind w:left="0" w:firstLine="709"/>
        <w:jc w:val="both"/>
        <w:rPr>
          <w:rFonts w:ascii="Times New Roman" w:hAnsi="Times New Roman"/>
          <w:sz w:val="28"/>
          <w:szCs w:val="28"/>
        </w:rPr>
      </w:pPr>
      <w:r w:rsidRPr="00F63254">
        <w:rPr>
          <w:sz w:val="28"/>
          <w:szCs w:val="28"/>
        </w:rPr>
        <w:t>― </w:t>
      </w:r>
      <w:r w:rsidRPr="00073388">
        <w:rPr>
          <w:rFonts w:ascii="Times New Roman" w:hAnsi="Times New Roman"/>
          <w:sz w:val="28"/>
          <w:szCs w:val="28"/>
        </w:rPr>
        <w:t xml:space="preserve">целостность развития личности обучающегося.  </w:t>
      </w:r>
    </w:p>
    <w:p w:rsidR="00D71549" w:rsidRDefault="00D71549" w:rsidP="00D71549">
      <w:pPr>
        <w:tabs>
          <w:tab w:val="left" w:pos="851"/>
        </w:tabs>
        <w:spacing w:after="0" w:line="360" w:lineRule="auto"/>
        <w:ind w:firstLine="851"/>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lastRenderedPageBreak/>
        <w:t>Основная</w:t>
      </w:r>
      <w:r w:rsidRPr="00F63254">
        <w:rPr>
          <w:rFonts w:ascii="Times New Roman" w:hAnsi="Times New Roman" w:cs="Times New Roman"/>
          <w:b/>
          <w:color w:val="auto"/>
          <w:sz w:val="28"/>
          <w:szCs w:val="28"/>
        </w:rPr>
        <w:t xml:space="preserve"> </w:t>
      </w:r>
      <w:r w:rsidRPr="00F63254">
        <w:rPr>
          <w:rFonts w:ascii="Times New Roman" w:hAnsi="Times New Roman" w:cs="Times New Roman"/>
          <w:color w:val="auto"/>
          <w:sz w:val="28"/>
          <w:szCs w:val="28"/>
        </w:rPr>
        <w:t xml:space="preserve">цель реализации программы формирования универсальных учебных действий состоит в формировании обучающегося с ЗПР как субъекта учебной деятельности. </w:t>
      </w:r>
    </w:p>
    <w:p w:rsidR="00D71549" w:rsidRPr="00F63254" w:rsidRDefault="00D71549" w:rsidP="00D71549">
      <w:pPr>
        <w:tabs>
          <w:tab w:val="left" w:pos="851"/>
        </w:tabs>
        <w:spacing w:after="0" w:line="360" w:lineRule="auto"/>
        <w:ind w:firstLine="851"/>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Задачами реализации программы являются:</w:t>
      </w:r>
    </w:p>
    <w:p w:rsidR="00D71549" w:rsidRPr="00F63254" w:rsidRDefault="00D71549" w:rsidP="00D71549">
      <w:pPr>
        <w:pStyle w:val="af2"/>
        <w:tabs>
          <w:tab w:val="left" w:pos="851"/>
        </w:tabs>
        <w:ind w:left="0" w:firstLine="709"/>
        <w:jc w:val="both"/>
        <w:rPr>
          <w:sz w:val="28"/>
          <w:szCs w:val="28"/>
        </w:rPr>
      </w:pPr>
      <w:r w:rsidRPr="00F63254">
        <w:rPr>
          <w:sz w:val="28"/>
          <w:szCs w:val="28"/>
        </w:rPr>
        <w:t>― </w:t>
      </w:r>
      <w:r w:rsidRPr="00F63254">
        <w:rPr>
          <w:caps w:val="0"/>
          <w:sz w:val="28"/>
          <w:szCs w:val="28"/>
        </w:rPr>
        <w:t>формирование мотивационного компонента учебной деятельности</w:t>
      </w:r>
      <w:r w:rsidRPr="00F63254">
        <w:rPr>
          <w:sz w:val="28"/>
          <w:szCs w:val="28"/>
        </w:rPr>
        <w:t>;</w:t>
      </w:r>
    </w:p>
    <w:p w:rsidR="00D71549" w:rsidRPr="00F63254" w:rsidRDefault="00D71549" w:rsidP="00D71549">
      <w:pPr>
        <w:pStyle w:val="af2"/>
        <w:tabs>
          <w:tab w:val="left" w:pos="851"/>
        </w:tabs>
        <w:ind w:left="0" w:firstLine="709"/>
        <w:jc w:val="both"/>
        <w:rPr>
          <w:sz w:val="28"/>
          <w:szCs w:val="28"/>
        </w:rPr>
      </w:pPr>
      <w:r w:rsidRPr="00F63254">
        <w:rPr>
          <w:sz w:val="28"/>
          <w:szCs w:val="28"/>
        </w:rPr>
        <w:t>― </w:t>
      </w:r>
      <w:r w:rsidRPr="00F63254">
        <w:rPr>
          <w:caps w:val="0"/>
          <w:sz w:val="28"/>
          <w:szCs w:val="28"/>
        </w:rPr>
        <w:t>овладение комплексом универсальных учебных действий, составляющих операционный компонент учебной деятельности</w:t>
      </w:r>
      <w:r w:rsidRPr="00F63254">
        <w:rPr>
          <w:sz w:val="28"/>
          <w:szCs w:val="28"/>
        </w:rPr>
        <w:t>;</w:t>
      </w:r>
    </w:p>
    <w:p w:rsidR="00D71549" w:rsidRPr="00F63254" w:rsidRDefault="00D71549" w:rsidP="00D71549">
      <w:pPr>
        <w:pStyle w:val="af2"/>
        <w:tabs>
          <w:tab w:val="left" w:pos="851"/>
        </w:tabs>
        <w:ind w:left="0" w:firstLine="709"/>
        <w:jc w:val="both"/>
        <w:rPr>
          <w:sz w:val="28"/>
          <w:szCs w:val="28"/>
        </w:rPr>
      </w:pPr>
      <w:r w:rsidRPr="00F63254">
        <w:rPr>
          <w:sz w:val="28"/>
          <w:szCs w:val="28"/>
        </w:rPr>
        <w:t>― </w:t>
      </w:r>
      <w:r w:rsidRPr="00F63254">
        <w:rPr>
          <w:caps w:val="0"/>
          <w:sz w:val="28"/>
          <w:szCs w:val="28"/>
        </w:rPr>
        <w:t>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r w:rsidRPr="00F63254">
        <w:rPr>
          <w:sz w:val="28"/>
          <w:szCs w:val="28"/>
        </w:rPr>
        <w:t>.</w:t>
      </w:r>
    </w:p>
    <w:p w:rsidR="00D71549" w:rsidRPr="00F63254"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Для реализации поставленной цели и соответствующих ей задач необходимо:</w:t>
      </w:r>
    </w:p>
    <w:p w:rsidR="00D71549" w:rsidRPr="00F63254"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•определить функции и состав универсальных учебных действий, учитывая психофизические особенности и своеобразие учебной деятельности обучающихся с ЗПР; </w:t>
      </w:r>
    </w:p>
    <w:p w:rsidR="0078747B"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•определить связи универсальных учебных действий с содержанием учебных предметов</w:t>
      </w:r>
      <w:r w:rsidR="0078747B">
        <w:rPr>
          <w:rFonts w:ascii="Times New Roman" w:hAnsi="Times New Roman" w:cs="Times New Roman"/>
          <w:color w:val="auto"/>
          <w:sz w:val="28"/>
          <w:szCs w:val="28"/>
        </w:rPr>
        <w:t>;</w:t>
      </w:r>
    </w:p>
    <w:p w:rsidR="00D71549" w:rsidRPr="00F63254" w:rsidRDefault="0078747B"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w:t>
      </w:r>
      <w:r w:rsidRPr="007663B7">
        <w:rPr>
          <w:rFonts w:ascii="Times New Roman" w:hAnsi="Times New Roman" w:cs="Times New Roman"/>
          <w:sz w:val="28"/>
          <w:szCs w:val="28"/>
        </w:rPr>
        <w:t xml:space="preserve">выявить в содержании предметных линий универсальные учебные действия и определить условия </w:t>
      </w:r>
      <w:r>
        <w:rPr>
          <w:rFonts w:ascii="Times New Roman" w:hAnsi="Times New Roman" w:cs="Times New Roman"/>
          <w:sz w:val="28"/>
          <w:szCs w:val="28"/>
        </w:rPr>
        <w:t xml:space="preserve">их </w:t>
      </w:r>
      <w:r w:rsidRPr="007663B7">
        <w:rPr>
          <w:rFonts w:ascii="Times New Roman" w:hAnsi="Times New Roman" w:cs="Times New Roman"/>
          <w:sz w:val="28"/>
          <w:szCs w:val="28"/>
        </w:rPr>
        <w:t>формирования в образовательном процессе и жизненно важных ситуациях, учитывая особые образовательные потребности обучающихся с ЗП</w:t>
      </w:r>
      <w:r w:rsidR="00D71549" w:rsidRPr="00F63254">
        <w:rPr>
          <w:rFonts w:ascii="Times New Roman" w:hAnsi="Times New Roman" w:cs="Times New Roman"/>
          <w:color w:val="auto"/>
          <w:sz w:val="28"/>
          <w:szCs w:val="28"/>
        </w:rPr>
        <w:t>.</w:t>
      </w:r>
    </w:p>
    <w:p w:rsidR="00D71549" w:rsidRPr="00F63254"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Программа формирования универсальных учебных действий у обучающихся с ЗПР должна содержать</w:t>
      </w:r>
      <w:r w:rsidRPr="00F63254">
        <w:rPr>
          <w:rFonts w:ascii="Times New Roman" w:hAnsi="Times New Roman" w:cs="Times New Roman"/>
          <w:i/>
          <w:color w:val="auto"/>
          <w:sz w:val="28"/>
          <w:szCs w:val="28"/>
        </w:rPr>
        <w:t>:</w:t>
      </w:r>
    </w:p>
    <w:p w:rsidR="00D71549" w:rsidRPr="00F63254" w:rsidRDefault="00D71549" w:rsidP="00D71549">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описание ценностных ориентиров образования обучающихся с ЗПР на уровне начального общего образования</w:t>
      </w:r>
      <w:r w:rsidRPr="00F63254">
        <w:rPr>
          <w:rFonts w:ascii="Times New Roman" w:hAnsi="Times New Roman" w:cs="Times New Roman"/>
          <w:i/>
          <w:color w:val="auto"/>
          <w:sz w:val="28"/>
          <w:szCs w:val="28"/>
        </w:rPr>
        <w:t>;</w:t>
      </w:r>
    </w:p>
    <w:p w:rsidR="00D71549" w:rsidRPr="00F63254" w:rsidRDefault="00D71549" w:rsidP="00D71549">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связь универсальных учебных действий с содержанием учебных предметов;</w:t>
      </w:r>
    </w:p>
    <w:p w:rsidR="00D71549" w:rsidRPr="00F63254" w:rsidRDefault="00D71549" w:rsidP="00D71549">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характеристики личностных, регулятивных, познавательных, коммуникативных универсальных учебных действий обучающихся с ЗПР; </w:t>
      </w:r>
    </w:p>
    <w:p w:rsidR="00D71549" w:rsidRPr="00F63254" w:rsidRDefault="00D71549" w:rsidP="00D71549">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типовые задачи формирования личностных, регулятивных, познавательных, коммуникативных универсальных учебных действий;</w:t>
      </w:r>
    </w:p>
    <w:p w:rsidR="00D71549" w:rsidRDefault="00D71549" w:rsidP="00D71549">
      <w:pPr>
        <w:tabs>
          <w:tab w:val="num" w:pos="993"/>
        </w:tabs>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описание преемственности программы формирования универсальных учебных действий при переходе </w:t>
      </w:r>
      <w:r w:rsidRPr="00F63254">
        <w:rPr>
          <w:rFonts w:ascii="Times New Roman" w:hAnsi="Times New Roman" w:cs="Times New Roman"/>
          <w:color w:val="auto"/>
          <w:sz w:val="28"/>
          <w:szCs w:val="28"/>
        </w:rPr>
        <w:t>обучающихся</w:t>
      </w:r>
      <w:r w:rsidRPr="00F63254">
        <w:rPr>
          <w:rFonts w:ascii="Times New Roman" w:hAnsi="Times New Roman" w:cs="Times New Roman"/>
          <w:i/>
          <w:color w:val="3366FF"/>
          <w:sz w:val="28"/>
          <w:szCs w:val="28"/>
        </w:rPr>
        <w:t xml:space="preserve"> </w:t>
      </w:r>
      <w:r w:rsidRPr="00F63254">
        <w:rPr>
          <w:rFonts w:ascii="Times New Roman" w:hAnsi="Times New Roman" w:cs="Times New Roman"/>
          <w:color w:val="auto"/>
          <w:sz w:val="28"/>
          <w:szCs w:val="28"/>
        </w:rPr>
        <w:t xml:space="preserve">с ЗПР </w:t>
      </w:r>
      <w:r w:rsidRPr="00F63254">
        <w:rPr>
          <w:rFonts w:ascii="Times New Roman" w:hAnsi="Times New Roman" w:cs="Times New Roman"/>
          <w:sz w:val="28"/>
          <w:szCs w:val="28"/>
        </w:rPr>
        <w:t xml:space="preserve">от дошкольного к начальному общему образованию. </w:t>
      </w:r>
    </w:p>
    <w:p w:rsidR="00B8221D" w:rsidRPr="00A65888" w:rsidRDefault="00B8221D" w:rsidP="002B57E3">
      <w:pPr>
        <w:pStyle w:val="ad"/>
        <w:spacing w:after="0" w:line="360" w:lineRule="auto"/>
        <w:ind w:firstLine="454"/>
        <w:jc w:val="both"/>
        <w:rPr>
          <w:rFonts w:ascii="Times New Roman" w:hAnsi="Times New Roman"/>
          <w:color w:val="auto"/>
          <w:sz w:val="28"/>
          <w:szCs w:val="28"/>
        </w:rPr>
      </w:pPr>
      <w:r w:rsidRPr="00A65888">
        <w:rPr>
          <w:rFonts w:ascii="Times New Roman" w:hAnsi="Times New Roman"/>
          <w:color w:val="auto"/>
          <w:sz w:val="28"/>
          <w:szCs w:val="28"/>
        </w:rPr>
        <w:t>Ценностные ориентиры начального общего образования обучающихся с ЗПР конкретизируют личностный, социальный и государственный заказ системе образования, выраженный в Требованиях к результатам освоения АООП НОО, и отражают следующие целевые установки системы начального общего образования:</w:t>
      </w:r>
    </w:p>
    <w:p w:rsidR="00B8221D" w:rsidRPr="007B24C3" w:rsidRDefault="00B8221D" w:rsidP="002B57E3">
      <w:pPr>
        <w:pStyle w:val="afc"/>
        <w:rPr>
          <w:i/>
          <w:color w:val="auto"/>
        </w:rPr>
      </w:pPr>
      <w:bookmarkStart w:id="20" w:name="bookmark86"/>
      <w:r w:rsidRPr="007B24C3">
        <w:rPr>
          <w:color w:val="auto"/>
        </w:rPr>
        <w:t>• </w:t>
      </w:r>
      <w:r w:rsidR="0007618C" w:rsidRPr="007B24C3">
        <w:rPr>
          <w:i/>
          <w:caps w:val="0"/>
          <w:color w:val="auto"/>
        </w:rPr>
        <w:t>ф</w:t>
      </w:r>
      <w:r w:rsidRPr="007B24C3">
        <w:rPr>
          <w:i/>
          <w:caps w:val="0"/>
          <w:color w:val="auto"/>
        </w:rPr>
        <w:t>ормирование основ гражданской идентичности личности на основе:</w:t>
      </w:r>
      <w:bookmarkEnd w:id="20"/>
    </w:p>
    <w:p w:rsidR="0007618C" w:rsidRPr="007B24C3" w:rsidRDefault="00B8221D" w:rsidP="002B57E3">
      <w:pPr>
        <w:pStyle w:val="afc"/>
        <w:rPr>
          <w:caps w:val="0"/>
          <w:color w:val="auto"/>
        </w:rPr>
      </w:pPr>
      <w:r w:rsidRPr="007B24C3">
        <w:rPr>
          <w:color w:val="auto"/>
        </w:rPr>
        <w:t>— </w:t>
      </w:r>
      <w:r w:rsidR="0007618C" w:rsidRPr="007B24C3">
        <w:rPr>
          <w:caps w:val="0"/>
          <w:color w:val="auto"/>
        </w:rPr>
        <w:t>осознания себя как гражданина России, чувства гордости за свою родину, российский народ и историю России, осознания своей этнической и национальной принадлежности;</w:t>
      </w:r>
    </w:p>
    <w:p w:rsidR="007B24C3" w:rsidRPr="007B24C3" w:rsidRDefault="007B24C3" w:rsidP="002B57E3">
      <w:pPr>
        <w:pStyle w:val="afc"/>
        <w:rPr>
          <w:color w:val="auto"/>
        </w:rPr>
      </w:pPr>
      <w:r w:rsidRPr="007B24C3">
        <w:rPr>
          <w:color w:val="auto"/>
        </w:rPr>
        <w:t>— </w:t>
      </w:r>
      <w:r w:rsidRPr="007B24C3">
        <w:rPr>
          <w:caps w:val="0"/>
          <w:color w:val="auto"/>
        </w:rPr>
        <w:t>восприятие мира как единого и целостного при разнообразии культур,  национальностей, религий</w:t>
      </w:r>
      <w:r w:rsidRPr="007B24C3">
        <w:rPr>
          <w:color w:val="auto"/>
        </w:rPr>
        <w:t>;</w:t>
      </w:r>
    </w:p>
    <w:p w:rsidR="0007618C" w:rsidRPr="007B24C3" w:rsidRDefault="00B8221D" w:rsidP="00B8221D">
      <w:pPr>
        <w:pStyle w:val="afc"/>
        <w:rPr>
          <w:caps w:val="0"/>
          <w:color w:val="auto"/>
        </w:rPr>
      </w:pPr>
      <w:r w:rsidRPr="007B24C3">
        <w:rPr>
          <w:color w:val="auto"/>
        </w:rPr>
        <w:t>— </w:t>
      </w:r>
      <w:r w:rsidR="0007618C" w:rsidRPr="007B24C3">
        <w:rPr>
          <w:caps w:val="0"/>
          <w:color w:val="auto"/>
        </w:rPr>
        <w:t>уважительного отношения к иному мнению, истории и культуре других народов;</w:t>
      </w:r>
    </w:p>
    <w:p w:rsidR="00B8221D" w:rsidRPr="007B24C3" w:rsidRDefault="00B8221D" w:rsidP="00B8221D">
      <w:pPr>
        <w:pStyle w:val="afc"/>
        <w:rPr>
          <w:i/>
          <w:color w:val="auto"/>
        </w:rPr>
      </w:pPr>
      <w:bookmarkStart w:id="21" w:name="bookmark87"/>
      <w:r w:rsidRPr="007B24C3">
        <w:rPr>
          <w:color w:val="auto"/>
        </w:rPr>
        <w:t>• </w:t>
      </w:r>
      <w:r w:rsidRPr="007B24C3">
        <w:rPr>
          <w:i/>
          <w:caps w:val="0"/>
          <w:color w:val="auto"/>
        </w:rPr>
        <w:t>формирование психологических условий развития общения, сотрудничества на основе:</w:t>
      </w:r>
      <w:bookmarkEnd w:id="21"/>
    </w:p>
    <w:p w:rsidR="007B24C3" w:rsidRPr="007B24C3" w:rsidRDefault="001D1508" w:rsidP="00B8221D">
      <w:pPr>
        <w:pStyle w:val="afc"/>
        <w:rPr>
          <w:caps w:val="0"/>
          <w:color w:val="auto"/>
        </w:rPr>
      </w:pPr>
      <w:r w:rsidRPr="007B24C3">
        <w:rPr>
          <w:color w:val="auto"/>
        </w:rPr>
        <w:t>— </w:t>
      </w:r>
      <w:r w:rsidR="00B8221D" w:rsidRPr="007B24C3">
        <w:rPr>
          <w:caps w:val="0"/>
          <w:color w:val="auto"/>
        </w:rPr>
        <w:t>доброжелательности, доверия и внимания к людям</w:t>
      </w:r>
      <w:r w:rsidR="007B24C3" w:rsidRPr="007B24C3">
        <w:rPr>
          <w:caps w:val="0"/>
          <w:color w:val="auto"/>
        </w:rPr>
        <w:t>;</w:t>
      </w:r>
      <w:r w:rsidR="00B8221D" w:rsidRPr="007B24C3">
        <w:rPr>
          <w:caps w:val="0"/>
          <w:color w:val="auto"/>
        </w:rPr>
        <w:t xml:space="preserve"> </w:t>
      </w:r>
    </w:p>
    <w:p w:rsidR="00B8221D" w:rsidRPr="007B24C3" w:rsidRDefault="007B24C3" w:rsidP="00B8221D">
      <w:pPr>
        <w:pStyle w:val="afc"/>
        <w:rPr>
          <w:color w:val="auto"/>
        </w:rPr>
      </w:pPr>
      <w:r w:rsidRPr="007B24C3">
        <w:rPr>
          <w:color w:val="auto"/>
        </w:rPr>
        <w:t>— </w:t>
      </w:r>
      <w:r w:rsidR="00694298" w:rsidRPr="007B24C3">
        <w:rPr>
          <w:caps w:val="0"/>
          <w:color w:val="auto"/>
        </w:rPr>
        <w:t>навыков сотрудничества со взрослыми и сверстниками в разных социальных ситуациях</w:t>
      </w:r>
      <w:r w:rsidR="00B8221D" w:rsidRPr="007B24C3">
        <w:rPr>
          <w:caps w:val="0"/>
          <w:color w:val="auto"/>
        </w:rPr>
        <w:t>;</w:t>
      </w:r>
    </w:p>
    <w:p w:rsidR="00B8221D" w:rsidRPr="007B24C3" w:rsidRDefault="001D1508" w:rsidP="00B8221D">
      <w:pPr>
        <w:pStyle w:val="afc"/>
        <w:rPr>
          <w:caps w:val="0"/>
          <w:color w:val="auto"/>
        </w:rPr>
      </w:pPr>
      <w:r w:rsidRPr="007B24C3">
        <w:rPr>
          <w:color w:val="auto"/>
        </w:rPr>
        <w:t>— </w:t>
      </w:r>
      <w:r w:rsidR="00B8221D" w:rsidRPr="007B24C3">
        <w:rPr>
          <w:caps w:val="0"/>
          <w:color w:val="auto"/>
        </w:rPr>
        <w:t>уважения к окружающим — умения слушать и слышать партнёра;</w:t>
      </w:r>
    </w:p>
    <w:p w:rsidR="00B8221D" w:rsidRPr="007B24C3" w:rsidRDefault="00B8221D" w:rsidP="00B8221D">
      <w:pPr>
        <w:pStyle w:val="afc"/>
        <w:rPr>
          <w:color w:val="auto"/>
        </w:rPr>
      </w:pPr>
      <w:r w:rsidRPr="007B24C3">
        <w:rPr>
          <w:color w:val="auto"/>
        </w:rPr>
        <w:t>• </w:t>
      </w:r>
      <w:r w:rsidRPr="007B24C3">
        <w:rPr>
          <w:rStyle w:val="33"/>
          <w:b w:val="0"/>
          <w:caps w:val="0"/>
          <w:color w:val="auto"/>
          <w:sz w:val="28"/>
          <w:szCs w:val="28"/>
        </w:rPr>
        <w:t>развитие ценностно-смысловой сферы личности</w:t>
      </w:r>
      <w:r w:rsidRPr="007B24C3">
        <w:rPr>
          <w:caps w:val="0"/>
          <w:color w:val="auto"/>
        </w:rPr>
        <w:t xml:space="preserve"> на основе общечеловеческих принципов нравственности:</w:t>
      </w:r>
    </w:p>
    <w:p w:rsidR="00B8221D" w:rsidRPr="007B24C3" w:rsidRDefault="00B8221D" w:rsidP="00B8221D">
      <w:pPr>
        <w:pStyle w:val="afc"/>
        <w:rPr>
          <w:caps w:val="0"/>
          <w:color w:val="auto"/>
        </w:rPr>
      </w:pPr>
      <w:r w:rsidRPr="007B24C3">
        <w:rPr>
          <w:color w:val="auto"/>
        </w:rPr>
        <w:t>— </w:t>
      </w:r>
      <w:r w:rsidR="00694298" w:rsidRPr="007B24C3">
        <w:rPr>
          <w:caps w:val="0"/>
          <w:color w:val="auto"/>
        </w:rPr>
        <w:t>способности к осмыслению социального окружения, своего места в нем, принятия соответствующих возрасту ценностей и социальных ролей</w:t>
      </w:r>
      <w:r w:rsidRPr="007B24C3">
        <w:rPr>
          <w:caps w:val="0"/>
          <w:color w:val="auto"/>
        </w:rPr>
        <w:t>;</w:t>
      </w:r>
    </w:p>
    <w:p w:rsidR="00B8221D" w:rsidRPr="007B24C3" w:rsidRDefault="00B8221D" w:rsidP="00B8221D">
      <w:pPr>
        <w:pStyle w:val="afc"/>
        <w:rPr>
          <w:caps w:val="0"/>
          <w:color w:val="auto"/>
        </w:rPr>
      </w:pPr>
      <w:r w:rsidRPr="007B24C3">
        <w:rPr>
          <w:color w:val="auto"/>
        </w:rPr>
        <w:t>— </w:t>
      </w:r>
      <w:r w:rsidRPr="007B24C3">
        <w:rPr>
          <w:caps w:val="0"/>
          <w:color w:val="auto"/>
        </w:rPr>
        <w:t>ориентации в нравственном содержании как собственных поступков, так и поступков окружающих людей, развития этических чувств</w:t>
      </w:r>
      <w:r w:rsidR="00DF58BC" w:rsidRPr="007B24C3">
        <w:rPr>
          <w:caps w:val="0"/>
          <w:color w:val="auto"/>
        </w:rPr>
        <w:t>,</w:t>
      </w:r>
      <w:r w:rsidRPr="007B24C3">
        <w:rPr>
          <w:caps w:val="0"/>
          <w:color w:val="auto"/>
        </w:rPr>
        <w:t xml:space="preserve"> </w:t>
      </w:r>
      <w:r w:rsidR="00DF58BC" w:rsidRPr="007B24C3">
        <w:rPr>
          <w:caps w:val="0"/>
          <w:color w:val="auto"/>
        </w:rPr>
        <w:lastRenderedPageBreak/>
        <w:t>доброжелательности и эмоционально-нравственной отзывчивости, понимания и сопереживания чувствам других людей</w:t>
      </w:r>
      <w:r w:rsidRPr="007B24C3">
        <w:rPr>
          <w:caps w:val="0"/>
          <w:color w:val="auto"/>
        </w:rPr>
        <w:t>;</w:t>
      </w:r>
    </w:p>
    <w:p w:rsidR="00B8221D" w:rsidRPr="007B24C3" w:rsidRDefault="00B8221D" w:rsidP="00B8221D">
      <w:pPr>
        <w:pStyle w:val="afc"/>
        <w:rPr>
          <w:caps w:val="0"/>
          <w:color w:val="auto"/>
        </w:rPr>
      </w:pPr>
      <w:r w:rsidRPr="007B24C3">
        <w:rPr>
          <w:color w:val="auto"/>
        </w:rPr>
        <w:t>— </w:t>
      </w:r>
      <w:r w:rsidR="00753195" w:rsidRPr="007B24C3">
        <w:rPr>
          <w:caps w:val="0"/>
          <w:color w:val="auto"/>
        </w:rPr>
        <w:t>формирование эстетических потребностей, ценностей и чувств</w:t>
      </w:r>
      <w:r w:rsidRPr="007B24C3">
        <w:rPr>
          <w:caps w:val="0"/>
          <w:color w:val="auto"/>
        </w:rPr>
        <w:t>;</w:t>
      </w:r>
    </w:p>
    <w:p w:rsidR="00B8221D" w:rsidRPr="007B24C3" w:rsidRDefault="00B8221D" w:rsidP="00B8221D">
      <w:pPr>
        <w:pStyle w:val="afc"/>
        <w:rPr>
          <w:color w:val="auto"/>
        </w:rPr>
      </w:pPr>
      <w:r w:rsidRPr="007B24C3">
        <w:rPr>
          <w:color w:val="auto"/>
        </w:rPr>
        <w:t>• </w:t>
      </w:r>
      <w:r w:rsidRPr="007B24C3">
        <w:rPr>
          <w:rStyle w:val="33"/>
          <w:b w:val="0"/>
          <w:caps w:val="0"/>
          <w:color w:val="auto"/>
          <w:sz w:val="28"/>
          <w:szCs w:val="28"/>
        </w:rPr>
        <w:t>развитие умения учиться</w:t>
      </w:r>
      <w:r w:rsidRPr="007B24C3">
        <w:rPr>
          <w:caps w:val="0"/>
          <w:color w:val="auto"/>
        </w:rPr>
        <w:t>, а именно:</w:t>
      </w:r>
    </w:p>
    <w:p w:rsidR="00B8221D" w:rsidRPr="007B24C3" w:rsidRDefault="00B8221D" w:rsidP="00DE5D78">
      <w:pPr>
        <w:pStyle w:val="afc"/>
        <w:rPr>
          <w:color w:val="auto"/>
        </w:rPr>
      </w:pPr>
      <w:r w:rsidRPr="007B24C3">
        <w:rPr>
          <w:color w:val="auto"/>
        </w:rPr>
        <w:t>— </w:t>
      </w:r>
      <w:r w:rsidR="0050626B" w:rsidRPr="007B24C3">
        <w:rPr>
          <w:bCs/>
          <w:caps w:val="0"/>
          <w:color w:val="auto"/>
        </w:rPr>
        <w:t>принятие и освоение социальной роли обучающегося, формирование и развитие социально значимых мотивов учебной деятельности</w:t>
      </w:r>
      <w:r w:rsidRPr="007B24C3">
        <w:rPr>
          <w:caps w:val="0"/>
          <w:color w:val="auto"/>
        </w:rPr>
        <w:t>;</w:t>
      </w:r>
    </w:p>
    <w:p w:rsidR="00B8221D" w:rsidRPr="007B24C3" w:rsidRDefault="00B8221D" w:rsidP="00DE5D78">
      <w:pPr>
        <w:pStyle w:val="afc"/>
        <w:rPr>
          <w:color w:val="auto"/>
        </w:rPr>
      </w:pPr>
      <w:r w:rsidRPr="007B24C3">
        <w:rPr>
          <w:color w:val="auto"/>
        </w:rPr>
        <w:t>— </w:t>
      </w:r>
      <w:r w:rsidRPr="007B24C3">
        <w:rPr>
          <w:caps w:val="0"/>
          <w:color w:val="auto"/>
        </w:rPr>
        <w:t>формирование умения учиться и способности к организации своей деятельности (планированию, контролю, оценке);</w:t>
      </w:r>
    </w:p>
    <w:p w:rsidR="00DE5D78" w:rsidRPr="007B24C3" w:rsidRDefault="00B8221D" w:rsidP="00DE5D78">
      <w:pPr>
        <w:pStyle w:val="afc"/>
        <w:rPr>
          <w:color w:val="auto"/>
        </w:rPr>
      </w:pPr>
      <w:r w:rsidRPr="007B24C3">
        <w:rPr>
          <w:color w:val="auto"/>
        </w:rPr>
        <w:t>— </w:t>
      </w:r>
      <w:r w:rsidR="00DE5D78" w:rsidRPr="007B24C3">
        <w:rPr>
          <w:caps w:val="0"/>
          <w:color w:val="auto"/>
        </w:rPr>
        <w:t>развитие адекватных представлений о собственных возможностях, о насущно необходимом жизнеобеспечении.</w:t>
      </w:r>
    </w:p>
    <w:p w:rsidR="00AC3A14" w:rsidRDefault="00AC3A14" w:rsidP="00AC3A14">
      <w:pPr>
        <w:tabs>
          <w:tab w:val="left" w:pos="851"/>
        </w:tabs>
        <w:spacing w:after="0" w:line="360" w:lineRule="auto"/>
        <w:ind w:firstLine="851"/>
        <w:jc w:val="both"/>
        <w:rPr>
          <w:rFonts w:ascii="Times New Roman" w:hAnsi="Times New Roman" w:cs="Times New Roman"/>
          <w:color w:val="auto"/>
          <w:sz w:val="28"/>
          <w:szCs w:val="28"/>
        </w:rPr>
      </w:pPr>
      <w:r w:rsidRPr="00875C22">
        <w:rPr>
          <w:rFonts w:ascii="Times New Roman" w:hAnsi="Times New Roman" w:cs="Times New Roman"/>
          <w:color w:val="auto"/>
          <w:sz w:val="28"/>
          <w:szCs w:val="28"/>
        </w:rPr>
        <w:t xml:space="preserve">Программа формирования </w:t>
      </w:r>
      <w:r>
        <w:rPr>
          <w:rFonts w:ascii="Times New Roman" w:hAnsi="Times New Roman" w:cs="Times New Roman"/>
          <w:color w:val="auto"/>
          <w:sz w:val="28"/>
          <w:szCs w:val="28"/>
        </w:rPr>
        <w:t>универсальных учебных действий</w:t>
      </w:r>
      <w:r w:rsidRPr="00875C22">
        <w:rPr>
          <w:rFonts w:ascii="Times New Roman" w:hAnsi="Times New Roman" w:cs="Times New Roman"/>
          <w:color w:val="auto"/>
          <w:sz w:val="28"/>
          <w:szCs w:val="28"/>
        </w:rPr>
        <w:t xml:space="preserve"> реализуется в процессе всей учебной и внеурочной деятельности.</w:t>
      </w:r>
    </w:p>
    <w:p w:rsidR="00B31E8A" w:rsidRDefault="00B31E8A" w:rsidP="00B31E8A">
      <w:pPr>
        <w:pStyle w:val="Default"/>
        <w:spacing w:line="360" w:lineRule="auto"/>
        <w:ind w:firstLine="709"/>
        <w:jc w:val="both"/>
        <w:rPr>
          <w:sz w:val="28"/>
          <w:szCs w:val="28"/>
        </w:rPr>
      </w:pPr>
      <w:r>
        <w:rPr>
          <w:sz w:val="28"/>
          <w:szCs w:val="28"/>
        </w:rPr>
        <w:t xml:space="preserve">Формирование универсальных учебных действий в образовательном процессе осуществляется в </w:t>
      </w:r>
      <w:r w:rsidR="00AC3A14">
        <w:rPr>
          <w:sz w:val="28"/>
          <w:szCs w:val="28"/>
        </w:rPr>
        <w:t>процессе освоения</w:t>
      </w:r>
      <w:r>
        <w:rPr>
          <w:sz w:val="28"/>
          <w:szCs w:val="28"/>
        </w:rPr>
        <w:t xml:space="preserve"> </w:t>
      </w:r>
      <w:r w:rsidR="00AC3A14" w:rsidRPr="000D7F68">
        <w:rPr>
          <w:color w:val="auto"/>
          <w:sz w:val="28"/>
          <w:szCs w:val="28"/>
        </w:rPr>
        <w:t>всех без исключения</w:t>
      </w:r>
      <w:r>
        <w:rPr>
          <w:sz w:val="28"/>
          <w:szCs w:val="28"/>
        </w:rPr>
        <w:t xml:space="preserve"> </w:t>
      </w:r>
      <w:r w:rsidR="000F33D0">
        <w:rPr>
          <w:sz w:val="28"/>
          <w:szCs w:val="28"/>
        </w:rPr>
        <w:t>учебных предметов</w:t>
      </w:r>
      <w:r w:rsidR="00AC3A14">
        <w:rPr>
          <w:sz w:val="28"/>
          <w:szCs w:val="28"/>
        </w:rPr>
        <w:t xml:space="preserve"> </w:t>
      </w:r>
      <w:r w:rsidR="00AC3A14" w:rsidRPr="000D7F68">
        <w:rPr>
          <w:color w:val="auto"/>
          <w:sz w:val="28"/>
          <w:szCs w:val="28"/>
        </w:rPr>
        <w:t>и курсов коррекционно-развивающей области</w:t>
      </w:r>
      <w:r>
        <w:rPr>
          <w:sz w:val="28"/>
          <w:szCs w:val="28"/>
        </w:rPr>
        <w:t xml:space="preserve">. </w:t>
      </w:r>
    </w:p>
    <w:p w:rsidR="00D71549" w:rsidRDefault="00D71549" w:rsidP="00B31E8A">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Сформированность универсальных учебных действий у обучающихся </w:t>
      </w:r>
      <w:r>
        <w:rPr>
          <w:rFonts w:ascii="Times New Roman" w:hAnsi="Times New Roman" w:cs="Times New Roman"/>
          <w:sz w:val="28"/>
          <w:szCs w:val="28"/>
        </w:rPr>
        <w:t xml:space="preserve">с ЗПР </w:t>
      </w:r>
      <w:r w:rsidRPr="00F63254">
        <w:rPr>
          <w:rFonts w:ascii="Times New Roman" w:hAnsi="Times New Roman" w:cs="Times New Roman"/>
          <w:sz w:val="28"/>
          <w:szCs w:val="28"/>
        </w:rPr>
        <w:t>на ступени начального общего образования должна быть определена на этапе завершения обучения в начальной школе.</w:t>
      </w:r>
    </w:p>
    <w:p w:rsidR="00D71549" w:rsidRPr="00F63254" w:rsidRDefault="00D71549" w:rsidP="00D71549">
      <w:pPr>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pacing w:val="2"/>
          <w:sz w:val="28"/>
          <w:szCs w:val="28"/>
        </w:rPr>
        <w:t xml:space="preserve">Программа </w:t>
      </w:r>
      <w:r w:rsidRPr="00F63254">
        <w:rPr>
          <w:rFonts w:ascii="Times New Roman" w:hAnsi="Times New Roman" w:cs="Times New Roman"/>
          <w:color w:val="auto"/>
          <w:sz w:val="28"/>
          <w:szCs w:val="28"/>
        </w:rPr>
        <w:t>формирования универсальных учебных действий</w:t>
      </w:r>
      <w:r w:rsidRPr="00F63254">
        <w:rPr>
          <w:rFonts w:ascii="Times New Roman" w:hAnsi="Times New Roman" w:cs="Times New Roman"/>
          <w:color w:val="auto"/>
          <w:spacing w:val="2"/>
          <w:sz w:val="28"/>
          <w:szCs w:val="28"/>
        </w:rPr>
        <w:t xml:space="preserve"> самостоятельно разрабатывается </w:t>
      </w:r>
      <w:r>
        <w:rPr>
          <w:rFonts w:ascii="Times New Roman" w:hAnsi="Times New Roman" w:cs="Times New Roman"/>
          <w:color w:val="auto"/>
          <w:spacing w:val="2"/>
          <w:sz w:val="28"/>
          <w:szCs w:val="28"/>
        </w:rPr>
        <w:t>О</w:t>
      </w:r>
      <w:r w:rsidRPr="00F63254">
        <w:rPr>
          <w:rFonts w:ascii="Times New Roman" w:hAnsi="Times New Roman" w:cs="Times New Roman"/>
          <w:color w:val="auto"/>
          <w:spacing w:val="2"/>
          <w:sz w:val="28"/>
          <w:szCs w:val="28"/>
        </w:rPr>
        <w:t xml:space="preserve">рганизацией на основе </w:t>
      </w:r>
      <w:r w:rsidRPr="00D6465D">
        <w:rPr>
          <w:rFonts w:ascii="Times New Roman" w:hAnsi="Times New Roman" w:cs="Times New Roman"/>
          <w:sz w:val="28"/>
          <w:szCs w:val="28"/>
        </w:rPr>
        <w:t>Примерной основной образовательной программы начального общего образования</w:t>
      </w:r>
      <w:r>
        <w:rPr>
          <w:rFonts w:ascii="Times New Roman" w:hAnsi="Times New Roman" w:cs="Times New Roman"/>
          <w:sz w:val="28"/>
          <w:szCs w:val="28"/>
        </w:rPr>
        <w:t xml:space="preserve"> (далее </w:t>
      </w:r>
      <w:r>
        <w:rPr>
          <w:rFonts w:ascii="Times New Roman" w:hAnsi="Times New Roman" w:cs="Times New Roman"/>
          <w:sz w:val="28"/>
          <w:szCs w:val="28"/>
        </w:rPr>
        <w:sym w:font="Symbol" w:char="F0BE"/>
      </w:r>
      <w:r>
        <w:rPr>
          <w:rFonts w:ascii="Times New Roman" w:hAnsi="Times New Roman" w:cs="Times New Roman"/>
          <w:sz w:val="28"/>
          <w:szCs w:val="28"/>
        </w:rPr>
        <w:t xml:space="preserve"> ПрООП НОО), разработанной для общеобразовательной школы</w:t>
      </w:r>
      <w:r>
        <w:rPr>
          <w:rStyle w:val="a4"/>
          <w:rFonts w:ascii="Times New Roman" w:hAnsi="Times New Roman" w:cs="Times New Roman"/>
          <w:color w:val="auto"/>
          <w:spacing w:val="2"/>
          <w:sz w:val="28"/>
          <w:szCs w:val="28"/>
        </w:rPr>
        <w:footnoteReference w:id="17"/>
      </w:r>
      <w:r w:rsidRPr="00F63254">
        <w:rPr>
          <w:rFonts w:ascii="Times New Roman" w:hAnsi="Times New Roman" w:cs="Times New Roman"/>
          <w:color w:val="auto"/>
          <w:spacing w:val="2"/>
          <w:sz w:val="28"/>
          <w:szCs w:val="28"/>
        </w:rPr>
        <w:t xml:space="preserve">, с учетом специфики образовательных потребностей </w:t>
      </w:r>
      <w:r w:rsidRPr="00F63254">
        <w:rPr>
          <w:rFonts w:ascii="Times New Roman" w:hAnsi="Times New Roman" w:cs="Times New Roman"/>
          <w:color w:val="auto"/>
          <w:sz w:val="28"/>
          <w:szCs w:val="28"/>
        </w:rPr>
        <w:t xml:space="preserve">обучающихся с </w:t>
      </w:r>
      <w:r>
        <w:rPr>
          <w:rFonts w:ascii="Times New Roman" w:hAnsi="Times New Roman" w:cs="Times New Roman"/>
          <w:color w:val="auto"/>
          <w:sz w:val="28"/>
          <w:szCs w:val="28"/>
        </w:rPr>
        <w:t>ЗПР</w:t>
      </w:r>
      <w:r w:rsidRPr="00F63254">
        <w:rPr>
          <w:rFonts w:ascii="Times New Roman" w:hAnsi="Times New Roman" w:cs="Times New Roman"/>
          <w:color w:val="auto"/>
          <w:sz w:val="28"/>
          <w:szCs w:val="28"/>
        </w:rPr>
        <w:t>.</w:t>
      </w:r>
    </w:p>
    <w:p w:rsidR="00D60B90" w:rsidRPr="00F63254" w:rsidRDefault="00D60B90" w:rsidP="005552C2">
      <w:pPr>
        <w:spacing w:before="120" w:after="120" w:line="240" w:lineRule="auto"/>
        <w:jc w:val="center"/>
        <w:outlineLvl w:val="2"/>
        <w:rPr>
          <w:rFonts w:ascii="Times New Roman" w:hAnsi="Times New Roman" w:cs="Times New Roman"/>
          <w:iCs/>
          <w:color w:val="auto"/>
          <w:spacing w:val="-2"/>
          <w:sz w:val="28"/>
          <w:szCs w:val="28"/>
        </w:rPr>
      </w:pPr>
      <w:bookmarkStart w:id="22" w:name="_Toc415833130"/>
      <w:r w:rsidRPr="00F63254">
        <w:rPr>
          <w:rFonts w:ascii="Times New Roman" w:hAnsi="Times New Roman" w:cs="Times New Roman"/>
          <w:b/>
          <w:sz w:val="28"/>
          <w:szCs w:val="28"/>
        </w:rPr>
        <w:t>2.</w:t>
      </w:r>
      <w:r>
        <w:rPr>
          <w:rFonts w:ascii="Times New Roman" w:hAnsi="Times New Roman" w:cs="Times New Roman"/>
          <w:b/>
          <w:sz w:val="28"/>
          <w:szCs w:val="28"/>
        </w:rPr>
        <w:t>2</w:t>
      </w:r>
      <w:r w:rsidRPr="00F63254">
        <w:rPr>
          <w:rFonts w:ascii="Times New Roman" w:hAnsi="Times New Roman" w:cs="Times New Roman"/>
          <w:b/>
          <w:sz w:val="28"/>
          <w:szCs w:val="28"/>
        </w:rPr>
        <w:t>.2. П</w:t>
      </w:r>
      <w:r w:rsidRPr="00F63254">
        <w:rPr>
          <w:rFonts w:ascii="Times New Roman" w:hAnsi="Times New Roman" w:cs="Times New Roman"/>
          <w:b/>
          <w:color w:val="auto"/>
          <w:sz w:val="28"/>
          <w:szCs w:val="28"/>
        </w:rPr>
        <w:t>рограммы учебных предметов</w:t>
      </w:r>
      <w:r w:rsidR="005D169A">
        <w:rPr>
          <w:rFonts w:ascii="Times New Roman" w:hAnsi="Times New Roman" w:cs="Times New Roman"/>
          <w:b/>
          <w:color w:val="auto"/>
          <w:sz w:val="28"/>
          <w:szCs w:val="28"/>
        </w:rPr>
        <w:t xml:space="preserve">, </w:t>
      </w:r>
      <w:r w:rsidR="00A94573">
        <w:rPr>
          <w:rFonts w:ascii="Times New Roman" w:hAnsi="Times New Roman" w:cs="Times New Roman"/>
          <w:b/>
          <w:color w:val="auto"/>
          <w:sz w:val="28"/>
          <w:szCs w:val="28"/>
        </w:rPr>
        <w:br/>
      </w:r>
      <w:r w:rsidR="005D169A">
        <w:rPr>
          <w:rFonts w:ascii="Times New Roman" w:hAnsi="Times New Roman" w:cs="Times New Roman"/>
          <w:b/>
          <w:color w:val="auto"/>
          <w:sz w:val="28"/>
          <w:szCs w:val="28"/>
        </w:rPr>
        <w:t>курсов коррекционно-развивающей области</w:t>
      </w:r>
      <w:bookmarkEnd w:id="22"/>
    </w:p>
    <w:p w:rsidR="005552C2" w:rsidRPr="00F63254" w:rsidRDefault="005552C2" w:rsidP="005552C2">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Программы отдельных учебных предметов, курсов </w:t>
      </w:r>
      <w:r w:rsidR="00050E46">
        <w:rPr>
          <w:rFonts w:ascii="Times New Roman" w:hAnsi="Times New Roman" w:cs="Times New Roman"/>
          <w:sz w:val="28"/>
          <w:szCs w:val="28"/>
        </w:rPr>
        <w:t xml:space="preserve">коррекционно-развивающей области </w:t>
      </w:r>
      <w:r w:rsidRPr="00F63254">
        <w:rPr>
          <w:rFonts w:ascii="Times New Roman" w:hAnsi="Times New Roman" w:cs="Times New Roman"/>
          <w:sz w:val="28"/>
          <w:szCs w:val="28"/>
        </w:rPr>
        <w:t xml:space="preserve">должны обеспечивать достижение планируемых </w:t>
      </w:r>
      <w:r w:rsidRPr="00F63254">
        <w:rPr>
          <w:rFonts w:ascii="Times New Roman" w:hAnsi="Times New Roman" w:cs="Times New Roman"/>
          <w:sz w:val="28"/>
          <w:szCs w:val="28"/>
        </w:rPr>
        <w:lastRenderedPageBreak/>
        <w:t>результатов (личностных, метапредметных, предметных) освоения АООП НОО обучающихся с ЗПР.</w:t>
      </w:r>
    </w:p>
    <w:p w:rsidR="005552C2" w:rsidRPr="005330B5" w:rsidRDefault="005552C2" w:rsidP="005552C2">
      <w:pPr>
        <w:spacing w:after="0" w:line="360" w:lineRule="auto"/>
        <w:ind w:firstLine="709"/>
        <w:jc w:val="both"/>
        <w:rPr>
          <w:rFonts w:ascii="Times New Roman" w:hAnsi="Times New Roman" w:cs="Times New Roman"/>
          <w:sz w:val="28"/>
          <w:szCs w:val="28"/>
        </w:rPr>
      </w:pPr>
      <w:r w:rsidRPr="005330B5">
        <w:rPr>
          <w:rFonts w:ascii="Times New Roman" w:hAnsi="Times New Roman" w:cs="Times New Roman"/>
          <w:sz w:val="28"/>
          <w:szCs w:val="28"/>
        </w:rPr>
        <w:t>Программы отдельных учебных предметов, коррекционных курсов разрабатываются на основе: требований к личностным, метапредметным и предметным результатам освоения АООП НОО и программы формирования универсальных учебных действий.</w:t>
      </w:r>
    </w:p>
    <w:p w:rsidR="005552C2" w:rsidRPr="005330B5" w:rsidRDefault="005552C2" w:rsidP="005552C2">
      <w:pPr>
        <w:spacing w:after="0" w:line="360" w:lineRule="auto"/>
        <w:ind w:firstLine="709"/>
        <w:jc w:val="both"/>
        <w:rPr>
          <w:rFonts w:ascii="Times New Roman" w:hAnsi="Times New Roman" w:cs="Times New Roman"/>
          <w:kern w:val="2"/>
          <w:sz w:val="28"/>
          <w:szCs w:val="28"/>
        </w:rPr>
      </w:pPr>
      <w:r w:rsidRPr="005330B5">
        <w:rPr>
          <w:rFonts w:ascii="Times New Roman" w:hAnsi="Times New Roman" w:cs="Times New Roman"/>
          <w:sz w:val="28"/>
          <w:szCs w:val="28"/>
        </w:rPr>
        <w:t>Программы отдельных учебных предметов, коррекционных курсов должны содержать:</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09"/>
        <w:jc w:val="both"/>
        <w:rPr>
          <w:rFonts w:ascii="Times New Roman" w:hAnsi="Times New Roman" w:cs="Times New Roman"/>
          <w:kern w:val="2"/>
          <w:sz w:val="28"/>
          <w:szCs w:val="28"/>
        </w:rPr>
      </w:pPr>
      <w:r w:rsidRPr="005330B5">
        <w:rPr>
          <w:rFonts w:ascii="Times New Roman" w:hAnsi="Times New Roman" w:cs="Times New Roman"/>
          <w:kern w:val="2"/>
          <w:sz w:val="28"/>
          <w:szCs w:val="28"/>
        </w:rPr>
        <w:t>пояснительную записку, в которой конкретизируются общие цели начального общего образования с учетом специфики учебного предмета</w:t>
      </w:r>
      <w:r w:rsidRPr="005330B5">
        <w:rPr>
          <w:rFonts w:ascii="Times New Roman" w:hAnsi="Times New Roman" w:cs="Times New Roman"/>
          <w:sz w:val="28"/>
          <w:szCs w:val="28"/>
        </w:rPr>
        <w:t>, коррекционного курса;</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общую характеристику учебного предмета</w:t>
      </w:r>
      <w:r w:rsidRPr="005330B5">
        <w:rPr>
          <w:rFonts w:ascii="Times New Roman" w:hAnsi="Times New Roman" w:cs="Times New Roman"/>
          <w:sz w:val="28"/>
          <w:szCs w:val="28"/>
        </w:rPr>
        <w:t>, коррекционного курса</w:t>
      </w:r>
      <w:r w:rsidRPr="005330B5">
        <w:rPr>
          <w:rFonts w:ascii="Times New Roman" w:hAnsi="Times New Roman" w:cs="Times New Roman"/>
          <w:kern w:val="2"/>
          <w:sz w:val="28"/>
          <w:szCs w:val="28"/>
        </w:rPr>
        <w:t>;</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описание места учебного предмета</w:t>
      </w:r>
      <w:r w:rsidRPr="005330B5">
        <w:rPr>
          <w:rFonts w:ascii="Times New Roman" w:hAnsi="Times New Roman" w:cs="Times New Roman"/>
          <w:sz w:val="28"/>
          <w:szCs w:val="28"/>
        </w:rPr>
        <w:t>, коррекционного курса в учебном плане;</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 xml:space="preserve">личностные, метапредметные и предметные результаты освоения конкретного учебного предмета, </w:t>
      </w:r>
      <w:r w:rsidRPr="005330B5">
        <w:rPr>
          <w:rFonts w:ascii="Times New Roman" w:hAnsi="Times New Roman" w:cs="Times New Roman"/>
          <w:sz w:val="28"/>
          <w:szCs w:val="28"/>
        </w:rPr>
        <w:t>коррекционного курса</w:t>
      </w:r>
      <w:r w:rsidRPr="005330B5">
        <w:rPr>
          <w:rFonts w:ascii="Times New Roman" w:hAnsi="Times New Roman" w:cs="Times New Roman"/>
          <w:kern w:val="2"/>
          <w:sz w:val="28"/>
          <w:szCs w:val="28"/>
        </w:rPr>
        <w:t>;</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 xml:space="preserve">содержание учебного предмета, </w:t>
      </w:r>
      <w:r w:rsidRPr="005330B5">
        <w:rPr>
          <w:rFonts w:ascii="Times New Roman" w:hAnsi="Times New Roman" w:cs="Times New Roman"/>
          <w:sz w:val="28"/>
          <w:szCs w:val="28"/>
        </w:rPr>
        <w:t>коррекционного курса</w:t>
      </w:r>
      <w:r w:rsidRPr="005330B5">
        <w:rPr>
          <w:rFonts w:ascii="Times New Roman" w:hAnsi="Times New Roman" w:cs="Times New Roman"/>
          <w:kern w:val="2"/>
          <w:sz w:val="28"/>
          <w:szCs w:val="28"/>
        </w:rPr>
        <w:t>;</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 xml:space="preserve">тематическое планирование с определением основных видов учебной деятельности обучающихся; </w:t>
      </w:r>
    </w:p>
    <w:p w:rsidR="005552C2" w:rsidRPr="005330B5" w:rsidRDefault="005552C2" w:rsidP="000C5522">
      <w:pPr>
        <w:numPr>
          <w:ilvl w:val="0"/>
          <w:numId w:val="2"/>
        </w:numPr>
        <w:tabs>
          <w:tab w:val="left" w:pos="1260"/>
        </w:tabs>
        <w:suppressAutoHyphens w:val="0"/>
        <w:autoSpaceDE w:val="0"/>
        <w:autoSpaceDN w:val="0"/>
        <w:adjustRightInd w:val="0"/>
        <w:spacing w:after="0" w:line="360" w:lineRule="auto"/>
        <w:ind w:left="0" w:firstLine="720"/>
        <w:jc w:val="both"/>
        <w:rPr>
          <w:rFonts w:ascii="Times New Roman" w:hAnsi="Times New Roman" w:cs="Times New Roman"/>
          <w:kern w:val="2"/>
          <w:sz w:val="28"/>
          <w:szCs w:val="28"/>
        </w:rPr>
      </w:pPr>
      <w:r w:rsidRPr="005330B5">
        <w:rPr>
          <w:rFonts w:ascii="Times New Roman" w:hAnsi="Times New Roman" w:cs="Times New Roman"/>
          <w:kern w:val="2"/>
          <w:sz w:val="28"/>
          <w:szCs w:val="28"/>
        </w:rPr>
        <w:t>описание материально-технического обеспечения образовательного процесса.</w:t>
      </w:r>
    </w:p>
    <w:p w:rsidR="005552C2" w:rsidRPr="00F63254" w:rsidRDefault="005552C2" w:rsidP="005552C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В данном разделе ПрАООП НОО</w:t>
      </w:r>
      <w:r w:rsidRPr="00F63254">
        <w:rPr>
          <w:rFonts w:ascii="Times New Roman" w:hAnsi="Times New Roman"/>
          <w:sz w:val="28"/>
          <w:szCs w:val="28"/>
        </w:rPr>
        <w:t xml:space="preserve"> приводится основное содержание обязательны</w:t>
      </w:r>
      <w:r>
        <w:rPr>
          <w:rFonts w:ascii="Times New Roman" w:hAnsi="Times New Roman"/>
          <w:sz w:val="28"/>
          <w:szCs w:val="28"/>
        </w:rPr>
        <w:t>х учебных</w:t>
      </w:r>
      <w:r w:rsidRPr="00F63254">
        <w:rPr>
          <w:rFonts w:ascii="Times New Roman" w:hAnsi="Times New Roman"/>
          <w:sz w:val="28"/>
          <w:szCs w:val="28"/>
        </w:rPr>
        <w:t xml:space="preserve"> предмет</w:t>
      </w:r>
      <w:r>
        <w:rPr>
          <w:rFonts w:ascii="Times New Roman" w:hAnsi="Times New Roman"/>
          <w:sz w:val="28"/>
          <w:szCs w:val="28"/>
        </w:rPr>
        <w:t>ов</w:t>
      </w:r>
      <w:r w:rsidR="009F3E26">
        <w:rPr>
          <w:rFonts w:ascii="Times New Roman" w:hAnsi="Times New Roman"/>
          <w:sz w:val="28"/>
          <w:szCs w:val="28"/>
        </w:rPr>
        <w:t xml:space="preserve"> </w:t>
      </w:r>
      <w:r w:rsidR="009F3E26" w:rsidRPr="00F63254">
        <w:rPr>
          <w:rFonts w:ascii="Times New Roman" w:hAnsi="Times New Roman"/>
          <w:sz w:val="28"/>
          <w:szCs w:val="28"/>
        </w:rPr>
        <w:t>(за исклю</w:t>
      </w:r>
      <w:r w:rsidR="009F3E26" w:rsidRPr="00F63254">
        <w:rPr>
          <w:rFonts w:ascii="Times New Roman" w:hAnsi="Times New Roman"/>
          <w:spacing w:val="2"/>
          <w:sz w:val="28"/>
          <w:szCs w:val="28"/>
        </w:rPr>
        <w:t xml:space="preserve">чением родного языка и литературного чтения на родном </w:t>
      </w:r>
      <w:r w:rsidR="009F3E26" w:rsidRPr="00F63254">
        <w:rPr>
          <w:rFonts w:ascii="Times New Roman" w:hAnsi="Times New Roman"/>
          <w:sz w:val="28"/>
          <w:szCs w:val="28"/>
        </w:rPr>
        <w:t>языке)</w:t>
      </w:r>
      <w:r>
        <w:rPr>
          <w:rFonts w:ascii="Times New Roman" w:hAnsi="Times New Roman"/>
          <w:sz w:val="28"/>
          <w:szCs w:val="28"/>
        </w:rPr>
        <w:t>, курсов коррекционно-развивающей области</w:t>
      </w:r>
      <w:r w:rsidRPr="00F63254">
        <w:rPr>
          <w:rFonts w:ascii="Times New Roman" w:hAnsi="Times New Roman"/>
          <w:sz w:val="28"/>
          <w:szCs w:val="28"/>
        </w:rPr>
        <w:t>, которое должно быть в полном объёме отражено в соответствующих разделах рабочих программ учебных пред</w:t>
      </w:r>
      <w:r w:rsidRPr="00F63254">
        <w:rPr>
          <w:rFonts w:ascii="Times New Roman" w:hAnsi="Times New Roman"/>
          <w:spacing w:val="2"/>
          <w:sz w:val="28"/>
          <w:szCs w:val="28"/>
        </w:rPr>
        <w:t xml:space="preserve">метов. Остальные разделы примерных программ учебных </w:t>
      </w:r>
      <w:r w:rsidRPr="00F63254">
        <w:rPr>
          <w:rFonts w:ascii="Times New Roman" w:hAnsi="Times New Roman"/>
          <w:sz w:val="28"/>
          <w:szCs w:val="28"/>
        </w:rPr>
        <w:t xml:space="preserve">предметов </w:t>
      </w:r>
      <w:r>
        <w:rPr>
          <w:rFonts w:ascii="Times New Roman" w:hAnsi="Times New Roman"/>
          <w:sz w:val="28"/>
          <w:szCs w:val="28"/>
        </w:rPr>
        <w:t xml:space="preserve">и курсов коррекционно-развивающей области </w:t>
      </w:r>
      <w:r w:rsidRPr="00F63254">
        <w:rPr>
          <w:rFonts w:ascii="Times New Roman" w:hAnsi="Times New Roman"/>
          <w:sz w:val="28"/>
          <w:szCs w:val="28"/>
        </w:rPr>
        <w:t xml:space="preserve">формируются с учётом </w:t>
      </w:r>
      <w:r>
        <w:rPr>
          <w:rFonts w:ascii="Times New Roman" w:hAnsi="Times New Roman"/>
          <w:sz w:val="28"/>
          <w:szCs w:val="28"/>
        </w:rPr>
        <w:t xml:space="preserve">особых образовательных потребностей обучающихся с ЗПР, а также </w:t>
      </w:r>
      <w:r w:rsidRPr="00F63254">
        <w:rPr>
          <w:rFonts w:ascii="Times New Roman" w:hAnsi="Times New Roman"/>
          <w:sz w:val="28"/>
          <w:szCs w:val="28"/>
        </w:rPr>
        <w:t>региональных, национальных и этнокультурных особенностей.</w:t>
      </w:r>
    </w:p>
    <w:p w:rsidR="005552C2" w:rsidRPr="00F63254" w:rsidRDefault="005552C2" w:rsidP="005552C2">
      <w:pPr>
        <w:pStyle w:val="af"/>
        <w:spacing w:line="360" w:lineRule="auto"/>
        <w:ind w:firstLine="454"/>
        <w:rPr>
          <w:rFonts w:ascii="Times New Roman" w:hAnsi="Times New Roman"/>
          <w:sz w:val="28"/>
          <w:szCs w:val="28"/>
        </w:rPr>
      </w:pPr>
      <w:r w:rsidRPr="00F63254">
        <w:rPr>
          <w:rFonts w:ascii="Times New Roman" w:hAnsi="Times New Roman"/>
          <w:sz w:val="28"/>
          <w:szCs w:val="28"/>
        </w:rPr>
        <w:lastRenderedPageBreak/>
        <w:t xml:space="preserve">Основное содержание </w:t>
      </w:r>
      <w:r>
        <w:rPr>
          <w:rFonts w:ascii="Times New Roman" w:hAnsi="Times New Roman"/>
          <w:sz w:val="28"/>
          <w:szCs w:val="28"/>
        </w:rPr>
        <w:t>учебных предметов</w:t>
      </w:r>
      <w:r w:rsidRPr="00F63254">
        <w:rPr>
          <w:rFonts w:ascii="Times New Roman" w:hAnsi="Times New Roman"/>
          <w:sz w:val="28"/>
          <w:szCs w:val="28"/>
        </w:rPr>
        <w:t xml:space="preserve"> «Родной язык», «Литературное чтение на родном языке» разрабатывается и утверждается органами исполнительной власти субъектов Российской Федерации, осуществляющими управление в сфере образования, с учётом требований </w:t>
      </w:r>
      <w:r w:rsidR="00572416">
        <w:rPr>
          <w:rFonts w:ascii="Times New Roman" w:hAnsi="Times New Roman"/>
          <w:sz w:val="28"/>
          <w:szCs w:val="28"/>
        </w:rPr>
        <w:t>ФГОС НОО обучающихся с ОВЗ</w:t>
      </w:r>
      <w:r w:rsidRPr="00F63254">
        <w:rPr>
          <w:rFonts w:ascii="Times New Roman" w:hAnsi="Times New Roman"/>
          <w:sz w:val="28"/>
          <w:szCs w:val="28"/>
        </w:rPr>
        <w:t xml:space="preserve"> к результатам освоения данных курсов и программы формирования универсальных учебных действий, а также специфики содержания и особенностей их изучения.</w:t>
      </w:r>
    </w:p>
    <w:p w:rsidR="00D60B90" w:rsidRPr="00F63254" w:rsidRDefault="00D60B90" w:rsidP="00304DB1">
      <w:pPr>
        <w:pStyle w:val="31"/>
        <w:spacing w:before="0" w:after="0" w:line="360" w:lineRule="auto"/>
        <w:rPr>
          <w:rFonts w:ascii="Times New Roman" w:hAnsi="Times New Roman" w:cs="Times New Roman"/>
          <w:i w:val="0"/>
          <w:sz w:val="28"/>
          <w:szCs w:val="28"/>
        </w:rPr>
      </w:pPr>
      <w:r w:rsidRPr="00F63254">
        <w:rPr>
          <w:rFonts w:ascii="Times New Roman" w:hAnsi="Times New Roman" w:cs="Times New Roman"/>
          <w:i w:val="0"/>
          <w:sz w:val="28"/>
          <w:szCs w:val="28"/>
        </w:rPr>
        <w:t>Основное содержание учебных предметов</w:t>
      </w:r>
    </w:p>
    <w:p w:rsidR="00951472" w:rsidRPr="00081B14" w:rsidRDefault="00951472" w:rsidP="00951472">
      <w:pPr>
        <w:pStyle w:val="4"/>
        <w:spacing w:before="0" w:after="0" w:line="360" w:lineRule="auto"/>
        <w:rPr>
          <w:rFonts w:ascii="Times New Roman" w:hAnsi="Times New Roman" w:cs="Times New Roman"/>
          <w:b/>
          <w:sz w:val="28"/>
          <w:szCs w:val="28"/>
        </w:rPr>
      </w:pPr>
      <w:r w:rsidRPr="00081B14">
        <w:rPr>
          <w:rFonts w:ascii="Times New Roman" w:hAnsi="Times New Roman" w:cs="Times New Roman"/>
          <w:b/>
          <w:sz w:val="28"/>
          <w:szCs w:val="28"/>
        </w:rPr>
        <w:t>1. Русский язык</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Виды речевой деятельности</w:t>
      </w:r>
    </w:p>
    <w:p w:rsidR="00951472" w:rsidRPr="00F63254" w:rsidRDefault="00951472" w:rsidP="00951472">
      <w:pPr>
        <w:pStyle w:val="af"/>
        <w:spacing w:line="360" w:lineRule="auto"/>
        <w:ind w:firstLine="709"/>
        <w:rPr>
          <w:rFonts w:ascii="Times New Roman" w:hAnsi="Times New Roman"/>
          <w:spacing w:val="-4"/>
          <w:sz w:val="28"/>
          <w:szCs w:val="28"/>
        </w:rPr>
      </w:pPr>
      <w:r w:rsidRPr="00F63254">
        <w:rPr>
          <w:rFonts w:ascii="Times New Roman" w:hAnsi="Times New Roman"/>
          <w:b/>
          <w:bCs/>
          <w:sz w:val="28"/>
          <w:szCs w:val="28"/>
        </w:rPr>
        <w:t xml:space="preserve">Слушание. </w:t>
      </w:r>
      <w:r w:rsidRPr="00F63254">
        <w:rPr>
          <w:rFonts w:ascii="Times New Roman" w:hAnsi="Times New Roman"/>
          <w:sz w:val="28"/>
          <w:szCs w:val="28"/>
        </w:rPr>
        <w:t xml:space="preserve">Осознание цели и ситуации устного общения. </w:t>
      </w:r>
      <w:r w:rsidRPr="00F63254">
        <w:rPr>
          <w:rFonts w:ascii="Times New Roman" w:hAnsi="Times New Roman"/>
          <w:spacing w:val="-4"/>
          <w:sz w:val="28"/>
          <w:szCs w:val="28"/>
        </w:rPr>
        <w:t>Адекватное восприятие звучащей речи. Понимание на слух информации, содержащейся в предъявляемом тексте, передача его содержания по вопросам.</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Говорение. </w:t>
      </w:r>
      <w:r w:rsidRPr="00F63254">
        <w:rPr>
          <w:rFonts w:ascii="Times New Roman" w:hAnsi="Times New Roman"/>
          <w:sz w:val="28"/>
          <w:szCs w:val="28"/>
        </w:rPr>
        <w:t>Выбор языковых средств в соответствии с целями и условиями общения для эффективного решения ком</w:t>
      </w:r>
      <w:r w:rsidRPr="00F63254">
        <w:rPr>
          <w:rFonts w:ascii="Times New Roman" w:hAnsi="Times New Roman"/>
          <w:spacing w:val="-2"/>
          <w:sz w:val="28"/>
          <w:szCs w:val="28"/>
        </w:rPr>
        <w:t xml:space="preserve">муникативной задачи. Практическое овладение диалогической </w:t>
      </w:r>
      <w:r w:rsidRPr="00F63254">
        <w:rPr>
          <w:rFonts w:ascii="Times New Roman" w:hAnsi="Times New Roman"/>
          <w:sz w:val="28"/>
          <w:szCs w:val="28"/>
        </w:rPr>
        <w:t>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w:t>
      </w:r>
      <w:r w:rsidRPr="00F63254">
        <w:rPr>
          <w:rFonts w:ascii="Times New Roman" w:hAnsi="Times New Roman"/>
          <w:spacing w:val="2"/>
          <w:sz w:val="28"/>
          <w:szCs w:val="28"/>
        </w:rPr>
        <w:t xml:space="preserve">ях учебного и бытового общения (приветствие, прощание, </w:t>
      </w:r>
      <w:r w:rsidRPr="00F63254">
        <w:rPr>
          <w:rFonts w:ascii="Times New Roman" w:hAnsi="Times New Roman"/>
          <w:sz w:val="28"/>
          <w:szCs w:val="28"/>
        </w:rPr>
        <w:t>извинение, благодарность, обращение с просьбой). Соблюдение орфоэпических норм и правильной интонации.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Чтение. </w:t>
      </w:r>
      <w:r w:rsidRPr="00F63254">
        <w:rPr>
          <w:rFonts w:ascii="Times New Roman" w:hAnsi="Times New Roman"/>
          <w:sz w:val="28"/>
          <w:szCs w:val="28"/>
        </w:rPr>
        <w:t xml:space="preserve">Понимание учебного текста. Выборочное чтение </w:t>
      </w:r>
      <w:r w:rsidRPr="00F63254">
        <w:rPr>
          <w:rFonts w:ascii="Times New Roman" w:hAnsi="Times New Roman"/>
          <w:spacing w:val="2"/>
          <w:sz w:val="28"/>
          <w:szCs w:val="28"/>
        </w:rPr>
        <w:t xml:space="preserve">с целью нахождения необходимого материала. Нахождение </w:t>
      </w:r>
      <w:r w:rsidRPr="00F63254">
        <w:rPr>
          <w:rFonts w:ascii="Times New Roman" w:hAnsi="Times New Roman"/>
          <w:sz w:val="28"/>
          <w:szCs w:val="28"/>
        </w:rPr>
        <w:t xml:space="preserve">информации, заданной в тексте в явном виде. Формулирование простых выводов на основе информации, содержащейся в тексте. Обобщение содержащейся в тексте информации. </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pacing w:val="-2"/>
          <w:sz w:val="28"/>
          <w:szCs w:val="28"/>
        </w:rPr>
        <w:t xml:space="preserve">Письмо. </w:t>
      </w:r>
      <w:r w:rsidRPr="00F63254">
        <w:rPr>
          <w:rFonts w:ascii="Times New Roman" w:hAnsi="Times New Roman"/>
          <w:spacing w:val="-2"/>
          <w:sz w:val="28"/>
          <w:szCs w:val="28"/>
        </w:rPr>
        <w:t>Письмо букв, буквосочетаний, слогов, слов, пред</w:t>
      </w:r>
      <w:r w:rsidRPr="00F63254">
        <w:rPr>
          <w:rFonts w:ascii="Times New Roman" w:hAnsi="Times New Roman"/>
          <w:spacing w:val="-4"/>
          <w:sz w:val="28"/>
          <w:szCs w:val="28"/>
        </w:rPr>
        <w:t xml:space="preserve">ложений в системе обучения грамоте. Овладение разборчивым, </w:t>
      </w:r>
      <w:r w:rsidRPr="00F63254">
        <w:rPr>
          <w:rFonts w:ascii="Times New Roman" w:hAnsi="Times New Roman"/>
          <w:sz w:val="28"/>
          <w:szCs w:val="28"/>
        </w:rPr>
        <w:t>аккуратным письмом с учётом гигиенических требований к этому виду учебной работы. Списывание, письмо под дик</w:t>
      </w:r>
      <w:r w:rsidRPr="00F63254">
        <w:rPr>
          <w:rFonts w:ascii="Times New Roman" w:hAnsi="Times New Roman"/>
          <w:spacing w:val="-2"/>
          <w:sz w:val="28"/>
          <w:szCs w:val="28"/>
        </w:rPr>
        <w:t>товку в соответствии с изученными правилами. Письменное изложение содержания прослушанного и прочитанного текста</w:t>
      </w:r>
      <w:r w:rsidRPr="00F63254">
        <w:rPr>
          <w:rFonts w:ascii="Times New Roman" w:hAnsi="Times New Roman"/>
          <w:sz w:val="28"/>
          <w:szCs w:val="28"/>
        </w:rPr>
        <w:t xml:space="preserve">. Создание </w:t>
      </w:r>
      <w:r w:rsidRPr="00F63254">
        <w:rPr>
          <w:rFonts w:ascii="Times New Roman" w:hAnsi="Times New Roman"/>
          <w:sz w:val="28"/>
          <w:szCs w:val="28"/>
        </w:rPr>
        <w:lastRenderedPageBreak/>
        <w:t xml:space="preserve">небольших собственных </w:t>
      </w:r>
      <w:r w:rsidRPr="00F63254">
        <w:rPr>
          <w:rFonts w:ascii="Times New Roman" w:hAnsi="Times New Roman"/>
          <w:spacing w:val="-2"/>
          <w:sz w:val="28"/>
          <w:szCs w:val="28"/>
        </w:rPr>
        <w:t>текстов по интересной детям тематике (на основе впечатлений, литературных произведений, сюжетных картин, серий картин, просмотра фрагмента видеозаписи и</w:t>
      </w:r>
      <w:r w:rsidRPr="00F63254">
        <w:rPr>
          <w:rFonts w:ascii="Times New Roman" w:hAnsi="Times New Roman"/>
          <w:spacing w:val="-2"/>
          <w:sz w:val="28"/>
          <w:szCs w:val="28"/>
        </w:rPr>
        <w:t> </w:t>
      </w:r>
      <w:r w:rsidRPr="00F63254">
        <w:rPr>
          <w:rFonts w:ascii="Times New Roman" w:hAnsi="Times New Roman"/>
          <w:spacing w:val="-2"/>
          <w:sz w:val="28"/>
          <w:szCs w:val="28"/>
        </w:rPr>
        <w:t>т.п.).</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Обучение грамоте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Фонетика. </w:t>
      </w:r>
      <w:r w:rsidRPr="00F63254">
        <w:rPr>
          <w:rFonts w:ascii="Times New Roman" w:hAnsi="Times New Roman"/>
          <w:spacing w:val="2"/>
          <w:sz w:val="28"/>
          <w:szCs w:val="28"/>
        </w:rPr>
        <w:t xml:space="preserve">Звуки речи. Осознание единства звукового </w:t>
      </w:r>
      <w:r w:rsidRPr="00F63254">
        <w:rPr>
          <w:rFonts w:ascii="Times New Roman" w:hAnsi="Times New Roman"/>
          <w:sz w:val="28"/>
          <w:szCs w:val="28"/>
        </w:rPr>
        <w:t>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Различение гласных и согласных звуков, гласных ударных и безударных, согласных твёрдых и мягких, звонких и глухих.</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Слог как минимальная произносительная единица. Деление слов на слоги. Определение места ударения.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Графика. </w:t>
      </w:r>
      <w:r w:rsidRPr="00F63254">
        <w:rPr>
          <w:rFonts w:ascii="Times New Roman" w:hAnsi="Times New Roman"/>
          <w:sz w:val="28"/>
          <w:szCs w:val="28"/>
        </w:rPr>
        <w:t>Различение звука и буквы: буква как знак зву</w:t>
      </w:r>
      <w:r w:rsidRPr="00F63254">
        <w:rPr>
          <w:rFonts w:ascii="Times New Roman" w:hAnsi="Times New Roman"/>
          <w:spacing w:val="2"/>
          <w:sz w:val="28"/>
          <w:szCs w:val="28"/>
        </w:rPr>
        <w:t xml:space="preserve">ка. Овладение позиционным способом обозначения звуков </w:t>
      </w:r>
      <w:r w:rsidRPr="00F63254">
        <w:rPr>
          <w:rFonts w:ascii="Times New Roman" w:hAnsi="Times New Roman"/>
          <w:sz w:val="28"/>
          <w:szCs w:val="28"/>
        </w:rPr>
        <w:t xml:space="preserve">буквами. Буквы гласных как показатель твёрдости—мягкости согласных звуков. Функция букв </w:t>
      </w:r>
      <w:r w:rsidRPr="00F63254">
        <w:rPr>
          <w:rFonts w:ascii="Times New Roman" w:hAnsi="Times New Roman"/>
          <w:b/>
          <w:bCs/>
          <w:i/>
          <w:iCs/>
          <w:sz w:val="28"/>
          <w:szCs w:val="28"/>
        </w:rPr>
        <w:t xml:space="preserve">е, ё, ю, я. </w:t>
      </w:r>
      <w:r w:rsidRPr="00F63254">
        <w:rPr>
          <w:rFonts w:ascii="Times New Roman" w:hAnsi="Times New Roman"/>
          <w:sz w:val="28"/>
          <w:szCs w:val="28"/>
        </w:rPr>
        <w:t>Мягкий знак</w:t>
      </w:r>
      <w:r w:rsidRPr="00F63254">
        <w:rPr>
          <w:rFonts w:ascii="Times New Roman" w:hAnsi="Times New Roman"/>
          <w:b/>
          <w:bCs/>
          <w:i/>
          <w:iCs/>
          <w:sz w:val="28"/>
          <w:szCs w:val="28"/>
        </w:rPr>
        <w:t xml:space="preserve"> </w:t>
      </w:r>
      <w:r w:rsidRPr="00F63254">
        <w:rPr>
          <w:rFonts w:ascii="Times New Roman" w:hAnsi="Times New Roman"/>
          <w:sz w:val="28"/>
          <w:szCs w:val="28"/>
        </w:rPr>
        <w:t>как показатель мягкости предшествующего согласного звука.</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z w:val="28"/>
          <w:szCs w:val="28"/>
        </w:rPr>
        <w:t>Знакомство с русским алфавитом как последовательностью букв.</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pacing w:val="-2"/>
          <w:sz w:val="28"/>
          <w:szCs w:val="28"/>
        </w:rPr>
        <w:t xml:space="preserve">Чтение. </w:t>
      </w:r>
      <w:r w:rsidRPr="00F63254">
        <w:rPr>
          <w:rFonts w:ascii="Times New Roman" w:hAnsi="Times New Roman"/>
          <w:spacing w:val="-2"/>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w:t>
      </w:r>
      <w:r w:rsidRPr="00F63254">
        <w:rPr>
          <w:rFonts w:ascii="Times New Roman" w:hAnsi="Times New Roman"/>
          <w:spacing w:val="2"/>
          <w:sz w:val="28"/>
          <w:szCs w:val="28"/>
        </w:rPr>
        <w:t xml:space="preserve">ющей индивидуальному темпу ребёнка. Осознанное чтение </w:t>
      </w:r>
      <w:r w:rsidRPr="00F63254">
        <w:rPr>
          <w:rFonts w:ascii="Times New Roman" w:hAnsi="Times New Roman"/>
          <w:spacing w:val="-2"/>
          <w:sz w:val="28"/>
          <w:szCs w:val="28"/>
        </w:rPr>
        <w:t>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Знакомство с орфоэпическим чтением (при переходе к чте</w:t>
      </w:r>
      <w:r w:rsidRPr="00F63254">
        <w:rPr>
          <w:rFonts w:ascii="Times New Roman" w:hAnsi="Times New Roman"/>
          <w:sz w:val="28"/>
          <w:szCs w:val="28"/>
        </w:rPr>
        <w:t>нию целыми словами). Орфографическое чтение (проговаривание) как средство самоконтроля при письме под диктовку и при списывании.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Письмо. </w:t>
      </w:r>
      <w:r w:rsidRPr="00F63254">
        <w:rPr>
          <w:rFonts w:ascii="Times New Roman" w:hAnsi="Times New Roman"/>
          <w:iCs/>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951472" w:rsidRPr="00F63254" w:rsidRDefault="00951472" w:rsidP="00951472">
      <w:pPr>
        <w:spacing w:after="0" w:line="360" w:lineRule="auto"/>
        <w:ind w:firstLine="709"/>
        <w:jc w:val="both"/>
        <w:rPr>
          <w:rFonts w:ascii="Times New Roman" w:hAnsi="Times New Roman"/>
          <w:sz w:val="28"/>
          <w:szCs w:val="28"/>
        </w:rPr>
      </w:pPr>
      <w:r w:rsidRPr="00F63254">
        <w:rPr>
          <w:rFonts w:ascii="Times New Roman" w:hAnsi="Times New Roman" w:cs="Times New Roman"/>
          <w:spacing w:val="2"/>
          <w:sz w:val="28"/>
          <w:szCs w:val="28"/>
        </w:rPr>
        <w:lastRenderedPageBreak/>
        <w:t>Овладение начертанием письменных прописных (заглав</w:t>
      </w:r>
      <w:r w:rsidRPr="00F63254">
        <w:rPr>
          <w:rFonts w:ascii="Times New Roman" w:hAnsi="Times New Roman" w:cs="Times New Roman"/>
          <w:sz w:val="28"/>
          <w:szCs w:val="28"/>
        </w:rPr>
        <w:t xml:space="preserve">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w:t>
      </w:r>
      <w:r w:rsidRPr="00F63254">
        <w:rPr>
          <w:rFonts w:ascii="Times New Roman" w:hAnsi="Times New Roman"/>
          <w:sz w:val="28"/>
          <w:szCs w:val="28"/>
        </w:rPr>
        <w:t>Проверка написанного при помощи сличения с текстом- образом и послогового чтения написанных слов.</w:t>
      </w:r>
    </w:p>
    <w:p w:rsidR="00951472" w:rsidRPr="00F63254" w:rsidRDefault="00951472" w:rsidP="00951472">
      <w:pPr>
        <w:spacing w:after="0" w:line="360" w:lineRule="auto"/>
        <w:ind w:firstLine="709"/>
        <w:jc w:val="both"/>
        <w:rPr>
          <w:rFonts w:ascii="Times New Roman" w:hAnsi="Times New Roman"/>
          <w:sz w:val="28"/>
          <w:szCs w:val="28"/>
        </w:rPr>
      </w:pPr>
      <w:r w:rsidRPr="00F63254">
        <w:rPr>
          <w:rFonts w:ascii="Times New Roman" w:hAnsi="Times New Roman"/>
          <w:sz w:val="28"/>
          <w:szCs w:val="28"/>
        </w:rPr>
        <w:t>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pacing w:val="2"/>
          <w:sz w:val="28"/>
          <w:szCs w:val="28"/>
        </w:rPr>
        <w:t xml:space="preserve">Понимание функции небуквенных графических средств: </w:t>
      </w:r>
      <w:r w:rsidRPr="00F63254">
        <w:rPr>
          <w:rFonts w:ascii="Times New Roman" w:hAnsi="Times New Roman"/>
          <w:sz w:val="28"/>
          <w:szCs w:val="28"/>
        </w:rPr>
        <w:t>пробела между словами, знака переноса.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Слово и предложение. </w:t>
      </w:r>
      <w:r w:rsidRPr="00F63254">
        <w:rPr>
          <w:rFonts w:ascii="Times New Roman" w:hAnsi="Times New Roman"/>
          <w:sz w:val="28"/>
          <w:szCs w:val="28"/>
        </w:rPr>
        <w:t>Восприятие слова как объекта изучения, материала для анализа. Наблюдение над значением слова.</w:t>
      </w:r>
    </w:p>
    <w:p w:rsidR="00951472" w:rsidRPr="00F63254" w:rsidRDefault="00951472" w:rsidP="00951472">
      <w:pPr>
        <w:spacing w:after="0" w:line="360" w:lineRule="auto"/>
        <w:ind w:firstLine="709"/>
        <w:jc w:val="both"/>
        <w:rPr>
          <w:rFonts w:ascii="Times New Roman" w:hAnsi="Times New Roman"/>
          <w:sz w:val="28"/>
          <w:szCs w:val="28"/>
        </w:rPr>
      </w:pPr>
      <w:r w:rsidRPr="00F63254">
        <w:rPr>
          <w:rFonts w:ascii="Times New Roman" w:hAnsi="Times New Roman"/>
          <w:sz w:val="28"/>
          <w:szCs w:val="28"/>
        </w:rPr>
        <w:t xml:space="preserve">Различение слова и предложения. Работа с предложением: выделение слов, изменение их порядка. Интонация в предложении. Моделирование предложения в соответствии с заданной интонацией.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Орфография. </w:t>
      </w:r>
      <w:r w:rsidRPr="00F63254">
        <w:rPr>
          <w:rFonts w:ascii="Times New Roman" w:hAnsi="Times New Roman"/>
          <w:spacing w:val="-2"/>
          <w:sz w:val="28"/>
          <w:szCs w:val="28"/>
        </w:rPr>
        <w:t xml:space="preserve">Знакомство с правилами правописания и их </w:t>
      </w:r>
      <w:r w:rsidRPr="00F63254">
        <w:rPr>
          <w:rFonts w:ascii="Times New Roman" w:hAnsi="Times New Roman"/>
          <w:sz w:val="28"/>
          <w:szCs w:val="28"/>
        </w:rPr>
        <w:t>применение:</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раздельное написание слов;</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обозначение гласных после шипящих (</w:t>
      </w:r>
      <w:r w:rsidRPr="00F63254">
        <w:rPr>
          <w:rFonts w:ascii="Times New Roman" w:hAnsi="Times New Roman"/>
          <w:b/>
          <w:bCs/>
          <w:i/>
          <w:iCs/>
          <w:sz w:val="28"/>
          <w:szCs w:val="28"/>
        </w:rPr>
        <w:t>ча</w:t>
      </w:r>
      <w:r w:rsidRPr="00F63254">
        <w:rPr>
          <w:rFonts w:ascii="Times New Roman" w:hAnsi="Times New Roman"/>
          <w:b/>
          <w:bCs/>
          <w:sz w:val="28"/>
          <w:szCs w:val="28"/>
        </w:rPr>
        <w:t>—</w:t>
      </w:r>
      <w:r w:rsidRPr="00F63254">
        <w:rPr>
          <w:rFonts w:ascii="Times New Roman" w:hAnsi="Times New Roman"/>
          <w:b/>
          <w:bCs/>
          <w:i/>
          <w:iCs/>
          <w:sz w:val="28"/>
          <w:szCs w:val="28"/>
        </w:rPr>
        <w:t>ща</w:t>
      </w:r>
      <w:r w:rsidRPr="00F63254">
        <w:rPr>
          <w:rFonts w:ascii="Times New Roman" w:hAnsi="Times New Roman"/>
          <w:b/>
          <w:bCs/>
          <w:sz w:val="28"/>
          <w:szCs w:val="28"/>
        </w:rPr>
        <w:t xml:space="preserve">, </w:t>
      </w:r>
      <w:r w:rsidRPr="00F63254">
        <w:rPr>
          <w:rFonts w:ascii="Times New Roman" w:hAnsi="Times New Roman"/>
          <w:b/>
          <w:bCs/>
          <w:i/>
          <w:iCs/>
          <w:sz w:val="28"/>
          <w:szCs w:val="28"/>
        </w:rPr>
        <w:t>чу</w:t>
      </w:r>
      <w:r w:rsidRPr="00F63254">
        <w:rPr>
          <w:rFonts w:ascii="Times New Roman" w:hAnsi="Times New Roman"/>
          <w:b/>
          <w:bCs/>
          <w:sz w:val="28"/>
          <w:szCs w:val="28"/>
        </w:rPr>
        <w:t>—</w:t>
      </w:r>
      <w:r w:rsidRPr="00F63254">
        <w:rPr>
          <w:rFonts w:ascii="Times New Roman" w:hAnsi="Times New Roman"/>
          <w:b/>
          <w:bCs/>
          <w:i/>
          <w:iCs/>
          <w:sz w:val="28"/>
          <w:szCs w:val="28"/>
        </w:rPr>
        <w:t>щу</w:t>
      </w:r>
      <w:r w:rsidRPr="00F63254">
        <w:rPr>
          <w:rFonts w:ascii="Times New Roman" w:hAnsi="Times New Roman"/>
          <w:b/>
          <w:bCs/>
          <w:sz w:val="28"/>
          <w:szCs w:val="28"/>
        </w:rPr>
        <w:t xml:space="preserve">, </w:t>
      </w:r>
      <w:r w:rsidRPr="00F63254">
        <w:rPr>
          <w:rFonts w:ascii="Times New Roman" w:hAnsi="Times New Roman"/>
          <w:b/>
          <w:bCs/>
          <w:i/>
          <w:iCs/>
          <w:sz w:val="28"/>
          <w:szCs w:val="28"/>
        </w:rPr>
        <w:t>жи</w:t>
      </w:r>
      <w:r w:rsidRPr="00F63254">
        <w:rPr>
          <w:rFonts w:ascii="Times New Roman" w:hAnsi="Times New Roman"/>
          <w:b/>
          <w:bCs/>
          <w:sz w:val="28"/>
          <w:szCs w:val="28"/>
        </w:rPr>
        <w:t>—</w:t>
      </w:r>
      <w:r w:rsidRPr="00F63254">
        <w:rPr>
          <w:rFonts w:ascii="Times New Roman" w:hAnsi="Times New Roman"/>
          <w:b/>
          <w:bCs/>
          <w:i/>
          <w:iCs/>
          <w:sz w:val="28"/>
          <w:szCs w:val="28"/>
        </w:rPr>
        <w:t>ши</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прописная (заглавная) буква в начале предложения, в име</w:t>
      </w:r>
      <w:r w:rsidRPr="00F63254">
        <w:rPr>
          <w:rFonts w:ascii="Times New Roman" w:hAnsi="Times New Roman"/>
          <w:sz w:val="28"/>
          <w:szCs w:val="28"/>
        </w:rPr>
        <w:t>нах собственных;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перенос слов по слогам без стечения согласных;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знаки препинания в конце предложения.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Развитие речи. </w:t>
      </w:r>
      <w:r w:rsidRPr="00F63254">
        <w:rPr>
          <w:rFonts w:ascii="Times New Roman" w:hAnsi="Times New Roman"/>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Систематический курс</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sz w:val="28"/>
          <w:szCs w:val="28"/>
        </w:rPr>
        <w:t>Фонетика и орфоэпия.</w:t>
      </w:r>
      <w:r w:rsidRPr="00F63254">
        <w:rPr>
          <w:rFonts w:ascii="Times New Roman" w:hAnsi="Times New Roman"/>
          <w:sz w:val="28"/>
          <w:szCs w:val="28"/>
        </w:rPr>
        <w:t xml:space="preserve"> Гласные и согласные звуки, различение гласных и согласных звуков. Мягкие и твердые согласные звуки, различение мягких и </w:t>
      </w:r>
      <w:r w:rsidRPr="00F63254">
        <w:rPr>
          <w:rFonts w:ascii="Times New Roman" w:hAnsi="Times New Roman"/>
          <w:sz w:val="28"/>
          <w:szCs w:val="28"/>
        </w:rPr>
        <w:lastRenderedPageBreak/>
        <w:t>твёрдых согласных звуков, определение парных и непарных по твёрдости — мягкости согласных звуков. Звонкие и глухие согласные звуки, различение звонких и глухих согласных звуков, определе</w:t>
      </w:r>
      <w:r w:rsidRPr="00F63254">
        <w:rPr>
          <w:rFonts w:ascii="Times New Roman" w:hAnsi="Times New Roman"/>
          <w:spacing w:val="2"/>
          <w:sz w:val="28"/>
          <w:szCs w:val="28"/>
        </w:rPr>
        <w:t>ние парных и непарных по звонкости—глухости согласных звуков. Ударение, н</w:t>
      </w:r>
      <w:r w:rsidRPr="00F63254">
        <w:rPr>
          <w:rFonts w:ascii="Times New Roman" w:hAnsi="Times New Roman"/>
          <w:sz w:val="28"/>
          <w:szCs w:val="28"/>
        </w:rPr>
        <w:t>ахождение в слове ударных и безударных гласных звуков.</w:t>
      </w:r>
      <w:r w:rsidRPr="00F63254">
        <w:rPr>
          <w:rFonts w:ascii="Times New Roman" w:hAnsi="Times New Roman"/>
          <w:spacing w:val="2"/>
          <w:sz w:val="28"/>
          <w:szCs w:val="28"/>
        </w:rPr>
        <w:t xml:space="preserve"> Деление слов на слоги. Определение качественной характеристики звука: </w:t>
      </w:r>
      <w:r w:rsidRPr="00F63254">
        <w:rPr>
          <w:rFonts w:ascii="Times New Roman" w:hAnsi="Times New Roman"/>
          <w:sz w:val="28"/>
          <w:szCs w:val="28"/>
        </w:rPr>
        <w:t xml:space="preserve">гласный — согласный; гласный ударный — безударный; согласный твёрдый — мягкий, парный — непарный; согласный </w:t>
      </w:r>
      <w:r w:rsidRPr="00F63254">
        <w:rPr>
          <w:rFonts w:ascii="Times New Roman" w:hAnsi="Times New Roman"/>
          <w:spacing w:val="2"/>
          <w:sz w:val="28"/>
          <w:szCs w:val="28"/>
        </w:rPr>
        <w:t>звонкий — глухой, парный — непарный.</w:t>
      </w:r>
      <w:r w:rsidRPr="00F63254">
        <w:rPr>
          <w:rFonts w:ascii="Times New Roman" w:hAnsi="Times New Roman"/>
          <w:i/>
          <w:iCs/>
          <w:sz w:val="28"/>
          <w:szCs w:val="28"/>
        </w:rPr>
        <w:t xml:space="preserve"> </w:t>
      </w:r>
      <w:r w:rsidRPr="00F63254">
        <w:rPr>
          <w:rFonts w:ascii="Times New Roman" w:hAnsi="Times New Roman"/>
          <w:spacing w:val="2"/>
          <w:sz w:val="28"/>
          <w:szCs w:val="28"/>
        </w:rPr>
        <w:t xml:space="preserve">Произношение звуков и сочетаний звуков </w:t>
      </w:r>
      <w:r w:rsidRPr="00F63254">
        <w:rPr>
          <w:rFonts w:ascii="Times New Roman" w:hAnsi="Times New Roman"/>
          <w:sz w:val="28"/>
          <w:szCs w:val="28"/>
        </w:rPr>
        <w:t>в соответствии с нормами современного русского литературного языка.</w:t>
      </w:r>
      <w:r w:rsidRPr="00F63254">
        <w:rPr>
          <w:rFonts w:ascii="Times New Roman" w:hAnsi="Times New Roman"/>
          <w:iCs/>
          <w:sz w:val="28"/>
          <w:szCs w:val="28"/>
        </w:rPr>
        <w:t xml:space="preserve"> Фонетический разбор слова</w:t>
      </w:r>
      <w:r w:rsidRPr="00F63254">
        <w:rPr>
          <w:rFonts w:ascii="Times New Roman" w:hAnsi="Times New Roman"/>
          <w:sz w:val="28"/>
          <w:szCs w:val="28"/>
        </w:rPr>
        <w:t>.</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pacing w:val="-2"/>
          <w:sz w:val="28"/>
          <w:szCs w:val="28"/>
        </w:rPr>
        <w:t xml:space="preserve">Графика. </w:t>
      </w:r>
      <w:r w:rsidRPr="00F63254">
        <w:rPr>
          <w:rFonts w:ascii="Times New Roman" w:hAnsi="Times New Roman"/>
          <w:sz w:val="28"/>
          <w:szCs w:val="28"/>
        </w:rPr>
        <w:t>Различение звука и буквы: буква как знак зву</w:t>
      </w:r>
      <w:r w:rsidRPr="00F63254">
        <w:rPr>
          <w:rFonts w:ascii="Times New Roman" w:hAnsi="Times New Roman"/>
          <w:spacing w:val="2"/>
          <w:sz w:val="28"/>
          <w:szCs w:val="28"/>
        </w:rPr>
        <w:t>ка.</w:t>
      </w:r>
      <w:r w:rsidRPr="00F63254">
        <w:rPr>
          <w:rFonts w:ascii="Times New Roman" w:hAnsi="Times New Roman"/>
          <w:spacing w:val="-2"/>
          <w:sz w:val="28"/>
          <w:szCs w:val="28"/>
        </w:rPr>
        <w:t xml:space="preserve"> </w:t>
      </w:r>
      <w:r w:rsidRPr="00F63254">
        <w:rPr>
          <w:rFonts w:ascii="Times New Roman" w:hAnsi="Times New Roman"/>
          <w:spacing w:val="2"/>
          <w:sz w:val="28"/>
          <w:szCs w:val="28"/>
        </w:rPr>
        <w:t xml:space="preserve">Овладение позиционным способом обозначения звуков </w:t>
      </w:r>
      <w:r w:rsidRPr="00F63254">
        <w:rPr>
          <w:rFonts w:ascii="Times New Roman" w:hAnsi="Times New Roman"/>
          <w:sz w:val="28"/>
          <w:szCs w:val="28"/>
        </w:rPr>
        <w:t>буквами.</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pacing w:val="-2"/>
          <w:sz w:val="28"/>
          <w:szCs w:val="28"/>
        </w:rPr>
        <w:t>Обозначение на пись</w:t>
      </w:r>
      <w:r w:rsidRPr="00F63254">
        <w:rPr>
          <w:rFonts w:ascii="Times New Roman" w:hAnsi="Times New Roman"/>
          <w:sz w:val="28"/>
          <w:szCs w:val="28"/>
        </w:rPr>
        <w:t xml:space="preserve">ме твёрдости и мягкости согласных звуков. Буквы гласных как показатель твёрдости—мягкости согласных звуков. Функция букв </w:t>
      </w:r>
      <w:r w:rsidRPr="00F63254">
        <w:rPr>
          <w:rFonts w:ascii="Times New Roman" w:hAnsi="Times New Roman"/>
          <w:b/>
          <w:bCs/>
          <w:i/>
          <w:iCs/>
          <w:sz w:val="28"/>
          <w:szCs w:val="28"/>
        </w:rPr>
        <w:t xml:space="preserve">е, ё, ю, я. </w:t>
      </w:r>
      <w:r w:rsidRPr="00F63254">
        <w:rPr>
          <w:rFonts w:ascii="Times New Roman" w:hAnsi="Times New Roman"/>
          <w:sz w:val="28"/>
          <w:szCs w:val="28"/>
        </w:rPr>
        <w:t>Мягкий знак</w:t>
      </w:r>
      <w:r w:rsidRPr="00F63254">
        <w:rPr>
          <w:rFonts w:ascii="Times New Roman" w:hAnsi="Times New Roman"/>
          <w:b/>
          <w:bCs/>
          <w:i/>
          <w:iCs/>
          <w:sz w:val="28"/>
          <w:szCs w:val="28"/>
        </w:rPr>
        <w:t xml:space="preserve"> </w:t>
      </w:r>
      <w:r w:rsidRPr="00F63254">
        <w:rPr>
          <w:rFonts w:ascii="Times New Roman" w:hAnsi="Times New Roman"/>
          <w:sz w:val="28"/>
          <w:szCs w:val="28"/>
        </w:rPr>
        <w:t xml:space="preserve">как показатель мягкости предшествующего согласного звука. Использование на письме разделительных </w:t>
      </w:r>
      <w:r w:rsidRPr="00F63254">
        <w:rPr>
          <w:rFonts w:ascii="Times New Roman" w:hAnsi="Times New Roman"/>
          <w:bCs/>
          <w:i/>
          <w:iCs/>
          <w:sz w:val="28"/>
          <w:szCs w:val="28"/>
        </w:rPr>
        <w:t>ъ</w:t>
      </w:r>
      <w:r w:rsidRPr="00F63254">
        <w:rPr>
          <w:rFonts w:ascii="Times New Roman" w:hAnsi="Times New Roman"/>
          <w:b/>
          <w:bCs/>
          <w:i/>
          <w:iCs/>
          <w:sz w:val="28"/>
          <w:szCs w:val="28"/>
        </w:rPr>
        <w:t xml:space="preserve"> </w:t>
      </w:r>
      <w:r w:rsidRPr="00F63254">
        <w:rPr>
          <w:rFonts w:ascii="Times New Roman" w:hAnsi="Times New Roman"/>
          <w:sz w:val="28"/>
          <w:szCs w:val="28"/>
        </w:rPr>
        <w:t xml:space="preserve">и </w:t>
      </w:r>
      <w:r w:rsidRPr="00F63254">
        <w:rPr>
          <w:rFonts w:ascii="Times New Roman" w:hAnsi="Times New Roman"/>
          <w:bCs/>
          <w:i/>
          <w:iCs/>
          <w:sz w:val="28"/>
          <w:szCs w:val="28"/>
        </w:rPr>
        <w:t>ь</w:t>
      </w:r>
      <w:r w:rsidRPr="00F63254">
        <w:rPr>
          <w:rFonts w:ascii="Times New Roman" w:hAnsi="Times New Roman"/>
          <w:b/>
          <w:bCs/>
          <w:sz w:val="28"/>
          <w:szCs w:val="28"/>
        </w:rPr>
        <w:t>.</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4"/>
          <w:sz w:val="28"/>
          <w:szCs w:val="28"/>
        </w:rPr>
        <w:t xml:space="preserve">Установление соотношения звукового и буквенного состава </w:t>
      </w:r>
      <w:r w:rsidRPr="00F63254">
        <w:rPr>
          <w:rFonts w:ascii="Times New Roman" w:hAnsi="Times New Roman"/>
          <w:sz w:val="28"/>
          <w:szCs w:val="28"/>
        </w:rPr>
        <w:t xml:space="preserve">слова в словах типа </w:t>
      </w:r>
      <w:r w:rsidRPr="00F63254">
        <w:rPr>
          <w:rFonts w:ascii="Times New Roman" w:hAnsi="Times New Roman"/>
          <w:i/>
          <w:iCs/>
          <w:sz w:val="28"/>
          <w:szCs w:val="28"/>
        </w:rPr>
        <w:t>стол, конь</w:t>
      </w:r>
      <w:r w:rsidRPr="00F63254">
        <w:rPr>
          <w:rFonts w:ascii="Times New Roman" w:hAnsi="Times New Roman"/>
          <w:sz w:val="28"/>
          <w:szCs w:val="28"/>
        </w:rPr>
        <w:t xml:space="preserve">; в словах с йотированными </w:t>
      </w:r>
      <w:r w:rsidRPr="00F63254">
        <w:rPr>
          <w:rFonts w:ascii="Times New Roman" w:hAnsi="Times New Roman"/>
          <w:spacing w:val="-4"/>
          <w:sz w:val="28"/>
          <w:szCs w:val="28"/>
        </w:rPr>
        <w:t xml:space="preserve">гласными </w:t>
      </w:r>
      <w:r w:rsidRPr="00F63254">
        <w:rPr>
          <w:rFonts w:ascii="Times New Roman" w:hAnsi="Times New Roman"/>
          <w:b/>
          <w:bCs/>
          <w:i/>
          <w:iCs/>
          <w:spacing w:val="-4"/>
          <w:sz w:val="28"/>
          <w:szCs w:val="28"/>
        </w:rPr>
        <w:t>е</w:t>
      </w:r>
      <w:r w:rsidRPr="00F63254">
        <w:rPr>
          <w:rFonts w:ascii="Times New Roman" w:hAnsi="Times New Roman"/>
          <w:b/>
          <w:bCs/>
          <w:spacing w:val="-4"/>
          <w:sz w:val="28"/>
          <w:szCs w:val="28"/>
        </w:rPr>
        <w:t xml:space="preserve">, </w:t>
      </w:r>
      <w:r w:rsidRPr="00F63254">
        <w:rPr>
          <w:rFonts w:ascii="Times New Roman" w:hAnsi="Times New Roman"/>
          <w:b/>
          <w:bCs/>
          <w:i/>
          <w:iCs/>
          <w:spacing w:val="-4"/>
          <w:sz w:val="28"/>
          <w:szCs w:val="28"/>
        </w:rPr>
        <w:t>ё</w:t>
      </w:r>
      <w:r w:rsidRPr="00F63254">
        <w:rPr>
          <w:rFonts w:ascii="Times New Roman" w:hAnsi="Times New Roman"/>
          <w:b/>
          <w:bCs/>
          <w:spacing w:val="-4"/>
          <w:sz w:val="28"/>
          <w:szCs w:val="28"/>
        </w:rPr>
        <w:t xml:space="preserve">, </w:t>
      </w:r>
      <w:r w:rsidRPr="00F63254">
        <w:rPr>
          <w:rFonts w:ascii="Times New Roman" w:hAnsi="Times New Roman"/>
          <w:b/>
          <w:bCs/>
          <w:i/>
          <w:iCs/>
          <w:spacing w:val="-4"/>
          <w:sz w:val="28"/>
          <w:szCs w:val="28"/>
        </w:rPr>
        <w:t>ю</w:t>
      </w:r>
      <w:r w:rsidRPr="00F63254">
        <w:rPr>
          <w:rFonts w:ascii="Times New Roman" w:hAnsi="Times New Roman"/>
          <w:b/>
          <w:bCs/>
          <w:spacing w:val="-4"/>
          <w:sz w:val="28"/>
          <w:szCs w:val="28"/>
        </w:rPr>
        <w:t xml:space="preserve">, </w:t>
      </w:r>
      <w:r w:rsidRPr="00F63254">
        <w:rPr>
          <w:rFonts w:ascii="Times New Roman" w:hAnsi="Times New Roman"/>
          <w:b/>
          <w:bCs/>
          <w:i/>
          <w:iCs/>
          <w:spacing w:val="-4"/>
          <w:sz w:val="28"/>
          <w:szCs w:val="28"/>
        </w:rPr>
        <w:t>я</w:t>
      </w:r>
      <w:r w:rsidRPr="00F63254">
        <w:rPr>
          <w:rFonts w:ascii="Times New Roman" w:hAnsi="Times New Roman"/>
          <w:spacing w:val="-4"/>
          <w:sz w:val="28"/>
          <w:szCs w:val="28"/>
        </w:rPr>
        <w:t>;</w:t>
      </w:r>
      <w:r w:rsidRPr="00F63254">
        <w:rPr>
          <w:rFonts w:ascii="Times New Roman" w:hAnsi="Times New Roman"/>
          <w:b/>
          <w:bCs/>
          <w:spacing w:val="-4"/>
          <w:sz w:val="28"/>
          <w:szCs w:val="28"/>
        </w:rPr>
        <w:t xml:space="preserve"> </w:t>
      </w:r>
      <w:r w:rsidRPr="00F63254">
        <w:rPr>
          <w:rFonts w:ascii="Times New Roman" w:hAnsi="Times New Roman"/>
          <w:spacing w:val="-4"/>
          <w:sz w:val="28"/>
          <w:szCs w:val="28"/>
        </w:rPr>
        <w:t>в словах с непроизносимыми согласными.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Использование небуквенных графических средств: пробела между словами, знака переноса, абзаца.</w:t>
      </w:r>
    </w:p>
    <w:p w:rsidR="00951472" w:rsidRPr="00F63254" w:rsidRDefault="00951472" w:rsidP="00951472">
      <w:pPr>
        <w:pStyle w:val="af"/>
        <w:spacing w:line="360" w:lineRule="auto"/>
        <w:ind w:firstLine="709"/>
        <w:rPr>
          <w:sz w:val="28"/>
          <w:szCs w:val="28"/>
        </w:rPr>
      </w:pPr>
      <w:r w:rsidRPr="00F63254">
        <w:rPr>
          <w:rFonts w:ascii="Times New Roman" w:hAnsi="Times New Roman"/>
          <w:sz w:val="28"/>
          <w:szCs w:val="28"/>
        </w:rPr>
        <w:t>Знакомство с русским алфавитом как последовательностью букв.</w:t>
      </w:r>
      <w:r w:rsidRPr="00F63254">
        <w:rPr>
          <w:sz w:val="28"/>
          <w:szCs w:val="28"/>
        </w:rPr>
        <w:t xml:space="preserve"> </w:t>
      </w:r>
      <w:r w:rsidRPr="00F63254">
        <w:rPr>
          <w:rFonts w:ascii="Times New Roman" w:hAnsi="Times New Roman"/>
          <w:spacing w:val="2"/>
          <w:sz w:val="28"/>
          <w:szCs w:val="28"/>
        </w:rPr>
        <w:t xml:space="preserve">Знание алфавита: правильное название букв, знание их </w:t>
      </w:r>
      <w:r w:rsidRPr="00F63254">
        <w:rPr>
          <w:rFonts w:ascii="Times New Roman" w:hAnsi="Times New Roman"/>
          <w:sz w:val="28"/>
          <w:szCs w:val="28"/>
        </w:rPr>
        <w:t>последовательности. Использование алфавита при работе со словарями, справочниками, каталогами: у</w:t>
      </w:r>
      <w:r w:rsidRPr="00F63254">
        <w:rPr>
          <w:sz w:val="28"/>
          <w:szCs w:val="28"/>
        </w:rPr>
        <w:t>мение найти слово в школьном орфографическом словаре по первой букве, умение расположить слова в алфавитном порядке (например, фамилии, имена).</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sz w:val="28"/>
          <w:szCs w:val="28"/>
        </w:rPr>
        <w:t>Состав слова</w:t>
      </w:r>
      <w:r w:rsidRPr="00F63254">
        <w:rPr>
          <w:rFonts w:ascii="Times New Roman" w:hAnsi="Times New Roman" w:cs="Times New Roman"/>
          <w:b/>
          <w:bCs/>
          <w:sz w:val="28"/>
          <w:szCs w:val="28"/>
        </w:rPr>
        <w:t xml:space="preserve"> (морфемика). </w:t>
      </w:r>
      <w:r w:rsidRPr="00F63254">
        <w:rPr>
          <w:rFonts w:ascii="Times New Roman" w:hAnsi="Times New Roman" w:cs="Times New Roman"/>
          <w:sz w:val="28"/>
          <w:szCs w:val="28"/>
        </w:rPr>
        <w:t xml:space="preserve"> Общее понятие о частях слова: корне, приставке, суффиксе, окончании. Выделение в словах с однозначно выделяемыми морфемами окончания, корня, приставки, суффикса.</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Корень, общее понятие о корне слова. Однокоренные слова, овладение понятием «родственные (однокоренные) слова». Выделение корней в однокоренных (родственных) словах. Наблюдение за единообразием написания корней (корм — кормить — кормушка, лес — лесник — лесной). Различение однокоренных слов и различных форм одного и того же слова. </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Cs/>
          <w:sz w:val="28"/>
          <w:szCs w:val="28"/>
        </w:rPr>
        <w:t>Представление о значении суффиксов и приставок</w:t>
      </w:r>
      <w:r w:rsidRPr="00F63254">
        <w:rPr>
          <w:rFonts w:ascii="Times New Roman" w:hAnsi="Times New Roman" w:cs="Times New Roman"/>
          <w:i/>
          <w:iCs/>
          <w:sz w:val="28"/>
          <w:szCs w:val="28"/>
        </w:rPr>
        <w:t xml:space="preserve">. </w:t>
      </w:r>
      <w:r w:rsidRPr="00F63254">
        <w:rPr>
          <w:rFonts w:ascii="Times New Roman" w:hAnsi="Times New Roman" w:cs="Times New Roman"/>
          <w:sz w:val="28"/>
          <w:szCs w:val="28"/>
        </w:rPr>
        <w:t>Умение отличать приставку от предлога. Умение подбирать однокоренные слова с приставками и суффиксами.</w:t>
      </w:r>
    </w:p>
    <w:p w:rsidR="00951472" w:rsidRPr="00F63254" w:rsidRDefault="00951472" w:rsidP="00951472">
      <w:pPr>
        <w:spacing w:after="0" w:line="360" w:lineRule="auto"/>
        <w:ind w:firstLine="709"/>
        <w:jc w:val="both"/>
        <w:rPr>
          <w:rFonts w:ascii="Times New Roman" w:hAnsi="Times New Roman" w:cs="Times New Roman"/>
          <w:i/>
          <w:sz w:val="28"/>
          <w:szCs w:val="28"/>
        </w:rPr>
      </w:pPr>
      <w:r w:rsidRPr="00F63254">
        <w:rPr>
          <w:rFonts w:ascii="Times New Roman" w:hAnsi="Times New Roman" w:cs="Times New Roman"/>
          <w:sz w:val="28"/>
          <w:szCs w:val="28"/>
        </w:rPr>
        <w:t>Различение изменяемых и неизменяемых слов.</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Разбор слова по составу.</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bCs/>
          <w:sz w:val="28"/>
          <w:szCs w:val="28"/>
        </w:rPr>
        <w:t xml:space="preserve">Морфология. </w:t>
      </w:r>
      <w:r w:rsidRPr="00F63254">
        <w:rPr>
          <w:rFonts w:ascii="Times New Roman" w:hAnsi="Times New Roman" w:cs="Times New Roman"/>
          <w:sz w:val="28"/>
          <w:szCs w:val="28"/>
        </w:rPr>
        <w:t>Общие сведения о частях речи: имя существительное, имя прилагательное, местоимение, глагол, предлог.</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Деление частей речи на самостоятельные и служебные.</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
          <w:sz w:val="28"/>
          <w:szCs w:val="28"/>
        </w:rPr>
        <w:t>Имя существительное</w:t>
      </w:r>
      <w:r w:rsidRPr="00F63254">
        <w:rPr>
          <w:rFonts w:ascii="Times New Roman" w:hAnsi="Times New Roman" w:cs="Times New Roman"/>
          <w:sz w:val="28"/>
          <w:szCs w:val="28"/>
        </w:rPr>
        <w:t>. Его значение и употребление в речи. Вопросы, р</w:t>
      </w:r>
      <w:r w:rsidRPr="00F63254">
        <w:rPr>
          <w:rFonts w:ascii="Times New Roman" w:hAnsi="Times New Roman" w:cs="Times New Roman"/>
          <w:spacing w:val="2"/>
          <w:sz w:val="28"/>
          <w:szCs w:val="28"/>
        </w:rPr>
        <w:t xml:space="preserve">азличение имён </w:t>
      </w:r>
      <w:r w:rsidRPr="00F63254">
        <w:rPr>
          <w:rFonts w:ascii="Times New Roman" w:hAnsi="Times New Roman" w:cs="Times New Roman"/>
          <w:sz w:val="28"/>
          <w:szCs w:val="28"/>
        </w:rPr>
        <w:t xml:space="preserve">существительных, отвечающих на вопросы «кто?» и «что?». </w:t>
      </w:r>
      <w:r w:rsidRPr="00F63254">
        <w:rPr>
          <w:rFonts w:ascii="Times New Roman" w:hAnsi="Times New Roman" w:cs="Times New Roman"/>
          <w:spacing w:val="2"/>
          <w:sz w:val="28"/>
          <w:szCs w:val="28"/>
        </w:rPr>
        <w:t>Умение опознавать имена собственные</w:t>
      </w:r>
      <w:r w:rsidRPr="00F63254">
        <w:rPr>
          <w:rFonts w:ascii="Times New Roman" w:hAnsi="Times New Roman" w:cs="Times New Roman"/>
          <w:sz w:val="28"/>
          <w:szCs w:val="28"/>
        </w:rPr>
        <w:t>.</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Род существительных: мужской, женский, средний. </w:t>
      </w:r>
      <w:r w:rsidRPr="00F63254">
        <w:rPr>
          <w:rFonts w:ascii="Times New Roman" w:hAnsi="Times New Roman" w:cs="Times New Roman"/>
          <w:spacing w:val="2"/>
          <w:sz w:val="28"/>
          <w:szCs w:val="28"/>
        </w:rPr>
        <w:t xml:space="preserve">Различение имён существительных мужского, женского и </w:t>
      </w:r>
      <w:r w:rsidRPr="00F63254">
        <w:rPr>
          <w:rFonts w:ascii="Times New Roman" w:hAnsi="Times New Roman" w:cs="Times New Roman"/>
          <w:sz w:val="28"/>
          <w:szCs w:val="28"/>
        </w:rPr>
        <w:t>среднего рода.</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Изменение имен существительных по числам. </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Изменение имен существительных по падежам в единственном числе (склонение). 1, 2, 3-е склонение, определение принадлежности имён существительных к 1, 2, 3­му склонению. </w:t>
      </w:r>
      <w:r w:rsidRPr="00F63254">
        <w:rPr>
          <w:rFonts w:ascii="Times New Roman" w:hAnsi="Times New Roman" w:cs="Times New Roman"/>
          <w:spacing w:val="2"/>
          <w:sz w:val="28"/>
          <w:szCs w:val="28"/>
        </w:rPr>
        <w:t>Определение паде</w:t>
      </w:r>
      <w:r w:rsidRPr="00F63254">
        <w:rPr>
          <w:rFonts w:ascii="Times New Roman" w:hAnsi="Times New Roman" w:cs="Times New Roman"/>
          <w:sz w:val="28"/>
          <w:szCs w:val="28"/>
        </w:rPr>
        <w:t>жа, в котором употреблено имя существительное. Умение правильно употреблять предлоги с именами существительными в различных падежах.</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Склонение имен существительных во множественном числе. </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Cs/>
          <w:sz w:val="28"/>
          <w:szCs w:val="28"/>
        </w:rPr>
        <w:t>Морфологический разбор имён существительных</w:t>
      </w:r>
      <w:r w:rsidRPr="00F63254">
        <w:rPr>
          <w:rFonts w:ascii="Times New Roman" w:hAnsi="Times New Roman" w:cs="Times New Roman"/>
          <w:sz w:val="28"/>
          <w:szCs w:val="28"/>
        </w:rPr>
        <w:t>.</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
          <w:sz w:val="28"/>
          <w:szCs w:val="28"/>
        </w:rPr>
        <w:t>Имя прилагательное</w:t>
      </w:r>
      <w:r w:rsidRPr="00F63254">
        <w:rPr>
          <w:rFonts w:ascii="Times New Roman" w:hAnsi="Times New Roman" w:cs="Times New Roman"/>
          <w:sz w:val="28"/>
          <w:szCs w:val="28"/>
        </w:rPr>
        <w:t xml:space="preserve">. Его значение </w:t>
      </w:r>
      <w:r w:rsidRPr="00F63254">
        <w:rPr>
          <w:rFonts w:ascii="Times New Roman" w:hAnsi="Times New Roman" w:cs="Times New Roman"/>
          <w:spacing w:val="2"/>
          <w:sz w:val="28"/>
          <w:szCs w:val="28"/>
        </w:rPr>
        <w:t>и употребление в речи</w:t>
      </w:r>
      <w:r w:rsidRPr="00F63254">
        <w:rPr>
          <w:rFonts w:ascii="Times New Roman" w:hAnsi="Times New Roman" w:cs="Times New Roman"/>
          <w:sz w:val="28"/>
          <w:szCs w:val="28"/>
        </w:rPr>
        <w:t>, вопросы. Изменение имен прилагательных по родам, числам и падежам, в сочетании с существительными (кроме прилагательных на -</w:t>
      </w:r>
      <w:r w:rsidRPr="00F63254">
        <w:rPr>
          <w:rFonts w:ascii="Times New Roman" w:hAnsi="Times New Roman" w:cs="Times New Roman"/>
          <w:i/>
          <w:sz w:val="28"/>
          <w:szCs w:val="28"/>
        </w:rPr>
        <w:t>ий, -ья, -ье, -ов, -ин</w:t>
      </w:r>
      <w:r w:rsidRPr="00F63254">
        <w:rPr>
          <w:rFonts w:ascii="Times New Roman" w:hAnsi="Times New Roman" w:cs="Times New Roman"/>
          <w:sz w:val="28"/>
          <w:szCs w:val="28"/>
        </w:rPr>
        <w:t xml:space="preserve">). </w:t>
      </w:r>
      <w:r w:rsidRPr="00F63254">
        <w:rPr>
          <w:rFonts w:ascii="Times New Roman" w:hAnsi="Times New Roman" w:cs="Times New Roman"/>
          <w:iCs/>
          <w:sz w:val="28"/>
          <w:szCs w:val="28"/>
        </w:rPr>
        <w:t>Морфологический разбор имён прилагательных</w:t>
      </w:r>
      <w:r w:rsidRPr="00F63254">
        <w:rPr>
          <w:rFonts w:ascii="Times New Roman" w:hAnsi="Times New Roman" w:cs="Times New Roman"/>
          <w:i/>
          <w:iCs/>
          <w:sz w:val="28"/>
          <w:szCs w:val="28"/>
        </w:rPr>
        <w:t>.</w:t>
      </w:r>
    </w:p>
    <w:p w:rsidR="00951472" w:rsidRPr="00F63254" w:rsidRDefault="00951472" w:rsidP="00951472">
      <w:pPr>
        <w:spacing w:after="0" w:line="360" w:lineRule="auto"/>
        <w:ind w:firstLine="709"/>
        <w:jc w:val="both"/>
        <w:rPr>
          <w:rFonts w:ascii="Times New Roman" w:hAnsi="Times New Roman" w:cs="Times New Roman"/>
          <w:i/>
          <w:sz w:val="28"/>
          <w:szCs w:val="28"/>
        </w:rPr>
      </w:pPr>
      <w:r w:rsidRPr="00F63254">
        <w:rPr>
          <w:rFonts w:ascii="Times New Roman" w:hAnsi="Times New Roman" w:cs="Times New Roman"/>
          <w:i/>
          <w:sz w:val="28"/>
          <w:szCs w:val="28"/>
        </w:rPr>
        <w:lastRenderedPageBreak/>
        <w:t>Местоимение</w:t>
      </w:r>
      <w:r w:rsidRPr="00F63254">
        <w:rPr>
          <w:rFonts w:ascii="Times New Roman" w:hAnsi="Times New Roman" w:cs="Times New Roman"/>
          <w:sz w:val="28"/>
          <w:szCs w:val="28"/>
        </w:rPr>
        <w:t xml:space="preserve">. Общее представление о местоимении. </w:t>
      </w:r>
      <w:r w:rsidRPr="00F63254">
        <w:rPr>
          <w:rFonts w:ascii="Times New Roman" w:hAnsi="Times New Roman" w:cs="Times New Roman"/>
          <w:iCs/>
          <w:sz w:val="28"/>
          <w:szCs w:val="28"/>
        </w:rPr>
        <w:t>Личные местоимения, значение и употребление в речи.</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Личные местоимения 1</w:t>
      </w:r>
      <w:r w:rsidRPr="00F63254">
        <w:rPr>
          <w:rFonts w:ascii="Times New Roman" w:hAnsi="Times New Roman" w:cs="Times New Roman"/>
          <w:sz w:val="28"/>
          <w:szCs w:val="28"/>
        </w:rPr>
        <w:t xml:space="preserve">, </w:t>
      </w:r>
      <w:r w:rsidRPr="00F63254">
        <w:rPr>
          <w:rFonts w:ascii="Times New Roman" w:hAnsi="Times New Roman" w:cs="Times New Roman"/>
          <w:iCs/>
          <w:sz w:val="28"/>
          <w:szCs w:val="28"/>
        </w:rPr>
        <w:t>2</w:t>
      </w:r>
      <w:r w:rsidRPr="00F63254">
        <w:rPr>
          <w:rFonts w:ascii="Times New Roman" w:hAnsi="Times New Roman" w:cs="Times New Roman"/>
          <w:sz w:val="28"/>
          <w:szCs w:val="28"/>
        </w:rPr>
        <w:t xml:space="preserve">, </w:t>
      </w:r>
      <w:r w:rsidRPr="00F63254">
        <w:rPr>
          <w:rFonts w:ascii="Times New Roman" w:hAnsi="Times New Roman" w:cs="Times New Roman"/>
          <w:iCs/>
          <w:sz w:val="28"/>
          <w:szCs w:val="28"/>
        </w:rPr>
        <w:t>3­го</w:t>
      </w:r>
      <w:r w:rsidRPr="00F63254">
        <w:rPr>
          <w:rFonts w:ascii="Times New Roman" w:hAnsi="Times New Roman" w:cs="Times New Roman"/>
          <w:sz w:val="28"/>
          <w:szCs w:val="28"/>
        </w:rPr>
        <w:t> </w:t>
      </w:r>
      <w:r w:rsidRPr="00F63254">
        <w:rPr>
          <w:rFonts w:ascii="Times New Roman" w:hAnsi="Times New Roman" w:cs="Times New Roman"/>
          <w:iCs/>
          <w:sz w:val="28"/>
          <w:szCs w:val="28"/>
        </w:rPr>
        <w:t>лица единственного и множественного числа.</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Склонение личных местоимений</w:t>
      </w:r>
      <w:r w:rsidRPr="00F63254">
        <w:rPr>
          <w:rFonts w:ascii="Times New Roman" w:hAnsi="Times New Roman" w:cs="Times New Roman"/>
          <w:sz w:val="28"/>
          <w:szCs w:val="28"/>
        </w:rPr>
        <w:t xml:space="preserve">. Правильное употребление местоимений в речи </w:t>
      </w:r>
      <w:r w:rsidRPr="00F63254">
        <w:rPr>
          <w:rFonts w:ascii="Times New Roman" w:hAnsi="Times New Roman" w:cs="Times New Roman"/>
          <w:i/>
          <w:sz w:val="28"/>
          <w:szCs w:val="28"/>
        </w:rPr>
        <w:t>(меня, мною, у него, с ней, о нем).</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
          <w:sz w:val="28"/>
          <w:szCs w:val="28"/>
        </w:rPr>
        <w:t>Глагол.</w:t>
      </w:r>
      <w:r w:rsidRPr="00F63254">
        <w:rPr>
          <w:rFonts w:ascii="Times New Roman" w:hAnsi="Times New Roman" w:cs="Times New Roman"/>
          <w:sz w:val="28"/>
          <w:szCs w:val="28"/>
        </w:rPr>
        <w:t xml:space="preserve"> Его значение и употребление в речи, вопросы. Общее понятие о неопределенной форме глагола. Различение глаголов, отвечающих на вопросы «что сделать?» и «что делать?». Время глагола: настоящее, прошедшее, будущее. Изменение глаголов по лицам и числам в настоящем и будущем времени (спряжение). </w:t>
      </w:r>
      <w:r w:rsidRPr="00F63254">
        <w:rPr>
          <w:rFonts w:ascii="Times New Roman" w:hAnsi="Times New Roman" w:cs="Times New Roman"/>
          <w:spacing w:val="2"/>
          <w:sz w:val="28"/>
          <w:szCs w:val="28"/>
        </w:rPr>
        <w:t xml:space="preserve">Способы определения I </w:t>
      </w:r>
      <w:r w:rsidRPr="00F63254">
        <w:rPr>
          <w:rFonts w:ascii="Times New Roman" w:hAnsi="Times New Roman" w:cs="Times New Roman"/>
          <w:sz w:val="28"/>
          <w:szCs w:val="28"/>
        </w:rPr>
        <w:t xml:space="preserve">и II спряжения глаголов (практическое овладение). Изменение глаголов в прошедшем времени по родам и числам. </w:t>
      </w:r>
      <w:r w:rsidRPr="00F63254">
        <w:rPr>
          <w:rFonts w:ascii="Times New Roman" w:hAnsi="Times New Roman" w:cs="Times New Roman"/>
          <w:iCs/>
          <w:sz w:val="28"/>
          <w:szCs w:val="28"/>
        </w:rPr>
        <w:t>Морфологический разбор глаголов</w:t>
      </w:r>
      <w:r w:rsidRPr="00F63254">
        <w:rPr>
          <w:rFonts w:ascii="Times New Roman" w:hAnsi="Times New Roman" w:cs="Times New Roman"/>
          <w:i/>
          <w:iCs/>
          <w:sz w:val="28"/>
          <w:szCs w:val="28"/>
        </w:rPr>
        <w:t>.</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i/>
          <w:spacing w:val="-4"/>
          <w:sz w:val="28"/>
          <w:szCs w:val="28"/>
        </w:rPr>
        <w:t>Предлог.</w:t>
      </w:r>
      <w:r w:rsidRPr="00F63254">
        <w:rPr>
          <w:rFonts w:ascii="Times New Roman" w:hAnsi="Times New Roman" w:cs="Times New Roman"/>
          <w:spacing w:val="-4"/>
          <w:sz w:val="28"/>
          <w:szCs w:val="28"/>
        </w:rPr>
        <w:t xml:space="preserve"> </w:t>
      </w:r>
      <w:r w:rsidRPr="00F63254">
        <w:rPr>
          <w:rFonts w:ascii="Times New Roman" w:hAnsi="Times New Roman" w:cs="Times New Roman"/>
          <w:iCs/>
          <w:spacing w:val="-4"/>
          <w:sz w:val="28"/>
          <w:szCs w:val="28"/>
        </w:rPr>
        <w:t>Знакомство с наиболее употребительными пред</w:t>
      </w:r>
      <w:r w:rsidRPr="00F63254">
        <w:rPr>
          <w:rFonts w:ascii="Times New Roman" w:hAnsi="Times New Roman" w:cs="Times New Roman"/>
          <w:iCs/>
          <w:sz w:val="28"/>
          <w:szCs w:val="28"/>
        </w:rPr>
        <w:t>логами.</w:t>
      </w:r>
      <w:r w:rsidRPr="00F63254">
        <w:rPr>
          <w:rFonts w:ascii="Times New Roman" w:hAnsi="Times New Roman" w:cs="Times New Roman"/>
          <w:i/>
          <w:iCs/>
          <w:sz w:val="28"/>
          <w:szCs w:val="28"/>
        </w:rPr>
        <w:t xml:space="preserve"> </w:t>
      </w:r>
      <w:r w:rsidRPr="00F63254">
        <w:rPr>
          <w:rFonts w:ascii="Times New Roman" w:hAnsi="Times New Roman" w:cs="Times New Roman"/>
          <w:iCs/>
          <w:sz w:val="28"/>
          <w:szCs w:val="28"/>
        </w:rPr>
        <w:t>Функция предлогов: образование падежных форм имён существительных и местоимений.</w:t>
      </w:r>
      <w:r w:rsidRPr="00F63254">
        <w:rPr>
          <w:rFonts w:ascii="Times New Roman" w:hAnsi="Times New Roman" w:cs="Times New Roman"/>
          <w:i/>
          <w:iCs/>
          <w:sz w:val="28"/>
          <w:szCs w:val="28"/>
        </w:rPr>
        <w:t xml:space="preserve"> </w:t>
      </w:r>
      <w:r w:rsidRPr="00F63254">
        <w:rPr>
          <w:rFonts w:ascii="Times New Roman" w:hAnsi="Times New Roman" w:cs="Times New Roman"/>
          <w:sz w:val="28"/>
          <w:szCs w:val="28"/>
        </w:rPr>
        <w:t>Отличие предлогов от приставок.</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bCs/>
          <w:sz w:val="28"/>
          <w:szCs w:val="28"/>
        </w:rPr>
        <w:t>Лексика</w:t>
      </w:r>
      <w:r w:rsidRPr="00F63254">
        <w:rPr>
          <w:rStyle w:val="15"/>
          <w:b/>
          <w:bCs/>
          <w:spacing w:val="2"/>
          <w:sz w:val="28"/>
          <w:szCs w:val="28"/>
        </w:rPr>
        <w:footnoteReference w:id="18"/>
      </w:r>
      <w:r w:rsidRPr="00F63254">
        <w:rPr>
          <w:rFonts w:ascii="Times New Roman" w:hAnsi="Times New Roman" w:cs="Times New Roman"/>
          <w:b/>
          <w:bCs/>
          <w:sz w:val="28"/>
          <w:szCs w:val="28"/>
        </w:rPr>
        <w:t xml:space="preserve">. </w:t>
      </w:r>
      <w:r w:rsidRPr="00F63254">
        <w:rPr>
          <w:rFonts w:ascii="Times New Roman" w:hAnsi="Times New Roman" w:cs="Times New Roman"/>
          <w:sz w:val="28"/>
          <w:szCs w:val="28"/>
        </w:rPr>
        <w:t xml:space="preserve">Выявление слов, значение которых требует уточнения. </w:t>
      </w:r>
      <w:r w:rsidRPr="00F63254">
        <w:rPr>
          <w:rFonts w:ascii="Times New Roman" w:hAnsi="Times New Roman" w:cs="Times New Roman"/>
          <w:iCs/>
          <w:sz w:val="28"/>
          <w:szCs w:val="28"/>
        </w:rPr>
        <w:t>Определение значения слова по тексту или уточнение зна</w:t>
      </w:r>
      <w:r w:rsidRPr="00F63254">
        <w:rPr>
          <w:rFonts w:ascii="Times New Roman" w:hAnsi="Times New Roman" w:cs="Times New Roman"/>
          <w:iCs/>
          <w:spacing w:val="2"/>
          <w:sz w:val="28"/>
          <w:szCs w:val="28"/>
        </w:rPr>
        <w:t xml:space="preserve">чения с помощью толкового словаря. Представление об </w:t>
      </w:r>
      <w:r w:rsidRPr="00F63254">
        <w:rPr>
          <w:rFonts w:ascii="Times New Roman" w:hAnsi="Times New Roman" w:cs="Times New Roman"/>
          <w:iCs/>
          <w:sz w:val="28"/>
          <w:szCs w:val="28"/>
        </w:rPr>
        <w:t>однозначных и многозначных словах, о прямом и переносном значении слова. Наблюдение за использованием в речи синонимов и антонимов.</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
          <w:bCs/>
          <w:spacing w:val="2"/>
          <w:sz w:val="28"/>
          <w:szCs w:val="28"/>
        </w:rPr>
        <w:t xml:space="preserve">Синтаксис. </w:t>
      </w:r>
      <w:r w:rsidRPr="00F63254">
        <w:rPr>
          <w:rFonts w:ascii="Times New Roman" w:hAnsi="Times New Roman" w:cs="Times New Roman"/>
          <w:spacing w:val="2"/>
          <w:sz w:val="28"/>
          <w:szCs w:val="28"/>
        </w:rPr>
        <w:t xml:space="preserve">Различение предложения, словосочетания, </w:t>
      </w:r>
      <w:r w:rsidRPr="00F63254">
        <w:rPr>
          <w:rFonts w:ascii="Times New Roman" w:hAnsi="Times New Roman" w:cs="Times New Roman"/>
          <w:sz w:val="28"/>
          <w:szCs w:val="28"/>
        </w:rPr>
        <w:t>слова. Умение выделить словосочетания (пары слов), связанные между собой по смыслу (без предлога и с предлогом); составить предложение с изученными грамматическими формами и распространить предложение.</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Предложения по цели высказывания: повествовательные, вопросительные и побудительные; по эмоциональной окраске (интонации): восклицательные и невосклицательные. Выделение голосом важного по смыслу слова в предложении.</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Главные члены предложения: подлежащее и сказуемое. Второстепенные члены предложения (без разделения на виды). </w:t>
      </w:r>
      <w:r w:rsidRPr="00F63254">
        <w:rPr>
          <w:rFonts w:ascii="Times New Roman" w:hAnsi="Times New Roman" w:cs="Times New Roman"/>
          <w:spacing w:val="2"/>
          <w:sz w:val="28"/>
          <w:szCs w:val="28"/>
        </w:rPr>
        <w:t>Нахождение главных членов предложения.</w:t>
      </w:r>
      <w:r w:rsidRPr="00F63254">
        <w:rPr>
          <w:rFonts w:ascii="Times New Roman" w:hAnsi="Times New Roman" w:cs="Times New Roman"/>
          <w:sz w:val="28"/>
          <w:szCs w:val="28"/>
        </w:rPr>
        <w:t xml:space="preserve"> Различение главных и второстепенных членов </w:t>
      </w:r>
      <w:r w:rsidRPr="00F63254">
        <w:rPr>
          <w:rFonts w:ascii="Times New Roman" w:hAnsi="Times New Roman" w:cs="Times New Roman"/>
          <w:spacing w:val="2"/>
          <w:sz w:val="28"/>
          <w:szCs w:val="28"/>
        </w:rPr>
        <w:t xml:space="preserve">предложения. Установление связи (при помощи смысловых </w:t>
      </w:r>
      <w:r w:rsidRPr="00F63254">
        <w:rPr>
          <w:rFonts w:ascii="Times New Roman" w:hAnsi="Times New Roman" w:cs="Times New Roman"/>
          <w:sz w:val="28"/>
          <w:szCs w:val="28"/>
        </w:rPr>
        <w:t>вопросов) между словами в словосочетании и предложении.</w:t>
      </w:r>
    </w:p>
    <w:p w:rsidR="00951472" w:rsidRPr="00F63254" w:rsidRDefault="00951472" w:rsidP="00951472">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Предложения с однородными членами с союзами </w:t>
      </w:r>
      <w:r w:rsidRPr="00F63254">
        <w:rPr>
          <w:rFonts w:ascii="Times New Roman" w:hAnsi="Times New Roman" w:cs="Times New Roman"/>
          <w:i/>
          <w:sz w:val="28"/>
          <w:szCs w:val="28"/>
        </w:rPr>
        <w:t>и</w:t>
      </w:r>
      <w:r w:rsidRPr="00F63254">
        <w:rPr>
          <w:rFonts w:ascii="Times New Roman" w:hAnsi="Times New Roman" w:cs="Times New Roman"/>
          <w:sz w:val="28"/>
          <w:szCs w:val="28"/>
        </w:rPr>
        <w:t xml:space="preserve"> (без перечисления), </w:t>
      </w:r>
      <w:r w:rsidRPr="00F63254">
        <w:rPr>
          <w:rFonts w:ascii="Times New Roman" w:hAnsi="Times New Roman" w:cs="Times New Roman"/>
          <w:i/>
          <w:sz w:val="28"/>
          <w:szCs w:val="28"/>
        </w:rPr>
        <w:t xml:space="preserve">а, но </w:t>
      </w:r>
      <w:r w:rsidRPr="00F63254">
        <w:rPr>
          <w:rFonts w:ascii="Times New Roman" w:hAnsi="Times New Roman" w:cs="Times New Roman"/>
          <w:sz w:val="28"/>
          <w:szCs w:val="28"/>
        </w:rPr>
        <w:t>и без союзов. Ис</w:t>
      </w:r>
      <w:r w:rsidRPr="00F63254">
        <w:rPr>
          <w:rFonts w:ascii="Times New Roman" w:hAnsi="Times New Roman" w:cs="Times New Roman"/>
          <w:spacing w:val="-2"/>
          <w:sz w:val="28"/>
          <w:szCs w:val="28"/>
        </w:rPr>
        <w:t>пользование интонации перечисления в предложениях с одно</w:t>
      </w:r>
      <w:r w:rsidRPr="00F63254">
        <w:rPr>
          <w:rFonts w:ascii="Times New Roman" w:hAnsi="Times New Roman" w:cs="Times New Roman"/>
          <w:sz w:val="28"/>
          <w:szCs w:val="28"/>
        </w:rPr>
        <w:t xml:space="preserve">родными членами, запятая при перечислении. Умение составить предложения с однородными членами без союзов и с союзами </w:t>
      </w:r>
      <w:r w:rsidRPr="00F63254">
        <w:rPr>
          <w:rFonts w:ascii="Times New Roman" w:hAnsi="Times New Roman" w:cs="Times New Roman"/>
          <w:bCs/>
          <w:i/>
          <w:iCs/>
          <w:sz w:val="28"/>
          <w:szCs w:val="28"/>
        </w:rPr>
        <w:t>и, а, но</w:t>
      </w:r>
      <w:r w:rsidRPr="00F63254">
        <w:rPr>
          <w:rFonts w:ascii="Times New Roman" w:hAnsi="Times New Roman" w:cs="Times New Roman"/>
          <w:sz w:val="28"/>
          <w:szCs w:val="28"/>
        </w:rPr>
        <w:t xml:space="preserve">. </w:t>
      </w:r>
    </w:p>
    <w:p w:rsidR="00951472" w:rsidRPr="00F63254" w:rsidRDefault="00951472" w:rsidP="00951472">
      <w:pPr>
        <w:spacing w:after="0" w:line="360" w:lineRule="auto"/>
        <w:ind w:firstLine="709"/>
        <w:jc w:val="both"/>
        <w:rPr>
          <w:rFonts w:ascii="Times New Roman" w:hAnsi="Times New Roman" w:cs="Times New Roman"/>
          <w:i/>
          <w:sz w:val="28"/>
          <w:szCs w:val="28"/>
        </w:rPr>
      </w:pPr>
      <w:r w:rsidRPr="00F63254">
        <w:rPr>
          <w:rFonts w:ascii="Times New Roman" w:hAnsi="Times New Roman" w:cs="Times New Roman"/>
          <w:sz w:val="28"/>
          <w:szCs w:val="28"/>
        </w:rPr>
        <w:t xml:space="preserve">Знакомство со сложным предложением. Сложные предложения, состоящие из двух простых. </w:t>
      </w:r>
      <w:r w:rsidRPr="00F63254">
        <w:rPr>
          <w:rFonts w:ascii="Times New Roman" w:hAnsi="Times New Roman" w:cs="Times New Roman"/>
          <w:iCs/>
          <w:sz w:val="28"/>
          <w:szCs w:val="28"/>
        </w:rPr>
        <w:t>Различение простых и сложных предложений</w:t>
      </w:r>
      <w:r w:rsidRPr="00F63254">
        <w:rPr>
          <w:rFonts w:ascii="Times New Roman" w:hAnsi="Times New Roman" w:cs="Times New Roman"/>
          <w:sz w:val="28"/>
          <w:szCs w:val="28"/>
        </w:rPr>
        <w:t xml:space="preserve">. Запятая в сложных предложениях. Умение составить сложное предложение и поставить запятую перед союзами </w:t>
      </w:r>
      <w:r w:rsidRPr="00F63254">
        <w:rPr>
          <w:rFonts w:ascii="Times New Roman" w:hAnsi="Times New Roman" w:cs="Times New Roman"/>
          <w:i/>
          <w:sz w:val="28"/>
          <w:szCs w:val="28"/>
        </w:rPr>
        <w:t xml:space="preserve">и, а, но.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Орфография и пунктуация.</w:t>
      </w:r>
      <w:r w:rsidRPr="00F63254">
        <w:rPr>
          <w:rFonts w:ascii="Times New Roman" w:hAnsi="Times New Roman"/>
          <w:sz w:val="28"/>
          <w:szCs w:val="28"/>
        </w:rPr>
        <w:t xml:space="preserve"> Формирование орфографической зоркости. Использование орфографического словаря.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Применение правил правописания:</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 xml:space="preserve">сочетания </w:t>
      </w:r>
      <w:r w:rsidRPr="00F63254">
        <w:rPr>
          <w:rFonts w:ascii="Times New Roman" w:hAnsi="Times New Roman"/>
          <w:b/>
          <w:bCs/>
          <w:i/>
          <w:iCs/>
          <w:sz w:val="28"/>
          <w:szCs w:val="28"/>
        </w:rPr>
        <w:t>жи—ши</w:t>
      </w:r>
      <w:r w:rsidRPr="00F63254">
        <w:rPr>
          <w:rStyle w:val="15"/>
          <w:spacing w:val="2"/>
          <w:sz w:val="28"/>
          <w:szCs w:val="28"/>
        </w:rPr>
        <w:footnoteReference w:id="19"/>
      </w:r>
      <w:r w:rsidRPr="00F63254">
        <w:rPr>
          <w:rFonts w:ascii="Times New Roman" w:hAnsi="Times New Roman"/>
          <w:b/>
          <w:bCs/>
          <w:i/>
          <w:iCs/>
          <w:sz w:val="28"/>
          <w:szCs w:val="28"/>
        </w:rPr>
        <w:t xml:space="preserve">, ча—ща, чу—щу </w:t>
      </w:r>
      <w:r w:rsidRPr="00F63254">
        <w:rPr>
          <w:rFonts w:ascii="Times New Roman" w:hAnsi="Times New Roman"/>
          <w:sz w:val="28"/>
          <w:szCs w:val="28"/>
        </w:rPr>
        <w:t>в положении под ударением;</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 xml:space="preserve">сочетания </w:t>
      </w:r>
      <w:r w:rsidRPr="00F63254">
        <w:rPr>
          <w:rFonts w:ascii="Times New Roman" w:hAnsi="Times New Roman"/>
          <w:b/>
          <w:bCs/>
          <w:i/>
          <w:iCs/>
          <w:sz w:val="28"/>
          <w:szCs w:val="28"/>
        </w:rPr>
        <w:t>чк—чн, чт, щн</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перенос слов;</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прописная буква в начале предложения, в именах собственных;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проверяемые безударные гласные в корне слова;</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парные звонкие и глухие согласные в корне слова;</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непроизносимые согласные;</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непроверяемые гласные и согласные в корне слова (на ограниченном перечне слов);</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гласные и согласные в неизменяемых на письме при</w:t>
      </w:r>
      <w:r w:rsidRPr="00F63254">
        <w:rPr>
          <w:rFonts w:ascii="Times New Roman" w:hAnsi="Times New Roman"/>
          <w:sz w:val="28"/>
          <w:szCs w:val="28"/>
        </w:rPr>
        <w:t>ставках;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 xml:space="preserve">разделительные </w:t>
      </w:r>
      <w:r w:rsidRPr="00F63254">
        <w:rPr>
          <w:rFonts w:ascii="Times New Roman" w:hAnsi="Times New Roman"/>
          <w:b/>
          <w:bCs/>
          <w:i/>
          <w:iCs/>
          <w:sz w:val="28"/>
          <w:szCs w:val="28"/>
        </w:rPr>
        <w:t xml:space="preserve">ъ </w:t>
      </w:r>
      <w:r w:rsidRPr="00F63254">
        <w:rPr>
          <w:rFonts w:ascii="Times New Roman" w:hAnsi="Times New Roman"/>
          <w:sz w:val="28"/>
          <w:szCs w:val="28"/>
        </w:rPr>
        <w:t xml:space="preserve">и </w:t>
      </w:r>
      <w:r w:rsidRPr="00F63254">
        <w:rPr>
          <w:rFonts w:ascii="Times New Roman" w:hAnsi="Times New Roman"/>
          <w:b/>
          <w:bCs/>
          <w:i/>
          <w:iCs/>
          <w:sz w:val="28"/>
          <w:szCs w:val="28"/>
        </w:rPr>
        <w:t>ь</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мягкий знак после шипящих на конце имён существительных (</w:t>
      </w:r>
      <w:r w:rsidRPr="00F63254">
        <w:rPr>
          <w:rFonts w:ascii="Times New Roman" w:hAnsi="Times New Roman"/>
          <w:b/>
          <w:bCs/>
          <w:i/>
          <w:iCs/>
          <w:sz w:val="28"/>
          <w:szCs w:val="28"/>
        </w:rPr>
        <w:t>ночь, нож, рожь, мышь</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pacing w:val="-2"/>
          <w:sz w:val="28"/>
          <w:szCs w:val="28"/>
        </w:rPr>
      </w:pPr>
      <w:r w:rsidRPr="00F63254">
        <w:rPr>
          <w:rFonts w:ascii="Times New Roman" w:hAnsi="Times New Roman"/>
          <w:sz w:val="28"/>
          <w:szCs w:val="28"/>
        </w:rPr>
        <w:lastRenderedPageBreak/>
        <w:t xml:space="preserve">безударные падежные окончания имён существительных </w:t>
      </w:r>
      <w:r w:rsidRPr="00F63254">
        <w:rPr>
          <w:rFonts w:ascii="Times New Roman" w:hAnsi="Times New Roman"/>
          <w:spacing w:val="-2"/>
          <w:sz w:val="28"/>
          <w:szCs w:val="28"/>
        </w:rPr>
        <w:t>(кроме существительных на ­</w:t>
      </w:r>
      <w:r w:rsidRPr="00F63254">
        <w:rPr>
          <w:rFonts w:ascii="Times New Roman" w:hAnsi="Times New Roman"/>
          <w:b/>
          <w:bCs/>
          <w:i/>
          <w:iCs/>
          <w:spacing w:val="-2"/>
          <w:sz w:val="28"/>
          <w:szCs w:val="28"/>
        </w:rPr>
        <w:t>мя, ­ий, ­ья, ­ье, ­ия, ­ов, ­ин</w:t>
      </w:r>
      <w:r w:rsidRPr="00F63254">
        <w:rPr>
          <w:rFonts w:ascii="Times New Roman" w:hAnsi="Times New Roman"/>
          <w:spacing w:val="-2"/>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безударные окончания имён прилагательных;</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раздельное написание предлогов с личными местоиме</w:t>
      </w:r>
      <w:r w:rsidRPr="00F63254">
        <w:rPr>
          <w:rFonts w:ascii="Times New Roman" w:hAnsi="Times New Roman"/>
          <w:sz w:val="28"/>
          <w:szCs w:val="28"/>
        </w:rPr>
        <w:t>ниями;</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b/>
          <w:bCs/>
          <w:i/>
          <w:iCs/>
          <w:sz w:val="28"/>
          <w:szCs w:val="28"/>
        </w:rPr>
        <w:t xml:space="preserve">не </w:t>
      </w:r>
      <w:r w:rsidRPr="00F63254">
        <w:rPr>
          <w:rFonts w:ascii="Times New Roman" w:hAnsi="Times New Roman"/>
          <w:sz w:val="28"/>
          <w:szCs w:val="28"/>
        </w:rPr>
        <w:t>с глаголами;</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мягкий знак после шипящих на конце глаголов в форме 2­го лица единственного числа (</w:t>
      </w:r>
      <w:r w:rsidRPr="00F63254">
        <w:rPr>
          <w:rFonts w:ascii="Times New Roman" w:hAnsi="Times New Roman"/>
          <w:b/>
          <w:bCs/>
          <w:i/>
          <w:iCs/>
          <w:sz w:val="28"/>
          <w:szCs w:val="28"/>
        </w:rPr>
        <w:t>пишешь, учишь</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мягкий знак в глаголах в сочетании ­</w:t>
      </w:r>
      <w:r w:rsidRPr="00F63254">
        <w:rPr>
          <w:rFonts w:ascii="Times New Roman" w:hAnsi="Times New Roman"/>
          <w:b/>
          <w:bCs/>
          <w:i/>
          <w:iCs/>
          <w:sz w:val="28"/>
          <w:szCs w:val="28"/>
        </w:rPr>
        <w:t>ться</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iCs/>
          <w:sz w:val="28"/>
          <w:szCs w:val="28"/>
        </w:rPr>
        <w:t>безударные личные окончания глаголов</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раздельное написание предлогов с другими словами;</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знаки препинания в конце предложения: точка, вопросительный и восклицательный знаки;</w:t>
      </w:r>
    </w:p>
    <w:p w:rsidR="00951472" w:rsidRPr="00F63254" w:rsidRDefault="00951472" w:rsidP="00951472">
      <w:pPr>
        <w:pStyle w:val="af1"/>
        <w:spacing w:line="360" w:lineRule="auto"/>
        <w:ind w:firstLine="709"/>
        <w:rPr>
          <w:rFonts w:ascii="Times New Roman" w:hAnsi="Times New Roman"/>
          <w:b/>
          <w:bCs/>
          <w:sz w:val="28"/>
          <w:szCs w:val="28"/>
        </w:rPr>
      </w:pPr>
      <w:r w:rsidRPr="00F63254">
        <w:rPr>
          <w:rFonts w:ascii="Times New Roman" w:hAnsi="Times New Roman"/>
          <w:sz w:val="28"/>
          <w:szCs w:val="28"/>
        </w:rPr>
        <w:t>знаки препинания (запятая) в предложениях с однородными членами.</w:t>
      </w:r>
    </w:p>
    <w:p w:rsidR="00951472" w:rsidRPr="00F63254" w:rsidRDefault="00951472" w:rsidP="00951472">
      <w:pPr>
        <w:spacing w:after="0" w:line="360" w:lineRule="auto"/>
        <w:ind w:firstLine="709"/>
        <w:jc w:val="both"/>
        <w:rPr>
          <w:rFonts w:ascii="Times New Roman" w:hAnsi="Times New Roman" w:cs="Times New Roman"/>
          <w:b/>
          <w:i/>
          <w:sz w:val="28"/>
          <w:szCs w:val="28"/>
        </w:rPr>
      </w:pPr>
      <w:r w:rsidRPr="00F63254">
        <w:rPr>
          <w:rFonts w:ascii="Times New Roman" w:hAnsi="Times New Roman" w:cs="Times New Roman"/>
          <w:b/>
          <w:i/>
          <w:sz w:val="28"/>
          <w:szCs w:val="28"/>
        </w:rPr>
        <w:t>Развитие речи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Осознание ситуации общения: с какой </w:t>
      </w:r>
      <w:r w:rsidRPr="00F63254">
        <w:rPr>
          <w:rFonts w:ascii="Times New Roman" w:hAnsi="Times New Roman"/>
          <w:sz w:val="28"/>
          <w:szCs w:val="28"/>
        </w:rPr>
        <w:t>целью, с кем и где происходит общение.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Практическое овладение диалогической формой речи. Выражение собственного мнения. Овладение нормами речевого этикета в ситуациях учебного и бытового общения (приветствие, прощание, извинение, благодарность, обращение с просьбой). </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sz w:val="28"/>
          <w:szCs w:val="28"/>
        </w:rPr>
        <w:t>Овладение краткими и полными ответами на вопросы. Составление вопросов устно и письменно. Составление диалогов в форме вопросов и ответов.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Практическое овладение устными монологическими выска</w:t>
      </w:r>
      <w:r w:rsidRPr="00F63254">
        <w:rPr>
          <w:rFonts w:ascii="Times New Roman" w:hAnsi="Times New Roman"/>
          <w:sz w:val="28"/>
          <w:szCs w:val="28"/>
        </w:rPr>
        <w:t>зываниями на определённую тему с использованием разных типов речи (повествование, описание). Составление и запись рассказов повествовательного характера по сюжетным картинкам, с помощью вопросов; составление сюжетных рассказов по готовому плану (в форме вопросов, повествовательных предложений). Введение в рассказы элементов описания. Построение устного ответа по учебному материалу (специфика учебно-деловой речи).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Текст. Признаки текста. Смысловое единство предложений в тексте. Заглавие текста. Последовательность предложений в тексте. Последовательность частей текста (</w:t>
      </w:r>
      <w:r w:rsidRPr="00F63254">
        <w:rPr>
          <w:rFonts w:ascii="Times New Roman" w:hAnsi="Times New Roman"/>
          <w:iCs/>
          <w:sz w:val="28"/>
          <w:szCs w:val="28"/>
        </w:rPr>
        <w:t>абзацев</w:t>
      </w:r>
      <w:r w:rsidRPr="00F63254">
        <w:rPr>
          <w:rFonts w:ascii="Times New Roman" w:hAnsi="Times New Roman"/>
          <w:sz w:val="28"/>
          <w:szCs w:val="28"/>
        </w:rPr>
        <w:t>).</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Комплексная работа над структурой текста: озаглавливание, корректирование порядка предложений и частей текста (</w:t>
      </w:r>
      <w:r w:rsidRPr="00F63254">
        <w:rPr>
          <w:rFonts w:ascii="Times New Roman" w:hAnsi="Times New Roman"/>
          <w:iCs/>
          <w:sz w:val="28"/>
          <w:szCs w:val="28"/>
        </w:rPr>
        <w:t>абзацев</w:t>
      </w:r>
      <w:r w:rsidRPr="00F63254">
        <w:rPr>
          <w:rFonts w:ascii="Times New Roman" w:hAnsi="Times New Roman"/>
          <w:sz w:val="28"/>
          <w:szCs w:val="28"/>
        </w:rPr>
        <w:t xml:space="preserve">). План текста. Составление планов к данным текстам.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Типы текстов: описание, повествование, рассуждение, их особенности.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Знакомство с жанрами письма и поздравления.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Создание собственных текстов и корректирование заданных </w:t>
      </w:r>
      <w:r w:rsidRPr="00F63254">
        <w:rPr>
          <w:rFonts w:ascii="Times New Roman" w:hAnsi="Times New Roman"/>
          <w:sz w:val="28"/>
          <w:szCs w:val="28"/>
        </w:rPr>
        <w:t>текстов с учётом точности, правильности, богатства и выра</w:t>
      </w:r>
      <w:r w:rsidRPr="00F63254">
        <w:rPr>
          <w:rFonts w:ascii="Times New Roman" w:hAnsi="Times New Roman"/>
          <w:spacing w:val="2"/>
          <w:sz w:val="28"/>
          <w:szCs w:val="28"/>
        </w:rPr>
        <w:t xml:space="preserve">зительности письменной речи; </w:t>
      </w:r>
      <w:r w:rsidRPr="00F63254">
        <w:rPr>
          <w:rFonts w:ascii="Times New Roman" w:hAnsi="Times New Roman"/>
          <w:iCs/>
          <w:spacing w:val="2"/>
          <w:sz w:val="28"/>
          <w:szCs w:val="28"/>
        </w:rPr>
        <w:t xml:space="preserve">использование в текстах </w:t>
      </w:r>
      <w:r w:rsidRPr="00F63254">
        <w:rPr>
          <w:rFonts w:ascii="Times New Roman" w:hAnsi="Times New Roman"/>
          <w:iCs/>
          <w:sz w:val="28"/>
          <w:szCs w:val="28"/>
        </w:rPr>
        <w:t>синонимов и антонимов</w:t>
      </w:r>
      <w:r w:rsidRPr="00F63254">
        <w:rPr>
          <w:rFonts w:ascii="Times New Roman" w:hAnsi="Times New Roman"/>
          <w:sz w:val="28"/>
          <w:szCs w:val="28"/>
        </w:rPr>
        <w:t>.</w:t>
      </w:r>
    </w:p>
    <w:p w:rsidR="00951472" w:rsidRPr="00F63254" w:rsidRDefault="00951472" w:rsidP="00951472">
      <w:pPr>
        <w:pStyle w:val="af"/>
        <w:spacing w:line="360" w:lineRule="auto"/>
        <w:ind w:firstLine="709"/>
        <w:rPr>
          <w:rFonts w:ascii="Times New Roman" w:hAnsi="Times New Roman"/>
          <w:spacing w:val="-4"/>
          <w:sz w:val="28"/>
          <w:szCs w:val="28"/>
        </w:rPr>
      </w:pPr>
      <w:r w:rsidRPr="00F63254">
        <w:rPr>
          <w:rFonts w:ascii="Times New Roman" w:hAnsi="Times New Roman"/>
          <w:sz w:val="28"/>
          <w:szCs w:val="28"/>
        </w:rPr>
        <w:t>Понятие об изложении и сочинении. Изложение под руководством учителя, по готовому и коллективно составленному плану. Подробный и сжатый рассказ (сочинение) по картинке и серии картинок.</w:t>
      </w:r>
    </w:p>
    <w:p w:rsidR="00951472" w:rsidRPr="00081B14" w:rsidRDefault="00951472" w:rsidP="00951472">
      <w:pPr>
        <w:spacing w:after="0" w:line="360" w:lineRule="auto"/>
        <w:jc w:val="center"/>
        <w:rPr>
          <w:rFonts w:ascii="Times New Roman" w:hAnsi="Times New Roman" w:cs="Times New Roman"/>
          <w:b/>
          <w:i/>
          <w:sz w:val="28"/>
          <w:szCs w:val="28"/>
        </w:rPr>
      </w:pPr>
      <w:r w:rsidRPr="00081B14">
        <w:rPr>
          <w:rFonts w:ascii="Times New Roman" w:hAnsi="Times New Roman" w:cs="Times New Roman"/>
          <w:b/>
          <w:i/>
          <w:sz w:val="28"/>
          <w:szCs w:val="28"/>
        </w:rPr>
        <w:t>2. Литературное чтение</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Виды речевой и читательской деятельности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Аудирование (слушание). </w:t>
      </w:r>
      <w:r w:rsidRPr="00F63254">
        <w:rPr>
          <w:rFonts w:ascii="Times New Roman" w:hAnsi="Times New Roman"/>
          <w:sz w:val="28"/>
          <w:szCs w:val="28"/>
        </w:rPr>
        <w:t xml:space="preserve">Восприятие на слух звучащей речи (высказывание собеседника, чтение различных текстов). </w:t>
      </w:r>
      <w:r w:rsidRPr="00F63254">
        <w:rPr>
          <w:rFonts w:ascii="Times New Roman" w:hAnsi="Times New Roman"/>
          <w:spacing w:val="2"/>
          <w:sz w:val="28"/>
          <w:szCs w:val="28"/>
        </w:rPr>
        <w:t xml:space="preserve">Адекватное понимание содержания звучащей речи, умение </w:t>
      </w:r>
      <w:r w:rsidRPr="00F63254">
        <w:rPr>
          <w:rFonts w:ascii="Times New Roman" w:hAnsi="Times New Roman"/>
          <w:sz w:val="28"/>
          <w:szCs w:val="28"/>
        </w:rPr>
        <w:t xml:space="preserve">отвечать на вопросы по содержанию услышанного произведения, определение последовательности событий, осознание </w:t>
      </w:r>
      <w:r w:rsidRPr="00F63254">
        <w:rPr>
          <w:rFonts w:ascii="Times New Roman" w:hAnsi="Times New Roman"/>
          <w:spacing w:val="2"/>
          <w:sz w:val="28"/>
          <w:szCs w:val="28"/>
        </w:rPr>
        <w:t>цели речевого высказывания, умение задавать вопрос по услышанному учебному, научно</w:t>
      </w:r>
      <w:r w:rsidRPr="00F63254">
        <w:rPr>
          <w:rFonts w:ascii="Times New Roman" w:hAnsi="Times New Roman"/>
          <w:spacing w:val="2"/>
          <w:sz w:val="28"/>
          <w:szCs w:val="28"/>
        </w:rPr>
        <w:noBreakHyphen/>
        <w:t>познавательному и художе</w:t>
      </w:r>
      <w:r w:rsidRPr="00F63254">
        <w:rPr>
          <w:rFonts w:ascii="Times New Roman" w:hAnsi="Times New Roman"/>
          <w:sz w:val="28"/>
          <w:szCs w:val="28"/>
        </w:rPr>
        <w:t>ственному произведению.</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Чтение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Чтение вслух.</w:t>
      </w:r>
      <w:r w:rsidRPr="00F63254">
        <w:rPr>
          <w:rFonts w:ascii="Times New Roman" w:hAnsi="Times New Roman"/>
          <w:sz w:val="28"/>
          <w:szCs w:val="28"/>
        </w:rPr>
        <w:t xml:space="preserve"> Постепенный переход от слогового к плав</w:t>
      </w:r>
      <w:r w:rsidRPr="00F63254">
        <w:rPr>
          <w:rFonts w:ascii="Times New Roman" w:hAnsi="Times New Roman"/>
          <w:spacing w:val="2"/>
          <w:sz w:val="28"/>
          <w:szCs w:val="28"/>
        </w:rPr>
        <w:t xml:space="preserve">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w:t>
      </w:r>
      <w:r w:rsidRPr="00F63254">
        <w:rPr>
          <w:rFonts w:ascii="Times New Roman" w:hAnsi="Times New Roman"/>
          <w:sz w:val="28"/>
          <w:szCs w:val="28"/>
        </w:rPr>
        <w:t xml:space="preserve">с интонационным выделением знаков препинания. </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z w:val="28"/>
          <w:szCs w:val="28"/>
        </w:rPr>
        <w:lastRenderedPageBreak/>
        <w:t>Чтение про себя.</w:t>
      </w:r>
      <w:r w:rsidRPr="00F63254">
        <w:rPr>
          <w:rFonts w:ascii="Times New Roman" w:hAnsi="Times New Roman"/>
          <w:sz w:val="28"/>
          <w:szCs w:val="28"/>
        </w:rPr>
        <w:t xml:space="preserve"> Осознание смысла произведения при </w:t>
      </w:r>
      <w:r w:rsidRPr="00F63254">
        <w:rPr>
          <w:rFonts w:ascii="Times New Roman" w:hAnsi="Times New Roman"/>
          <w:spacing w:val="-2"/>
          <w:sz w:val="28"/>
          <w:szCs w:val="28"/>
        </w:rPr>
        <w:t xml:space="preserve">чтении про себя (доступных по объёму и жанру произведений). Умение находить в тексте необходимую информацию.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Работа с разными видами текста.</w:t>
      </w:r>
      <w:r w:rsidRPr="00F63254">
        <w:rPr>
          <w:rFonts w:ascii="Times New Roman" w:hAnsi="Times New Roman"/>
          <w:sz w:val="28"/>
          <w:szCs w:val="28"/>
        </w:rPr>
        <w:t xml:space="preserve"> Общее представление </w:t>
      </w:r>
      <w:r w:rsidRPr="00F63254">
        <w:rPr>
          <w:rFonts w:ascii="Times New Roman" w:hAnsi="Times New Roman"/>
          <w:spacing w:val="2"/>
          <w:sz w:val="28"/>
          <w:szCs w:val="28"/>
        </w:rPr>
        <w:t xml:space="preserve">о разных видах текста: художественный, учебный, научно-популярный, их сравнение. </w:t>
      </w:r>
      <w:r w:rsidRPr="00F63254">
        <w:rPr>
          <w:rFonts w:ascii="Times New Roman" w:hAnsi="Times New Roman"/>
          <w:sz w:val="28"/>
          <w:szCs w:val="28"/>
        </w:rPr>
        <w:t>Определение целей создания этих видов текста. Особенности фольклорного текста.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Практическое освоение умения отличать текст от набора предложений. Прогнозирование содержания книги по её названию и оформлению.</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Самостоятельное </w:t>
      </w:r>
      <w:r w:rsidRPr="00F63254">
        <w:rPr>
          <w:rFonts w:ascii="Times New Roman" w:hAnsi="Times New Roman"/>
          <w:sz w:val="28"/>
          <w:szCs w:val="28"/>
        </w:rPr>
        <w:t>деление текста на смысловые части, их озаглавливание. Умение работать с разными видами информации.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Участие в коллективном обсуждении: умение отвечать </w:t>
      </w:r>
      <w:r w:rsidRPr="00F63254">
        <w:rPr>
          <w:rFonts w:ascii="Times New Roman" w:hAnsi="Times New Roman"/>
          <w:sz w:val="28"/>
          <w:szCs w:val="28"/>
        </w:rPr>
        <w:t>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Библиографическая культура.</w:t>
      </w:r>
      <w:r w:rsidRPr="00F63254">
        <w:rPr>
          <w:rFonts w:ascii="Times New Roman" w:hAnsi="Times New Roman"/>
          <w:spacing w:val="2"/>
          <w:sz w:val="28"/>
          <w:szCs w:val="28"/>
        </w:rPr>
        <w:t xml:space="preserve"> Книга как особый вид </w:t>
      </w:r>
      <w:r w:rsidRPr="00F63254">
        <w:rPr>
          <w:rFonts w:ascii="Times New Roman" w:hAnsi="Times New Roman"/>
          <w:sz w:val="28"/>
          <w:szCs w:val="28"/>
        </w:rPr>
        <w:t xml:space="preserve">искусства. Книга как источник необходимых знаний. Книга учебная, художественная, справочная. Элементы </w:t>
      </w:r>
      <w:r w:rsidRPr="00F63254">
        <w:rPr>
          <w:rFonts w:ascii="Times New Roman" w:hAnsi="Times New Roman"/>
          <w:spacing w:val="2"/>
          <w:sz w:val="28"/>
          <w:szCs w:val="28"/>
        </w:rPr>
        <w:t xml:space="preserve">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w:t>
      </w:r>
      <w:r w:rsidRPr="00F63254">
        <w:rPr>
          <w:rFonts w:ascii="Times New Roman" w:hAnsi="Times New Roman"/>
          <w:sz w:val="28"/>
          <w:szCs w:val="28"/>
        </w:rPr>
        <w:t>её справочно­иллюстративный материал).</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Типы книг (изданий): книга</w:t>
      </w:r>
      <w:r w:rsidRPr="00F63254">
        <w:rPr>
          <w:rFonts w:ascii="Times New Roman" w:hAnsi="Times New Roman"/>
          <w:spacing w:val="-2"/>
          <w:sz w:val="28"/>
          <w:szCs w:val="28"/>
        </w:rPr>
        <w:noBreakHyphen/>
        <w:t>произведение, книга</w:t>
      </w:r>
      <w:r w:rsidRPr="00F63254">
        <w:rPr>
          <w:rFonts w:ascii="Times New Roman" w:hAnsi="Times New Roman"/>
          <w:spacing w:val="-2"/>
          <w:sz w:val="28"/>
          <w:szCs w:val="28"/>
        </w:rPr>
        <w:noBreakHyphen/>
        <w:t xml:space="preserve">сборник, </w:t>
      </w:r>
      <w:r w:rsidRPr="00F63254">
        <w:rPr>
          <w:rFonts w:ascii="Times New Roman" w:hAnsi="Times New Roman"/>
          <w:sz w:val="28"/>
          <w:szCs w:val="28"/>
        </w:rPr>
        <w:t>собрание сочинений, периодическая печать, справочные издания (справочники, словари, энциклопедии).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Выбор книг на основе рекомендованного списка, кар</w:t>
      </w:r>
      <w:r w:rsidRPr="00F63254">
        <w:rPr>
          <w:rFonts w:ascii="Times New Roman" w:hAnsi="Times New Roman"/>
          <w:sz w:val="28"/>
          <w:szCs w:val="28"/>
        </w:rPr>
        <w:t>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Работа с текстом художественного произведения.</w:t>
      </w:r>
      <w:r w:rsidRPr="00F63254">
        <w:rPr>
          <w:rFonts w:ascii="Times New Roman" w:hAnsi="Times New Roman"/>
          <w:sz w:val="28"/>
          <w:szCs w:val="28"/>
        </w:rPr>
        <w:t xml:space="preserve"> Понимание заглавия произведения, его адекватное соотношение с содержанием. Определение особенностей художественного </w:t>
      </w:r>
      <w:r w:rsidRPr="00F63254">
        <w:rPr>
          <w:rFonts w:ascii="Times New Roman" w:hAnsi="Times New Roman"/>
          <w:spacing w:val="2"/>
          <w:sz w:val="28"/>
          <w:szCs w:val="28"/>
        </w:rPr>
        <w:t xml:space="preserve">текста: своеобразие выразительных средств </w:t>
      </w:r>
      <w:r w:rsidRPr="00F63254">
        <w:rPr>
          <w:rFonts w:ascii="Times New Roman" w:hAnsi="Times New Roman"/>
          <w:spacing w:val="2"/>
          <w:sz w:val="28"/>
          <w:szCs w:val="28"/>
        </w:rPr>
        <w:lastRenderedPageBreak/>
        <w:t>языка (с помо</w:t>
      </w:r>
      <w:r w:rsidRPr="00F63254">
        <w:rPr>
          <w:rFonts w:ascii="Times New Roman" w:hAnsi="Times New Roman"/>
          <w:sz w:val="28"/>
          <w:szCs w:val="28"/>
        </w:rPr>
        <w:t>щью учителя). Осознание того, что фольклор есть выражение общечеловеческих нравственных правил и отношений.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Понимание нравственного содержания прочитанного, осоз</w:t>
      </w:r>
      <w:r w:rsidRPr="00F63254">
        <w:rPr>
          <w:rFonts w:ascii="Times New Roman" w:hAnsi="Times New Roman"/>
          <w:sz w:val="28"/>
          <w:szCs w:val="28"/>
        </w:rPr>
        <w:t xml:space="preserve">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w:t>
      </w:r>
      <w:r w:rsidRPr="00F63254">
        <w:rPr>
          <w:rFonts w:ascii="Times New Roman" w:hAnsi="Times New Roman"/>
          <w:spacing w:val="2"/>
          <w:sz w:val="28"/>
          <w:szCs w:val="28"/>
        </w:rPr>
        <w:t xml:space="preserve">воспроизведение текста с использованием выразительных средств языка: последовательное воспроизведение эпизода </w:t>
      </w:r>
      <w:r w:rsidRPr="00F63254">
        <w:rPr>
          <w:rFonts w:ascii="Times New Roman" w:hAnsi="Times New Roman"/>
          <w:sz w:val="28"/>
          <w:szCs w:val="28"/>
        </w:rPr>
        <w:t xml:space="preserve">с </w:t>
      </w:r>
      <w:r w:rsidRPr="00F63254">
        <w:rPr>
          <w:rFonts w:ascii="Times New Roman" w:hAnsi="Times New Roman"/>
          <w:spacing w:val="2"/>
          <w:sz w:val="28"/>
          <w:szCs w:val="28"/>
        </w:rPr>
        <w:t xml:space="preserve">использованием специфической для данного произведения лексики (по вопросам учителя), рассказ по иллюстрациям, </w:t>
      </w:r>
      <w:r w:rsidRPr="00F63254">
        <w:rPr>
          <w:rFonts w:ascii="Times New Roman" w:hAnsi="Times New Roman"/>
          <w:sz w:val="28"/>
          <w:szCs w:val="28"/>
        </w:rPr>
        <w:t>пересказ.</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Характеристика героя произведения. Нахож</w:t>
      </w:r>
      <w:r w:rsidRPr="00F63254">
        <w:rPr>
          <w:rFonts w:ascii="Times New Roman" w:hAnsi="Times New Roman"/>
          <w:spacing w:val="2"/>
          <w:sz w:val="28"/>
          <w:szCs w:val="28"/>
        </w:rPr>
        <w:t xml:space="preserve">дение в тексте слов и выражений, характеризующих героя </w:t>
      </w:r>
      <w:r w:rsidRPr="00F63254">
        <w:rPr>
          <w:rFonts w:ascii="Times New Roman" w:hAnsi="Times New Roman"/>
          <w:sz w:val="28"/>
          <w:szCs w:val="28"/>
        </w:rPr>
        <w:t xml:space="preserve">и событие. Анализ (с помощью учителя), мотивы поступка </w:t>
      </w:r>
      <w:r w:rsidRPr="00F63254">
        <w:rPr>
          <w:rFonts w:ascii="Times New Roman" w:hAnsi="Times New Roman"/>
          <w:spacing w:val="2"/>
          <w:sz w:val="28"/>
          <w:szCs w:val="28"/>
        </w:rPr>
        <w:t xml:space="preserve">персонажа. Сопоставление поступков героев по аналогии </w:t>
      </w:r>
      <w:r w:rsidRPr="00F63254">
        <w:rPr>
          <w:rFonts w:ascii="Times New Roman" w:hAnsi="Times New Roman"/>
          <w:sz w:val="28"/>
          <w:szCs w:val="28"/>
        </w:rPr>
        <w:t>или по контрасту. Выявление авторского отношения к герою на основе анализа текста, авторских помет, имён героев.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Характеристика героя произведения. Портрет, характер героя, выраженные через поступки и речь.</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Освоение разных видов пересказа художественного текста: подробный, выборочный и краткий (передача основных мыслей).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Подробный пересказ текста: определение главной мыс</w:t>
      </w:r>
      <w:r w:rsidRPr="00F63254">
        <w:rPr>
          <w:rFonts w:ascii="Times New Roman" w:hAnsi="Times New Roman"/>
          <w:sz w:val="28"/>
          <w:szCs w:val="28"/>
        </w:rPr>
        <w:t>ли фрагмента, выделение опорных или ключевых слов, оза</w:t>
      </w:r>
      <w:r w:rsidRPr="00F63254">
        <w:rPr>
          <w:rFonts w:ascii="Times New Roman" w:hAnsi="Times New Roman"/>
          <w:spacing w:val="2"/>
          <w:sz w:val="28"/>
          <w:szCs w:val="28"/>
        </w:rPr>
        <w:t xml:space="preserve">главливание, подробный пересказ эпизода; деление текста </w:t>
      </w:r>
      <w:r w:rsidRPr="00F63254">
        <w:rPr>
          <w:rFonts w:ascii="Times New Roman" w:hAnsi="Times New Roman"/>
          <w:sz w:val="28"/>
          <w:szCs w:val="28"/>
        </w:rPr>
        <w:t>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Самостоятельный выборочный пересказ по заданному </w:t>
      </w:r>
      <w:r w:rsidRPr="00F63254">
        <w:rPr>
          <w:rFonts w:ascii="Times New Roman" w:hAnsi="Times New Roman"/>
          <w:sz w:val="28"/>
          <w:szCs w:val="28"/>
        </w:rPr>
        <w:t xml:space="preserve">фрагменту: характеристика героя произведения (отбор слов, </w:t>
      </w:r>
      <w:r w:rsidRPr="00F63254">
        <w:rPr>
          <w:rFonts w:ascii="Times New Roman" w:hAnsi="Times New Roman"/>
          <w:spacing w:val="2"/>
          <w:sz w:val="28"/>
          <w:szCs w:val="28"/>
        </w:rPr>
        <w:t xml:space="preserve">выражений в тексте, позволяющих составить рассказ о герое), описание места действия (выбор слов, выражений в </w:t>
      </w:r>
      <w:r w:rsidRPr="00F63254">
        <w:rPr>
          <w:rFonts w:ascii="Times New Roman" w:hAnsi="Times New Roman"/>
          <w:sz w:val="28"/>
          <w:szCs w:val="28"/>
        </w:rPr>
        <w:t xml:space="preserve">тексте, позволяющих составить данное описание на основе </w:t>
      </w:r>
      <w:r w:rsidRPr="00F63254">
        <w:rPr>
          <w:rFonts w:ascii="Times New Roman" w:hAnsi="Times New Roman"/>
          <w:spacing w:val="2"/>
          <w:sz w:val="28"/>
          <w:szCs w:val="28"/>
        </w:rPr>
        <w:t xml:space="preserve">текста).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lastRenderedPageBreak/>
        <w:t xml:space="preserve">Работа с учебными, научно­популярными и другими текстами. </w:t>
      </w:r>
      <w:r w:rsidRPr="00F63254">
        <w:rPr>
          <w:rFonts w:ascii="Times New Roman" w:hAnsi="Times New Roman"/>
          <w:spacing w:val="2"/>
          <w:sz w:val="28"/>
          <w:szCs w:val="28"/>
        </w:rPr>
        <w:t xml:space="preserve">Понимание заглавия произведения; адекватное </w:t>
      </w:r>
      <w:r w:rsidRPr="00F63254">
        <w:rPr>
          <w:rFonts w:ascii="Times New Roman" w:hAnsi="Times New Roman"/>
          <w:sz w:val="28"/>
          <w:szCs w:val="28"/>
        </w:rPr>
        <w:t xml:space="preserve">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w:t>
      </w:r>
      <w:r w:rsidRPr="00F63254">
        <w:rPr>
          <w:rFonts w:ascii="Times New Roman" w:hAnsi="Times New Roman"/>
          <w:spacing w:val="2"/>
          <w:sz w:val="28"/>
          <w:szCs w:val="28"/>
        </w:rPr>
        <w:t xml:space="preserve">Воспроизведение текста с опорой </w:t>
      </w:r>
      <w:r w:rsidRPr="00F63254">
        <w:rPr>
          <w:rFonts w:ascii="Times New Roman" w:hAnsi="Times New Roman"/>
          <w:sz w:val="28"/>
          <w:szCs w:val="28"/>
        </w:rPr>
        <w:t>на ключевые слова, модель, схему. Подробный пересказ текста. Краткий пересказ текста (выделение главного в содержании текста).</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Говорение (культура речевого общения)</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sz w:val="28"/>
          <w:szCs w:val="28"/>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w:t>
      </w:r>
      <w:r w:rsidRPr="00F63254">
        <w:rPr>
          <w:rFonts w:ascii="Times New Roman" w:hAnsi="Times New Roman"/>
          <w:spacing w:val="2"/>
          <w:sz w:val="28"/>
          <w:szCs w:val="28"/>
        </w:rPr>
        <w:t xml:space="preserve">перебивая, собеседника и в вежливой форме высказывать </w:t>
      </w:r>
      <w:r w:rsidRPr="00F63254">
        <w:rPr>
          <w:rFonts w:ascii="Times New Roman" w:hAnsi="Times New Roman"/>
          <w:sz w:val="28"/>
          <w:szCs w:val="28"/>
        </w:rPr>
        <w:t>свою точку зрения по обсуждаемому произведению (учебному, научно­познавательному, художественному тексту)</w:t>
      </w:r>
      <w:r w:rsidRPr="00F63254">
        <w:rPr>
          <w:rFonts w:ascii="Times New Roman" w:hAnsi="Times New Roman"/>
          <w:spacing w:val="2"/>
          <w:sz w:val="28"/>
          <w:szCs w:val="28"/>
        </w:rPr>
        <w:t xml:space="preserve">. Использование норм речевого этикета в условиях внеучебного общения.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Работа со словом (распознание прямого и переносного </w:t>
      </w:r>
      <w:r w:rsidRPr="00F63254">
        <w:rPr>
          <w:rFonts w:ascii="Times New Roman" w:hAnsi="Times New Roman"/>
          <w:spacing w:val="-2"/>
          <w:sz w:val="28"/>
          <w:szCs w:val="28"/>
        </w:rPr>
        <w:t>значения слов, их многозначности), попол</w:t>
      </w:r>
      <w:r w:rsidRPr="00F63254">
        <w:rPr>
          <w:rFonts w:ascii="Times New Roman" w:hAnsi="Times New Roman"/>
          <w:sz w:val="28"/>
          <w:szCs w:val="28"/>
        </w:rPr>
        <w:t>нение активного словарного запаса.</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sz w:val="28"/>
          <w:szCs w:val="28"/>
        </w:rPr>
        <w:t>Монолог как форма речевого высказывания. Монологиче</w:t>
      </w:r>
      <w:r w:rsidRPr="00F63254">
        <w:rPr>
          <w:rFonts w:ascii="Times New Roman" w:hAnsi="Times New Roman"/>
          <w:spacing w:val="2"/>
          <w:sz w:val="28"/>
          <w:szCs w:val="28"/>
        </w:rPr>
        <w:t>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w:t>
      </w:r>
      <w:r w:rsidRPr="00F63254">
        <w:rPr>
          <w:rFonts w:ascii="Times New Roman" w:hAnsi="Times New Roman"/>
          <w:sz w:val="28"/>
          <w:szCs w:val="28"/>
        </w:rPr>
        <w:t>сказывании. Передача содержания прочитанного или прослу</w:t>
      </w:r>
      <w:r w:rsidRPr="00F63254">
        <w:rPr>
          <w:rFonts w:ascii="Times New Roman" w:hAnsi="Times New Roman"/>
          <w:spacing w:val="2"/>
          <w:sz w:val="28"/>
          <w:szCs w:val="28"/>
        </w:rPr>
        <w:t xml:space="preserve">шанного с учётом специфики учебного и художественного текста. Передача впечатлений (из </w:t>
      </w:r>
      <w:r w:rsidRPr="00F63254">
        <w:rPr>
          <w:rFonts w:ascii="Times New Roman" w:hAnsi="Times New Roman"/>
          <w:sz w:val="28"/>
          <w:szCs w:val="28"/>
        </w:rPr>
        <w:t>повседневной жизни, от художественного произведения, про</w:t>
      </w:r>
      <w:r w:rsidRPr="00F63254">
        <w:rPr>
          <w:rFonts w:ascii="Times New Roman" w:hAnsi="Times New Roman"/>
          <w:spacing w:val="2"/>
          <w:sz w:val="28"/>
          <w:szCs w:val="28"/>
        </w:rPr>
        <w:t>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Письмо (культура письменной речи)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 xml:space="preserve">Нормы письменной речи: соответствие содержания заголовку (отражение темы, места действия, характеров героев), </w:t>
      </w:r>
      <w:r w:rsidRPr="00F63254">
        <w:rPr>
          <w:rFonts w:ascii="Times New Roman" w:hAnsi="Times New Roman"/>
          <w:spacing w:val="2"/>
          <w:sz w:val="28"/>
          <w:szCs w:val="28"/>
        </w:rPr>
        <w:t>использование выразительных средств языка (сравнение) в мини­сочинениях</w:t>
      </w:r>
      <w:r w:rsidRPr="00F63254">
        <w:rPr>
          <w:rFonts w:ascii="Times New Roman" w:hAnsi="Times New Roman"/>
          <w:sz w:val="28"/>
          <w:szCs w:val="28"/>
        </w:rPr>
        <w:t>, рассказ на заданную тему.</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Круг детского чтения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младших школьников с задержкой психического развития.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Представленность разных видов книг: историческая, приключенческая, фантастическая, научно­популярная, справоч</w:t>
      </w:r>
      <w:r w:rsidRPr="00F63254">
        <w:rPr>
          <w:rFonts w:ascii="Times New Roman" w:hAnsi="Times New Roman"/>
          <w:spacing w:val="2"/>
          <w:sz w:val="28"/>
          <w:szCs w:val="28"/>
        </w:rPr>
        <w:t xml:space="preserve">но­энциклопедическая литература; детские периодические </w:t>
      </w:r>
      <w:r w:rsidRPr="00F63254">
        <w:rPr>
          <w:rFonts w:ascii="Times New Roman" w:hAnsi="Times New Roman"/>
          <w:sz w:val="28"/>
          <w:szCs w:val="28"/>
        </w:rPr>
        <w:t>издания (по выбору).</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pacing w:val="2"/>
          <w:sz w:val="28"/>
          <w:szCs w:val="28"/>
        </w:rPr>
        <w:t xml:space="preserve">Литературоведческая пропедевтика (практическое </w:t>
      </w:r>
      <w:r w:rsidRPr="00F63254">
        <w:rPr>
          <w:rFonts w:ascii="Times New Roman" w:hAnsi="Times New Roman"/>
          <w:b/>
          <w:bCs/>
          <w:i/>
          <w:iCs/>
          <w:sz w:val="28"/>
          <w:szCs w:val="28"/>
        </w:rPr>
        <w:t>освоение)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Нахождение в тексте, определение значения в художе</w:t>
      </w:r>
      <w:r w:rsidRPr="00F63254">
        <w:rPr>
          <w:rFonts w:ascii="Times New Roman" w:hAnsi="Times New Roman"/>
          <w:sz w:val="28"/>
          <w:szCs w:val="28"/>
        </w:rPr>
        <w:t>ственной речи (с помощью учителя) средств выразительности: синонимов, антонимов, сравнений.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Ориентировка в литературных понятиях: художественное </w:t>
      </w:r>
      <w:r w:rsidRPr="00F63254">
        <w:rPr>
          <w:rFonts w:ascii="Times New Roman" w:hAnsi="Times New Roman"/>
          <w:sz w:val="28"/>
          <w:szCs w:val="28"/>
        </w:rPr>
        <w:t>произведение, автор (рассказчик), сюжет, тема; герой произведения: его портрет, речь, поступки, мысли; отношение автора к герою.</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Прозаическая и стихотворная речь: узнавание, различение, выделение особенностей стихотворного произведения (ритм, рифма).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Фольклор и авторские художественные произведения (различение).</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sz w:val="28"/>
          <w:szCs w:val="28"/>
        </w:rPr>
        <w:t>Жанровое разнообразие произведений. Малые фольклор</w:t>
      </w:r>
      <w:r w:rsidRPr="00F63254">
        <w:rPr>
          <w:rFonts w:ascii="Times New Roman" w:hAnsi="Times New Roman"/>
          <w:spacing w:val="2"/>
          <w:sz w:val="28"/>
          <w:szCs w:val="28"/>
        </w:rPr>
        <w:t>ные формы (колыбельные песни, потешки, пословицы и поговорки, загадки) — узнавание, различение, определение основного смысла.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 xml:space="preserve">Сказки (о животных, бытовые, волшебные). </w:t>
      </w:r>
      <w:r w:rsidRPr="00F63254">
        <w:rPr>
          <w:rFonts w:ascii="Times New Roman" w:hAnsi="Times New Roman"/>
          <w:spacing w:val="2"/>
          <w:sz w:val="28"/>
          <w:szCs w:val="28"/>
        </w:rPr>
        <w:t xml:space="preserve">Художественные особенности сказок: лексика, построение </w:t>
      </w:r>
      <w:r w:rsidRPr="00F63254">
        <w:rPr>
          <w:rFonts w:ascii="Times New Roman" w:hAnsi="Times New Roman"/>
          <w:sz w:val="28"/>
          <w:szCs w:val="28"/>
        </w:rPr>
        <w:t>(композиция). Литературная (авторская) сказка.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Рассказ, стихотворение, басня — общее представление о жанре, особенностях построения и выразительных средствах.</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Творческая деятельность обучающихся (на основе литературных произведений)</w:t>
      </w:r>
    </w:p>
    <w:p w:rsidR="00951472" w:rsidRPr="00F63254" w:rsidRDefault="00951472" w:rsidP="00951472">
      <w:pPr>
        <w:pStyle w:val="af"/>
        <w:spacing w:line="360" w:lineRule="auto"/>
        <w:ind w:firstLine="709"/>
        <w:rPr>
          <w:rFonts w:ascii="Times New Roman" w:hAnsi="Times New Roman"/>
          <w:iCs/>
          <w:sz w:val="28"/>
          <w:szCs w:val="28"/>
        </w:rPr>
      </w:pPr>
      <w:r w:rsidRPr="00F63254">
        <w:rPr>
          <w:rFonts w:ascii="Times New Roman" w:hAnsi="Times New Roman"/>
          <w:sz w:val="28"/>
          <w:szCs w:val="28"/>
        </w:rPr>
        <w:t>Интерпретация текста литературного произведения в творческой деятельности учащихся: чтение по ролям, инсцениро</w:t>
      </w:r>
      <w:r w:rsidRPr="00F63254">
        <w:rPr>
          <w:rFonts w:ascii="Times New Roman" w:hAnsi="Times New Roman"/>
          <w:spacing w:val="2"/>
          <w:sz w:val="28"/>
          <w:szCs w:val="28"/>
        </w:rPr>
        <w:t>вание, драматизация; устное словесное рисование, знаком</w:t>
      </w:r>
      <w:r w:rsidRPr="00F63254">
        <w:rPr>
          <w:rFonts w:ascii="Times New Roman" w:hAnsi="Times New Roman"/>
          <w:sz w:val="28"/>
          <w:szCs w:val="28"/>
        </w:rPr>
        <w:t xml:space="preserve">ство с различными способами работы с деформированным </w:t>
      </w:r>
      <w:r w:rsidRPr="00F63254">
        <w:rPr>
          <w:rFonts w:ascii="Times New Roman" w:hAnsi="Times New Roman"/>
          <w:spacing w:val="2"/>
          <w:sz w:val="28"/>
          <w:szCs w:val="28"/>
        </w:rPr>
        <w:t xml:space="preserve">текстом и использование их (установление причинно­следственных связей, последовательности событий: соблюдение </w:t>
      </w:r>
      <w:r w:rsidRPr="00F63254">
        <w:rPr>
          <w:rFonts w:ascii="Times New Roman" w:hAnsi="Times New Roman"/>
          <w:sz w:val="28"/>
          <w:szCs w:val="28"/>
        </w:rPr>
        <w:t xml:space="preserve">этапности в выполнении действий); изложение с элементами сочинения, </w:t>
      </w:r>
      <w:r w:rsidRPr="00F63254">
        <w:rPr>
          <w:rFonts w:ascii="Times New Roman" w:hAnsi="Times New Roman"/>
          <w:iCs/>
          <w:sz w:val="28"/>
          <w:szCs w:val="28"/>
        </w:rPr>
        <w:t>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951472" w:rsidRPr="00081B14" w:rsidRDefault="00951472" w:rsidP="00951472">
      <w:pPr>
        <w:pStyle w:val="4"/>
        <w:spacing w:before="0" w:after="0" w:line="360" w:lineRule="auto"/>
        <w:rPr>
          <w:rFonts w:ascii="Times New Roman" w:hAnsi="Times New Roman" w:cs="Times New Roman"/>
          <w:b/>
          <w:sz w:val="28"/>
          <w:szCs w:val="28"/>
        </w:rPr>
      </w:pPr>
      <w:r w:rsidRPr="00081B14">
        <w:rPr>
          <w:rFonts w:ascii="Times New Roman" w:hAnsi="Times New Roman" w:cs="Times New Roman"/>
          <w:b/>
          <w:sz w:val="28"/>
          <w:szCs w:val="28"/>
        </w:rPr>
        <w:t>3. Иностранный язык</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Предметное содержание речи</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Знакомство. </w:t>
      </w:r>
      <w:r w:rsidRPr="00F63254">
        <w:rPr>
          <w:rFonts w:ascii="Times New Roman" w:hAnsi="Times New Roman"/>
          <w:sz w:val="28"/>
          <w:szCs w:val="28"/>
        </w:rPr>
        <w:t xml:space="preserve">С одноклассниками, учителем, персонажами детских произведений: имя, возраст. </w:t>
      </w:r>
      <w:r w:rsidRPr="00F63254">
        <w:rPr>
          <w:rFonts w:ascii="Times New Roman" w:hAnsi="Times New Roman"/>
          <w:color w:val="auto"/>
          <w:sz w:val="28"/>
          <w:szCs w:val="28"/>
        </w:rPr>
        <w:t>Приветствие, прощание, поздравление, ответ на поздравление, благодарность, извинения (с</w:t>
      </w:r>
      <w:r w:rsidRPr="00F63254">
        <w:rPr>
          <w:rFonts w:ascii="Times New Roman" w:hAnsi="Times New Roman"/>
          <w:sz w:val="28"/>
          <w:szCs w:val="28"/>
        </w:rPr>
        <w:t xml:space="preserve"> использованием типичных фраз речевого этикета).</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Я и моя семья. </w:t>
      </w:r>
      <w:r w:rsidRPr="00F63254">
        <w:rPr>
          <w:rFonts w:ascii="Times New Roman" w:hAnsi="Times New Roman"/>
          <w:sz w:val="28"/>
          <w:szCs w:val="28"/>
        </w:rPr>
        <w:t>Члены семьи, их имена, возраст, внешность, характер. Мой день (распо</w:t>
      </w:r>
      <w:r w:rsidRPr="00F63254">
        <w:rPr>
          <w:rFonts w:ascii="Times New Roman" w:hAnsi="Times New Roman"/>
          <w:spacing w:val="2"/>
          <w:sz w:val="28"/>
          <w:szCs w:val="28"/>
        </w:rPr>
        <w:t>рядок дня)</w:t>
      </w:r>
      <w:r w:rsidRPr="00F63254">
        <w:rPr>
          <w:rFonts w:ascii="Times New Roman" w:hAnsi="Times New Roman"/>
          <w:i/>
          <w:iCs/>
          <w:spacing w:val="2"/>
          <w:sz w:val="28"/>
          <w:szCs w:val="28"/>
        </w:rPr>
        <w:t xml:space="preserve">. </w:t>
      </w:r>
      <w:r w:rsidRPr="00F63254">
        <w:rPr>
          <w:rFonts w:ascii="Times New Roman" w:hAnsi="Times New Roman"/>
          <w:spacing w:val="2"/>
          <w:sz w:val="28"/>
          <w:szCs w:val="28"/>
        </w:rPr>
        <w:t xml:space="preserve">Любимая еда. </w:t>
      </w:r>
      <w:r w:rsidRPr="00F63254">
        <w:rPr>
          <w:rFonts w:ascii="Times New Roman" w:hAnsi="Times New Roman"/>
          <w:sz w:val="28"/>
          <w:szCs w:val="28"/>
        </w:rPr>
        <w:t xml:space="preserve">Семейные праздники: день рождения, Новый год/Рождество. </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pacing w:val="2"/>
          <w:sz w:val="28"/>
          <w:szCs w:val="28"/>
        </w:rPr>
        <w:t xml:space="preserve">Мир моих увлечений. </w:t>
      </w:r>
      <w:r w:rsidRPr="00F63254">
        <w:rPr>
          <w:rFonts w:ascii="Times New Roman" w:hAnsi="Times New Roman"/>
          <w:spacing w:val="2"/>
          <w:sz w:val="28"/>
          <w:szCs w:val="28"/>
        </w:rPr>
        <w:t xml:space="preserve">Мои любимые занятия. </w:t>
      </w:r>
      <w:r w:rsidRPr="00F63254">
        <w:rPr>
          <w:rFonts w:ascii="Times New Roman" w:hAnsi="Times New Roman"/>
          <w:iCs/>
          <w:sz w:val="28"/>
          <w:szCs w:val="28"/>
        </w:rPr>
        <w:t>Мои любимые сказки</w:t>
      </w:r>
      <w:r w:rsidRPr="00F63254">
        <w:rPr>
          <w:rFonts w:ascii="Times New Roman" w:hAnsi="Times New Roman"/>
          <w:i/>
          <w:iCs/>
          <w:sz w:val="28"/>
          <w:szCs w:val="28"/>
        </w:rPr>
        <w:t xml:space="preserve">. </w:t>
      </w:r>
      <w:r w:rsidRPr="00F63254">
        <w:rPr>
          <w:rFonts w:ascii="Times New Roman" w:hAnsi="Times New Roman"/>
          <w:sz w:val="28"/>
          <w:szCs w:val="28"/>
        </w:rPr>
        <w:t>Выходной день</w:t>
      </w:r>
      <w:r w:rsidRPr="00F63254">
        <w:rPr>
          <w:rFonts w:ascii="Times New Roman" w:hAnsi="Times New Roman"/>
          <w:i/>
          <w:iCs/>
          <w:sz w:val="28"/>
          <w:szCs w:val="28"/>
        </w:rPr>
        <w:t xml:space="preserve">, </w:t>
      </w:r>
      <w:r w:rsidRPr="00F63254">
        <w:rPr>
          <w:rFonts w:ascii="Times New Roman" w:hAnsi="Times New Roman"/>
          <w:sz w:val="28"/>
          <w:szCs w:val="28"/>
        </w:rPr>
        <w:t>каникулы.</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Я и мои друзья. </w:t>
      </w:r>
      <w:r w:rsidRPr="00F63254">
        <w:rPr>
          <w:rFonts w:ascii="Times New Roman" w:hAnsi="Times New Roman"/>
          <w:sz w:val="28"/>
          <w:szCs w:val="28"/>
        </w:rPr>
        <w:t>Имя, возраст, внешность, характер, увлечения/хобби. Любимое домашнее животное: имя, возраст, цвет, размер, характер.</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pacing w:val="2"/>
          <w:sz w:val="28"/>
          <w:szCs w:val="28"/>
        </w:rPr>
        <w:lastRenderedPageBreak/>
        <w:t xml:space="preserve">Моя школа. </w:t>
      </w:r>
      <w:r w:rsidRPr="00F63254">
        <w:rPr>
          <w:rFonts w:ascii="Times New Roman" w:hAnsi="Times New Roman"/>
          <w:spacing w:val="2"/>
          <w:sz w:val="28"/>
          <w:szCs w:val="28"/>
        </w:rPr>
        <w:t xml:space="preserve">Классная комната, учебные предметы, </w:t>
      </w:r>
      <w:r w:rsidRPr="00F63254">
        <w:rPr>
          <w:rFonts w:ascii="Times New Roman" w:hAnsi="Times New Roman"/>
          <w:sz w:val="28"/>
          <w:szCs w:val="28"/>
        </w:rPr>
        <w:t xml:space="preserve">школьные принадлежности. </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Мир вокруг меня. </w:t>
      </w:r>
      <w:r w:rsidRPr="00F63254">
        <w:rPr>
          <w:rFonts w:ascii="Times New Roman" w:hAnsi="Times New Roman"/>
          <w:sz w:val="28"/>
          <w:szCs w:val="28"/>
        </w:rPr>
        <w:t xml:space="preserve">Мой дом/квартира/комната: названия комнат. Природа. </w:t>
      </w:r>
      <w:r w:rsidRPr="00F63254">
        <w:rPr>
          <w:rFonts w:ascii="Times New Roman" w:hAnsi="Times New Roman"/>
          <w:iCs/>
          <w:sz w:val="28"/>
          <w:szCs w:val="28"/>
        </w:rPr>
        <w:t>Дикие и домашние животные</w:t>
      </w:r>
      <w:r w:rsidRPr="00F63254">
        <w:rPr>
          <w:rFonts w:ascii="Times New Roman" w:hAnsi="Times New Roman"/>
          <w:i/>
          <w:iCs/>
          <w:sz w:val="28"/>
          <w:szCs w:val="28"/>
        </w:rPr>
        <w:t xml:space="preserve">. </w:t>
      </w:r>
      <w:r w:rsidRPr="00F63254">
        <w:rPr>
          <w:rFonts w:ascii="Times New Roman" w:hAnsi="Times New Roman"/>
          <w:sz w:val="28"/>
          <w:szCs w:val="28"/>
        </w:rPr>
        <w:t>Любимое время года. Погода.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Страна/страны изучаемого языка и родная страна. </w:t>
      </w:r>
      <w:r w:rsidRPr="00F63254">
        <w:rPr>
          <w:rFonts w:ascii="Times New Roman" w:hAnsi="Times New Roman"/>
          <w:sz w:val="28"/>
          <w:szCs w:val="28"/>
        </w:rPr>
        <w:t xml:space="preserve">Общие сведения: название, столица. </w:t>
      </w:r>
      <w:r w:rsidRPr="00F63254">
        <w:rPr>
          <w:rFonts w:ascii="Times New Roman" w:hAnsi="Times New Roman"/>
          <w:iCs/>
          <w:sz w:val="28"/>
          <w:szCs w:val="28"/>
        </w:rPr>
        <w:t>Небольшие произведения детского фольклора на изучаемом иностранном языке (рифмовки, стихи, песни, сказки).</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Коммуникативные умения по видам речевой деятельности</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b/>
          <w:bCs/>
          <w:sz w:val="28"/>
          <w:szCs w:val="28"/>
        </w:rPr>
        <w:t>В русле говорения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t>1.</w:t>
      </w:r>
      <w:r w:rsidRPr="00F63254">
        <w:rPr>
          <w:rFonts w:ascii="Times New Roman" w:hAnsi="Times New Roman"/>
          <w:i/>
          <w:iCs/>
          <w:sz w:val="28"/>
          <w:szCs w:val="28"/>
        </w:rPr>
        <w:t> </w:t>
      </w:r>
      <w:r w:rsidRPr="00F63254">
        <w:rPr>
          <w:rFonts w:ascii="Times New Roman" w:hAnsi="Times New Roman"/>
          <w:i/>
          <w:iCs/>
          <w:sz w:val="28"/>
          <w:szCs w:val="28"/>
        </w:rPr>
        <w:t>Диалогическая форма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Уметь вести:</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этикетные диалоги в типичных ситуациях бытового и учебно­трудового общения</w:t>
      </w:r>
      <w:r w:rsidRPr="00F63254">
        <w:rPr>
          <w:rFonts w:ascii="Times New Roman" w:hAnsi="Times New Roman"/>
          <w:sz w:val="28"/>
          <w:szCs w:val="28"/>
        </w:rPr>
        <w:t>;</w:t>
      </w:r>
    </w:p>
    <w:p w:rsidR="00951472" w:rsidRPr="00F63254" w:rsidRDefault="00951472" w:rsidP="00951472">
      <w:pPr>
        <w:pStyle w:val="af1"/>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диалог­расспрос (запрос информации и ответ на него) с опорой на картинку и модель, объем диалогического высказывания 2-3 реплики с каждой стороны;</w:t>
      </w:r>
    </w:p>
    <w:p w:rsidR="00951472" w:rsidRPr="00F63254" w:rsidRDefault="00951472" w:rsidP="00951472">
      <w:pPr>
        <w:pStyle w:val="af1"/>
        <w:spacing w:line="360" w:lineRule="auto"/>
        <w:ind w:firstLine="709"/>
        <w:rPr>
          <w:rFonts w:ascii="Times New Roman" w:hAnsi="Times New Roman"/>
          <w:i/>
          <w:iCs/>
          <w:sz w:val="28"/>
          <w:szCs w:val="28"/>
        </w:rPr>
      </w:pPr>
      <w:r w:rsidRPr="00F63254">
        <w:rPr>
          <w:rFonts w:ascii="Times New Roman" w:hAnsi="Times New Roman"/>
          <w:sz w:val="28"/>
          <w:szCs w:val="28"/>
        </w:rPr>
        <w:t>диалог — побуждение к действию.</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t>2.</w:t>
      </w:r>
      <w:r w:rsidRPr="00F63254">
        <w:rPr>
          <w:rFonts w:ascii="Times New Roman" w:hAnsi="Times New Roman"/>
          <w:i/>
          <w:iCs/>
          <w:sz w:val="28"/>
          <w:szCs w:val="28"/>
        </w:rPr>
        <w:t> </w:t>
      </w:r>
      <w:r w:rsidRPr="00F63254">
        <w:rPr>
          <w:rFonts w:ascii="Times New Roman" w:hAnsi="Times New Roman"/>
          <w:i/>
          <w:iCs/>
          <w:sz w:val="28"/>
          <w:szCs w:val="28"/>
        </w:rPr>
        <w:t>Монологическая форма</w:t>
      </w:r>
    </w:p>
    <w:p w:rsidR="00951472" w:rsidRPr="00F63254" w:rsidRDefault="00951472" w:rsidP="00951472">
      <w:pPr>
        <w:pStyle w:val="af"/>
        <w:spacing w:line="360" w:lineRule="auto"/>
        <w:ind w:firstLine="709"/>
        <w:rPr>
          <w:rFonts w:ascii="Times New Roman" w:hAnsi="Times New Roman"/>
          <w:color w:val="auto"/>
          <w:sz w:val="28"/>
          <w:szCs w:val="28"/>
        </w:rPr>
      </w:pPr>
      <w:r w:rsidRPr="00F63254">
        <w:rPr>
          <w:rFonts w:ascii="Times New Roman" w:hAnsi="Times New Roman"/>
          <w:spacing w:val="2"/>
          <w:sz w:val="28"/>
          <w:szCs w:val="28"/>
        </w:rPr>
        <w:t xml:space="preserve">Уметь пользоваться основными коммуникативными типами речи: описание, рассказ, </w:t>
      </w:r>
      <w:r w:rsidRPr="00F63254">
        <w:rPr>
          <w:rFonts w:ascii="Times New Roman" w:hAnsi="Times New Roman"/>
          <w:iCs/>
          <w:color w:val="auto"/>
          <w:spacing w:val="2"/>
          <w:sz w:val="28"/>
          <w:szCs w:val="28"/>
        </w:rPr>
        <w:t>характеристика (персона</w:t>
      </w:r>
      <w:r w:rsidRPr="00F63254">
        <w:rPr>
          <w:rFonts w:ascii="Times New Roman" w:hAnsi="Times New Roman"/>
          <w:iCs/>
          <w:color w:val="auto"/>
          <w:sz w:val="28"/>
          <w:szCs w:val="28"/>
        </w:rPr>
        <w:t>жей) с опорой на картинку (небольшой объем).</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В русле аудирования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Воспринимать на слух и понимать:</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речь учителя и одноклассников в процессе общения на уроке и вербально/невербально реагировать на услышанное.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В русле чтения</w:t>
      </w:r>
    </w:p>
    <w:p w:rsidR="00951472" w:rsidRPr="00F63254" w:rsidRDefault="00951472" w:rsidP="00951472">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Читать (использовать метод глобального чтения):</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color w:val="auto"/>
          <w:spacing w:val="2"/>
          <w:sz w:val="28"/>
          <w:szCs w:val="28"/>
        </w:rPr>
        <w:t>вслух читать слова изучаемой лексики</w:t>
      </w:r>
      <w:r w:rsidRPr="00F63254">
        <w:rPr>
          <w:rFonts w:ascii="Times New Roman" w:hAnsi="Times New Roman"/>
          <w:sz w:val="28"/>
          <w:szCs w:val="28"/>
        </w:rPr>
        <w:t xml:space="preserve"> и понимать </w:t>
      </w:r>
      <w:r w:rsidRPr="00F63254">
        <w:rPr>
          <w:rFonts w:ascii="Times New Roman" w:hAnsi="Times New Roman"/>
          <w:color w:val="auto"/>
          <w:spacing w:val="2"/>
          <w:sz w:val="28"/>
          <w:szCs w:val="28"/>
        </w:rPr>
        <w:t>небольшие диалоги,</w:t>
      </w:r>
      <w:r w:rsidRPr="00F63254">
        <w:rPr>
          <w:rFonts w:ascii="Times New Roman" w:hAnsi="Times New Roman"/>
          <w:spacing w:val="2"/>
          <w:sz w:val="28"/>
          <w:szCs w:val="28"/>
        </w:rPr>
        <w:t xml:space="preserve"> построенные на изученном </w:t>
      </w:r>
      <w:r w:rsidRPr="00F63254">
        <w:rPr>
          <w:rFonts w:ascii="Times New Roman" w:hAnsi="Times New Roman"/>
          <w:sz w:val="28"/>
          <w:szCs w:val="28"/>
        </w:rPr>
        <w:t>языковом материале; находить необходимую информацию (имена персонажей, где происходит действие и</w:t>
      </w:r>
      <w:r w:rsidRPr="00F63254">
        <w:rPr>
          <w:rFonts w:ascii="Cambria Math" w:hAnsi="Cambria Math" w:cs="Cambria Math"/>
          <w:sz w:val="28"/>
          <w:szCs w:val="28"/>
        </w:rPr>
        <w:t> </w:t>
      </w:r>
      <w:r w:rsidRPr="00F63254">
        <w:rPr>
          <w:rFonts w:ascii="Times New Roman" w:hAnsi="Times New Roman"/>
          <w:sz w:val="28"/>
          <w:szCs w:val="28"/>
        </w:rPr>
        <w:t>т.</w:t>
      </w:r>
      <w:r w:rsidRPr="00F63254">
        <w:rPr>
          <w:rFonts w:ascii="Cambria Math" w:hAnsi="Cambria Math" w:cs="Cambria Math"/>
          <w:sz w:val="28"/>
          <w:szCs w:val="28"/>
        </w:rPr>
        <w:t> </w:t>
      </w:r>
      <w:r w:rsidRPr="00F63254">
        <w:rPr>
          <w:rFonts w:ascii="Times New Roman" w:hAnsi="Times New Roman"/>
          <w:sz w:val="28"/>
          <w:szCs w:val="28"/>
        </w:rPr>
        <w:t>д.).</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lastRenderedPageBreak/>
        <w:t>В русле письма</w:t>
      </w:r>
    </w:p>
    <w:p w:rsidR="00951472" w:rsidRPr="00F63254" w:rsidRDefault="00951472" w:rsidP="00951472">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Знать и уметь писать буквы английского алфавита.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Владеть:</w:t>
      </w:r>
    </w:p>
    <w:p w:rsidR="00951472" w:rsidRPr="00F63254" w:rsidRDefault="00951472" w:rsidP="00951472">
      <w:pPr>
        <w:pStyle w:val="af1"/>
        <w:spacing w:line="360" w:lineRule="auto"/>
        <w:ind w:firstLine="709"/>
        <w:rPr>
          <w:rFonts w:ascii="Times New Roman" w:hAnsi="Times New Roman"/>
          <w:sz w:val="28"/>
          <w:szCs w:val="28"/>
        </w:rPr>
      </w:pPr>
      <w:r w:rsidRPr="00F63254">
        <w:rPr>
          <w:rFonts w:ascii="Times New Roman" w:hAnsi="Times New Roman"/>
          <w:sz w:val="28"/>
          <w:szCs w:val="28"/>
        </w:rPr>
        <w:t>умением выписывать из текста слова, словосочетания и предложения.</w:t>
      </w:r>
    </w:p>
    <w:p w:rsidR="00951472" w:rsidRPr="00F63254" w:rsidRDefault="00951472" w:rsidP="00951472">
      <w:pPr>
        <w:pStyle w:val="af4"/>
        <w:spacing w:before="0" w:after="0" w:line="360" w:lineRule="auto"/>
        <w:ind w:firstLine="709"/>
        <w:jc w:val="both"/>
        <w:rPr>
          <w:rFonts w:ascii="Times New Roman" w:hAnsi="Times New Roman"/>
          <w:sz w:val="28"/>
          <w:szCs w:val="28"/>
        </w:rPr>
      </w:pPr>
      <w:r w:rsidRPr="00F63254">
        <w:rPr>
          <w:rFonts w:ascii="Times New Roman" w:hAnsi="Times New Roman"/>
          <w:sz w:val="28"/>
          <w:szCs w:val="28"/>
        </w:rPr>
        <w:t>Языковые средства и навыки пользования ими</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i/>
          <w:iCs/>
          <w:sz w:val="28"/>
          <w:szCs w:val="28"/>
        </w:rPr>
        <w:t>Английский язык</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Графика, каллиграфия, орфография. </w:t>
      </w:r>
      <w:r w:rsidRPr="00F63254">
        <w:rPr>
          <w:rFonts w:ascii="Times New Roman" w:hAnsi="Times New Roman"/>
          <w:bCs/>
          <w:sz w:val="28"/>
          <w:szCs w:val="28"/>
        </w:rPr>
        <w:t>Б</w:t>
      </w:r>
      <w:r w:rsidRPr="00F63254">
        <w:rPr>
          <w:rFonts w:ascii="Times New Roman" w:hAnsi="Times New Roman"/>
          <w:sz w:val="28"/>
          <w:szCs w:val="28"/>
        </w:rPr>
        <w:t xml:space="preserve">уквы английского алфавита. Основные буквосочетания. Звуко­буквенные </w:t>
      </w:r>
      <w:r w:rsidRPr="00F63254">
        <w:rPr>
          <w:rFonts w:ascii="Times New Roman" w:hAnsi="Times New Roman"/>
          <w:spacing w:val="2"/>
          <w:sz w:val="28"/>
          <w:szCs w:val="28"/>
        </w:rPr>
        <w:t xml:space="preserve">соответствия. Апостроф. </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Фонетическая сторона речи. </w:t>
      </w:r>
      <w:r w:rsidRPr="00F63254">
        <w:rPr>
          <w:rFonts w:ascii="Times New Roman" w:hAnsi="Times New Roman"/>
          <w:bCs/>
          <w:sz w:val="28"/>
          <w:szCs w:val="28"/>
        </w:rPr>
        <w:t>П</w:t>
      </w:r>
      <w:r w:rsidRPr="00F63254">
        <w:rPr>
          <w:rFonts w:ascii="Times New Roman" w:hAnsi="Times New Roman"/>
          <w:sz w:val="28"/>
          <w:szCs w:val="28"/>
        </w:rPr>
        <w:t>роизношение и различение на слух звуков и звукосочетаний англий</w:t>
      </w:r>
      <w:r w:rsidRPr="00F63254">
        <w:rPr>
          <w:rFonts w:ascii="Times New Roman" w:hAnsi="Times New Roman"/>
          <w:spacing w:val="2"/>
          <w:sz w:val="28"/>
          <w:szCs w:val="28"/>
        </w:rPr>
        <w:t xml:space="preserve">ского языка. Соблюдение норм произношения: долгота и </w:t>
      </w:r>
      <w:r w:rsidRPr="00F63254">
        <w:rPr>
          <w:rFonts w:ascii="Times New Roman" w:hAnsi="Times New Roman"/>
          <w:sz w:val="28"/>
          <w:szCs w:val="28"/>
        </w:rPr>
        <w:t xml:space="preserve">краткость гласных, отсутствие оглушения звонких согласных </w:t>
      </w:r>
      <w:r w:rsidRPr="00F63254">
        <w:rPr>
          <w:rFonts w:ascii="Times New Roman" w:hAnsi="Times New Roman"/>
          <w:spacing w:val="2"/>
          <w:sz w:val="28"/>
          <w:szCs w:val="28"/>
        </w:rPr>
        <w:t xml:space="preserve">в конце слога или слова, отсутствие смягчения согласных перед гласными. Дифтонги. </w:t>
      </w:r>
      <w:r w:rsidRPr="00F63254">
        <w:rPr>
          <w:rFonts w:ascii="Times New Roman" w:hAnsi="Times New Roman"/>
          <w:iCs/>
          <w:spacing w:val="2"/>
          <w:sz w:val="28"/>
          <w:szCs w:val="28"/>
        </w:rPr>
        <w:t>Связующее «r» (there is/there are).</w:t>
      </w:r>
      <w:r w:rsidRPr="00F63254">
        <w:rPr>
          <w:rFonts w:ascii="Times New Roman" w:hAnsi="Times New Roman"/>
          <w:i/>
          <w:iCs/>
          <w:spacing w:val="2"/>
          <w:sz w:val="28"/>
          <w:szCs w:val="28"/>
        </w:rPr>
        <w:t xml:space="preserve"> </w:t>
      </w:r>
      <w:r w:rsidRPr="00F63254">
        <w:rPr>
          <w:rFonts w:ascii="Times New Roman" w:hAnsi="Times New Roman"/>
          <w:spacing w:val="2"/>
          <w:sz w:val="28"/>
          <w:szCs w:val="28"/>
        </w:rPr>
        <w:t>Ударение в слове, фразе.</w:t>
      </w:r>
      <w:r w:rsidRPr="00F63254">
        <w:rPr>
          <w:rFonts w:ascii="Times New Roman" w:hAnsi="Times New Roman"/>
          <w:i/>
          <w:iCs/>
          <w:spacing w:val="2"/>
          <w:sz w:val="28"/>
          <w:szCs w:val="28"/>
        </w:rPr>
        <w:t xml:space="preserve"> </w:t>
      </w:r>
      <w:r w:rsidRPr="00F63254">
        <w:rPr>
          <w:rFonts w:ascii="Times New Roman" w:hAnsi="Times New Roman"/>
          <w:iCs/>
          <w:spacing w:val="2"/>
          <w:sz w:val="28"/>
          <w:szCs w:val="28"/>
        </w:rPr>
        <w:t>Отсутствие ударения на служебных словах (артиклях, союзах, предлогах).</w:t>
      </w:r>
      <w:r w:rsidRPr="00F63254">
        <w:rPr>
          <w:rFonts w:ascii="Times New Roman" w:hAnsi="Times New Roman"/>
          <w:i/>
          <w:iCs/>
          <w:spacing w:val="2"/>
          <w:sz w:val="28"/>
          <w:szCs w:val="28"/>
        </w:rPr>
        <w:t xml:space="preserve"> </w:t>
      </w:r>
      <w:r w:rsidRPr="00F63254">
        <w:rPr>
          <w:rFonts w:ascii="Times New Roman" w:hAnsi="Times New Roman"/>
          <w:iCs/>
          <w:spacing w:val="2"/>
          <w:sz w:val="28"/>
          <w:szCs w:val="28"/>
        </w:rPr>
        <w:t>Членение предложений на смысловые группы.</w:t>
      </w:r>
      <w:r w:rsidRPr="00F63254">
        <w:rPr>
          <w:rFonts w:ascii="Times New Roman" w:hAnsi="Times New Roman"/>
          <w:spacing w:val="2"/>
          <w:sz w:val="28"/>
          <w:szCs w:val="28"/>
        </w:rPr>
        <w:t xml:space="preserve"> Ритмико­интонационные особенности повествовательного, побудительного </w:t>
      </w:r>
      <w:r w:rsidRPr="00F63254">
        <w:rPr>
          <w:rFonts w:ascii="Times New Roman" w:hAnsi="Times New Roman"/>
          <w:sz w:val="28"/>
          <w:szCs w:val="28"/>
        </w:rPr>
        <w:t>и вопросительного (общий и специальный вопрос) предложе</w:t>
      </w:r>
      <w:r w:rsidRPr="00F63254">
        <w:rPr>
          <w:rFonts w:ascii="Times New Roman" w:hAnsi="Times New Roman"/>
          <w:spacing w:val="2"/>
          <w:sz w:val="28"/>
          <w:szCs w:val="28"/>
        </w:rPr>
        <w:t xml:space="preserve">ний. </w:t>
      </w:r>
      <w:r w:rsidRPr="00F63254">
        <w:rPr>
          <w:rFonts w:ascii="Times New Roman" w:hAnsi="Times New Roman"/>
          <w:iCs/>
          <w:spacing w:val="2"/>
          <w:sz w:val="28"/>
          <w:szCs w:val="28"/>
        </w:rPr>
        <w:t xml:space="preserve">Интонация перечисления. </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pacing w:val="-2"/>
          <w:sz w:val="28"/>
          <w:szCs w:val="28"/>
        </w:rPr>
        <w:t xml:space="preserve">Лексическая сторона речи. </w:t>
      </w:r>
      <w:r w:rsidRPr="00F63254">
        <w:rPr>
          <w:rFonts w:ascii="Times New Roman" w:hAnsi="Times New Roman"/>
          <w:spacing w:val="-2"/>
          <w:sz w:val="28"/>
          <w:szCs w:val="28"/>
        </w:rPr>
        <w:t>Лексические единицы, обслу</w:t>
      </w:r>
      <w:r w:rsidRPr="00F63254">
        <w:rPr>
          <w:rFonts w:ascii="Times New Roman" w:hAnsi="Times New Roman"/>
          <w:sz w:val="28"/>
          <w:szCs w:val="28"/>
        </w:rPr>
        <w:t xml:space="preserve">живающие ситуации общения, в пределах тематики начальной школы, в объёме 300 лексических единиц для усвоения, простейшие </w:t>
      </w:r>
      <w:r w:rsidRPr="00F63254">
        <w:rPr>
          <w:rFonts w:ascii="Times New Roman" w:hAnsi="Times New Roman"/>
          <w:spacing w:val="2"/>
          <w:sz w:val="28"/>
          <w:szCs w:val="28"/>
        </w:rPr>
        <w:t xml:space="preserve">устойчивые словосочетания, оценочная лексика и речевые </w:t>
      </w:r>
      <w:r w:rsidRPr="00F63254">
        <w:rPr>
          <w:rFonts w:ascii="Times New Roman" w:hAnsi="Times New Roman"/>
          <w:sz w:val="28"/>
          <w:szCs w:val="28"/>
        </w:rPr>
        <w:t xml:space="preserve">клише как элементы речевого этикета, отражающие культуру англоговорящих стран. Интернациональные слова (например, </w:t>
      </w:r>
      <w:r w:rsidRPr="00F63254">
        <w:rPr>
          <w:rFonts w:ascii="Times New Roman" w:hAnsi="Times New Roman"/>
          <w:spacing w:val="2"/>
          <w:sz w:val="28"/>
          <w:szCs w:val="28"/>
        </w:rPr>
        <w:t xml:space="preserve">doctor, film).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Грамматическая сторона речи. </w:t>
      </w:r>
      <w:r w:rsidRPr="00F63254">
        <w:rPr>
          <w:rFonts w:ascii="Times New Roman" w:hAnsi="Times New Roman"/>
          <w:sz w:val="28"/>
          <w:szCs w:val="28"/>
        </w:rPr>
        <w:t xml:space="preserve">Основные коммуникативные типы предложений: повествовательное, вопросительное, </w:t>
      </w:r>
      <w:r w:rsidRPr="00F63254">
        <w:rPr>
          <w:rFonts w:ascii="Times New Roman" w:hAnsi="Times New Roman"/>
          <w:spacing w:val="2"/>
          <w:sz w:val="28"/>
          <w:szCs w:val="28"/>
        </w:rPr>
        <w:t xml:space="preserve">побудительное. Общий и специальный вопросы. Вопросительные слова: what, who, when, where, why, how. Порядок </w:t>
      </w:r>
      <w:r w:rsidRPr="00F63254">
        <w:rPr>
          <w:rFonts w:ascii="Times New Roman" w:hAnsi="Times New Roman"/>
          <w:sz w:val="28"/>
          <w:szCs w:val="28"/>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w:t>
      </w:r>
      <w:r w:rsidRPr="00F63254">
        <w:rPr>
          <w:rFonts w:ascii="Times New Roman" w:hAnsi="Times New Roman"/>
          <w:sz w:val="28"/>
          <w:szCs w:val="28"/>
        </w:rPr>
        <w:lastRenderedPageBreak/>
        <w:t xml:space="preserve">предложения в утвердительной (Help me, please.) и отрицательной (Don’t be late!) формах. </w:t>
      </w:r>
      <w:r w:rsidRPr="00F63254">
        <w:rPr>
          <w:rFonts w:ascii="Times New Roman" w:hAnsi="Times New Roman"/>
          <w:iCs/>
          <w:sz w:val="28"/>
          <w:szCs w:val="28"/>
        </w:rPr>
        <w:t>Безличные предложения в настоящем времени (It is cold. It’s five o</w:t>
      </w:r>
      <w:r w:rsidRPr="00F63254">
        <w:rPr>
          <w:rFonts w:ascii="Times New Roman" w:hAnsi="Times New Roman"/>
          <w:sz w:val="28"/>
          <w:szCs w:val="28"/>
        </w:rPr>
        <w:t>’</w:t>
      </w:r>
      <w:r w:rsidRPr="00F63254">
        <w:rPr>
          <w:rFonts w:ascii="Times New Roman" w:hAnsi="Times New Roman"/>
          <w:iCs/>
          <w:sz w:val="28"/>
          <w:szCs w:val="28"/>
        </w:rPr>
        <w:t>clock.)</w:t>
      </w:r>
      <w:r w:rsidRPr="00F63254">
        <w:rPr>
          <w:rFonts w:ascii="Times New Roman" w:hAnsi="Times New Roman"/>
          <w:i/>
          <w:iCs/>
          <w:sz w:val="28"/>
          <w:szCs w:val="28"/>
        </w:rPr>
        <w:t>.</w:t>
      </w:r>
      <w:r w:rsidRPr="00F63254">
        <w:rPr>
          <w:rFonts w:ascii="Times New Roman" w:hAnsi="Times New Roman"/>
          <w:sz w:val="28"/>
          <w:szCs w:val="28"/>
        </w:rPr>
        <w:t xml:space="preserve"> Предложения с оборотом there is/there are. Простые распространённые предложения. Предложения </w:t>
      </w:r>
      <w:r w:rsidRPr="00F63254">
        <w:rPr>
          <w:rFonts w:ascii="Times New Roman" w:hAnsi="Times New Roman"/>
          <w:spacing w:val="2"/>
          <w:sz w:val="28"/>
          <w:szCs w:val="28"/>
        </w:rPr>
        <w:t xml:space="preserve">с однородными членами.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Глагольные конструкции I’d like to… Существительные в единственном и множественном числе (образованные по </w:t>
      </w:r>
      <w:r w:rsidRPr="00F63254">
        <w:rPr>
          <w:rFonts w:ascii="Times New Roman" w:hAnsi="Times New Roman"/>
          <w:sz w:val="28"/>
          <w:szCs w:val="28"/>
        </w:rPr>
        <w:t xml:space="preserve">правилу и исключения), существительные с неопределённым, определённым и нулевым артиклем. </w:t>
      </w:r>
    </w:p>
    <w:p w:rsidR="00951472" w:rsidRPr="00F63254" w:rsidRDefault="00951472" w:rsidP="00951472">
      <w:pPr>
        <w:pStyle w:val="af"/>
        <w:spacing w:line="360" w:lineRule="auto"/>
        <w:ind w:firstLine="709"/>
        <w:rPr>
          <w:rFonts w:ascii="Times New Roman" w:hAnsi="Times New Roman"/>
          <w:iCs/>
          <w:sz w:val="28"/>
          <w:szCs w:val="28"/>
        </w:rPr>
      </w:pPr>
      <w:r w:rsidRPr="00F63254">
        <w:rPr>
          <w:rFonts w:ascii="Times New Roman" w:hAnsi="Times New Roman"/>
          <w:sz w:val="28"/>
          <w:szCs w:val="28"/>
        </w:rPr>
        <w:t xml:space="preserve">Местоимения: личные (в именительном и объектном падежах), притяжательные, вопросительные, указательные (this/these, that/those), </w:t>
      </w:r>
      <w:r w:rsidRPr="00F63254">
        <w:rPr>
          <w:rFonts w:ascii="Times New Roman" w:hAnsi="Times New Roman"/>
          <w:iCs/>
          <w:sz w:val="28"/>
          <w:szCs w:val="28"/>
        </w:rPr>
        <w:t>неопределённые (some, any — некоторые случаи употребления).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Cs/>
          <w:spacing w:val="2"/>
          <w:sz w:val="28"/>
          <w:szCs w:val="28"/>
        </w:rPr>
        <w:t>Наречия</w:t>
      </w:r>
      <w:r w:rsidRPr="00F63254">
        <w:rPr>
          <w:rFonts w:ascii="Times New Roman" w:hAnsi="Times New Roman"/>
          <w:iCs/>
          <w:spacing w:val="2"/>
          <w:sz w:val="28"/>
          <w:szCs w:val="28"/>
          <w:lang w:val="en-US"/>
        </w:rPr>
        <w:t xml:space="preserve"> </w:t>
      </w:r>
      <w:r w:rsidRPr="00F63254">
        <w:rPr>
          <w:rFonts w:ascii="Times New Roman" w:hAnsi="Times New Roman"/>
          <w:iCs/>
          <w:spacing w:val="2"/>
          <w:sz w:val="28"/>
          <w:szCs w:val="28"/>
        </w:rPr>
        <w:t>времени</w:t>
      </w:r>
      <w:r w:rsidRPr="00F63254">
        <w:rPr>
          <w:rFonts w:ascii="Times New Roman" w:hAnsi="Times New Roman"/>
          <w:iCs/>
          <w:spacing w:val="2"/>
          <w:sz w:val="28"/>
          <w:szCs w:val="28"/>
          <w:lang w:val="en-US"/>
        </w:rPr>
        <w:t xml:space="preserve"> (yesterday, tomorrow, never, usually, </w:t>
      </w:r>
      <w:r w:rsidRPr="00F63254">
        <w:rPr>
          <w:rFonts w:ascii="Times New Roman" w:hAnsi="Times New Roman"/>
          <w:iCs/>
          <w:sz w:val="28"/>
          <w:szCs w:val="28"/>
          <w:lang w:val="en-US"/>
        </w:rPr>
        <w:t xml:space="preserve">often, sometimes). </w:t>
      </w:r>
      <w:r w:rsidRPr="00F63254">
        <w:rPr>
          <w:rFonts w:ascii="Times New Roman" w:hAnsi="Times New Roman"/>
          <w:iCs/>
          <w:sz w:val="28"/>
          <w:szCs w:val="28"/>
        </w:rPr>
        <w:t>Наречия степени (much, little, very).</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Количественные числительные (до 100), порядковые числительные (до 10).</w:t>
      </w:r>
    </w:p>
    <w:p w:rsidR="00951472" w:rsidRPr="00F63254" w:rsidRDefault="00951472" w:rsidP="00951472">
      <w:pPr>
        <w:pStyle w:val="af"/>
        <w:spacing w:line="360" w:lineRule="auto"/>
        <w:ind w:firstLine="709"/>
        <w:rPr>
          <w:rFonts w:ascii="Times New Roman" w:hAnsi="Times New Roman"/>
          <w:b/>
          <w:bCs/>
          <w:i/>
          <w:iCs/>
          <w:sz w:val="28"/>
          <w:szCs w:val="28"/>
          <w:lang w:val="en-US"/>
        </w:rPr>
      </w:pPr>
      <w:r w:rsidRPr="00F63254">
        <w:rPr>
          <w:rFonts w:ascii="Times New Roman" w:hAnsi="Times New Roman"/>
          <w:spacing w:val="2"/>
          <w:sz w:val="28"/>
          <w:szCs w:val="28"/>
        </w:rPr>
        <w:t>Наиболее</w:t>
      </w:r>
      <w:r w:rsidRPr="00F63254">
        <w:rPr>
          <w:rFonts w:ascii="Times New Roman" w:hAnsi="Times New Roman"/>
          <w:spacing w:val="2"/>
          <w:sz w:val="28"/>
          <w:szCs w:val="28"/>
          <w:lang w:val="en-US"/>
        </w:rPr>
        <w:t xml:space="preserve"> </w:t>
      </w:r>
      <w:r w:rsidRPr="00F63254">
        <w:rPr>
          <w:rFonts w:ascii="Times New Roman" w:hAnsi="Times New Roman"/>
          <w:spacing w:val="2"/>
          <w:sz w:val="28"/>
          <w:szCs w:val="28"/>
        </w:rPr>
        <w:t>употребительные</w:t>
      </w:r>
      <w:r w:rsidRPr="00F63254">
        <w:rPr>
          <w:rFonts w:ascii="Times New Roman" w:hAnsi="Times New Roman"/>
          <w:spacing w:val="2"/>
          <w:sz w:val="28"/>
          <w:szCs w:val="28"/>
          <w:lang w:val="en-US"/>
        </w:rPr>
        <w:t xml:space="preserve"> </w:t>
      </w:r>
      <w:r w:rsidRPr="00F63254">
        <w:rPr>
          <w:rFonts w:ascii="Times New Roman" w:hAnsi="Times New Roman"/>
          <w:spacing w:val="2"/>
          <w:sz w:val="28"/>
          <w:szCs w:val="28"/>
        </w:rPr>
        <w:t>предлоги</w:t>
      </w:r>
      <w:r w:rsidRPr="00F63254">
        <w:rPr>
          <w:rFonts w:ascii="Times New Roman" w:hAnsi="Times New Roman"/>
          <w:spacing w:val="2"/>
          <w:sz w:val="28"/>
          <w:szCs w:val="28"/>
          <w:lang w:val="en-US"/>
        </w:rPr>
        <w:t xml:space="preserve">: in, on, at, into, to, </w:t>
      </w:r>
      <w:r w:rsidRPr="00F63254">
        <w:rPr>
          <w:rFonts w:ascii="Times New Roman" w:hAnsi="Times New Roman"/>
          <w:sz w:val="28"/>
          <w:szCs w:val="28"/>
          <w:lang w:val="en-US"/>
        </w:rPr>
        <w:t>from, of, with.</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Социокультурная осведомлённость</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В процессе обучения иностранному языку в начальной школе обучающиеся знакомятся: с названиями стран из</w:t>
      </w:r>
      <w:r w:rsidRPr="00F63254">
        <w:rPr>
          <w:rFonts w:ascii="Times New Roman" w:hAnsi="Times New Roman"/>
          <w:sz w:val="28"/>
          <w:szCs w:val="28"/>
        </w:rPr>
        <w:t xml:space="preserve">учаемого языка; с некоторыми литературными персонажами </w:t>
      </w:r>
      <w:r w:rsidRPr="00F63254">
        <w:rPr>
          <w:rFonts w:ascii="Times New Roman" w:hAnsi="Times New Roman"/>
          <w:spacing w:val="2"/>
          <w:sz w:val="28"/>
          <w:szCs w:val="28"/>
        </w:rPr>
        <w:t xml:space="preserve">популярных детских произведений; с сюжетами некоторых популярных сказок, а также небольшими произведениями </w:t>
      </w:r>
      <w:r w:rsidRPr="00F63254">
        <w:rPr>
          <w:rFonts w:ascii="Times New Roman" w:hAnsi="Times New Roman"/>
          <w:sz w:val="28"/>
          <w:szCs w:val="28"/>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951472" w:rsidRPr="00081B14" w:rsidRDefault="00951472" w:rsidP="00951472">
      <w:pPr>
        <w:pStyle w:val="4"/>
        <w:spacing w:before="0" w:after="0" w:line="360" w:lineRule="auto"/>
        <w:rPr>
          <w:rFonts w:ascii="Times New Roman" w:hAnsi="Times New Roman" w:cs="Times New Roman"/>
          <w:b/>
          <w:sz w:val="28"/>
          <w:szCs w:val="28"/>
        </w:rPr>
      </w:pPr>
      <w:r w:rsidRPr="00081B14">
        <w:rPr>
          <w:rFonts w:ascii="Times New Roman" w:hAnsi="Times New Roman" w:cs="Times New Roman"/>
          <w:b/>
          <w:sz w:val="28"/>
          <w:szCs w:val="28"/>
        </w:rPr>
        <w:t>4. Математика</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Числа и величины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Счёт предметов. Чтение и запись чисел от нуля до миллиона. Классы и разряды. Представление многозначных чисел в виде суммы разрядных слагаемых. Сравнение и упорядочение чисел, знаки сравнения.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Измерение величин; сравнение и упорядочение величин. Единицы массы (грамм, килограмм, центнер, тонна), вместимости (литр), времени (секунда, </w:t>
      </w:r>
      <w:r w:rsidRPr="00F63254">
        <w:rPr>
          <w:rFonts w:ascii="Times New Roman" w:hAnsi="Times New Roman"/>
          <w:sz w:val="28"/>
          <w:szCs w:val="28"/>
        </w:rPr>
        <w:lastRenderedPageBreak/>
        <w:t>минута, час). Соотношения между единицами измерения однородных величин. Сравне</w:t>
      </w:r>
      <w:r w:rsidRPr="00F63254">
        <w:rPr>
          <w:rFonts w:ascii="Times New Roman" w:hAnsi="Times New Roman"/>
          <w:spacing w:val="2"/>
          <w:sz w:val="28"/>
          <w:szCs w:val="28"/>
        </w:rPr>
        <w:t xml:space="preserve">ние и упорядочение однородных величин. Доля величины </w:t>
      </w:r>
      <w:r w:rsidRPr="00F63254">
        <w:rPr>
          <w:rFonts w:ascii="Times New Roman" w:hAnsi="Times New Roman"/>
          <w:sz w:val="28"/>
          <w:szCs w:val="28"/>
        </w:rPr>
        <w:t>(половина, треть, четверть, десятая, сотая, тысячная).</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Арифметические действия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Сложение, вычитание, умножение и деление. Названия </w:t>
      </w:r>
      <w:r w:rsidRPr="00F63254">
        <w:rPr>
          <w:rFonts w:ascii="Times New Roman" w:hAnsi="Times New Roman"/>
          <w:sz w:val="28"/>
          <w:szCs w:val="28"/>
        </w:rPr>
        <w:t>компонентов арифметических действий, знаки действий. Таблица сложения. Таблица умножения. Связь между сложени</w:t>
      </w:r>
      <w:r w:rsidRPr="00F63254">
        <w:rPr>
          <w:rFonts w:ascii="Times New Roman" w:hAnsi="Times New Roman"/>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F63254">
        <w:rPr>
          <w:rFonts w:ascii="Times New Roman" w:hAnsi="Times New Roman"/>
          <w:sz w:val="28"/>
          <w:szCs w:val="28"/>
        </w:rPr>
        <w:t>с остатком.</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F63254">
        <w:rPr>
          <w:rFonts w:ascii="Times New Roman" w:hAnsi="Times New Roman"/>
          <w:spacing w:val="2"/>
          <w:sz w:val="28"/>
          <w:szCs w:val="28"/>
        </w:rPr>
        <w:t>свойств арифметических действий в вычислениях (переста</w:t>
      </w:r>
      <w:r w:rsidRPr="00F63254">
        <w:rPr>
          <w:rFonts w:ascii="Times New Roman" w:hAnsi="Times New Roman"/>
          <w:sz w:val="28"/>
          <w:szCs w:val="28"/>
        </w:rPr>
        <w:t>новка и группировка слагаемых в сумме, множителей в произведении; умножение суммы и разности на число).</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Алгоритмы письменного сложения, вычитания, умножения и деления многозначных чисел.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Способы проверки правильности вычислений (алгоритм, </w:t>
      </w:r>
      <w:r w:rsidRPr="00F63254">
        <w:rPr>
          <w:rFonts w:ascii="Times New Roman" w:hAnsi="Times New Roman"/>
          <w:sz w:val="28"/>
          <w:szCs w:val="28"/>
        </w:rPr>
        <w:t>обратное действие, оценка достоверности, прикидки результата, вычисление на калькуляторе).</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Работа с текстовыми задачами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Решение текстовых задач арифметическим способом. Зада</w:t>
      </w:r>
      <w:r w:rsidRPr="00F63254">
        <w:rPr>
          <w:rFonts w:ascii="Times New Roman" w:hAnsi="Times New Roman"/>
          <w:sz w:val="28"/>
          <w:szCs w:val="28"/>
        </w:rPr>
        <w:t>чи, содержащие отношения «больше (меньше) на…», «больше (меньше) в…». Зависимости между величинами, характеризу</w:t>
      </w:r>
      <w:r w:rsidRPr="00F63254">
        <w:rPr>
          <w:rFonts w:ascii="Times New Roman" w:hAnsi="Times New Roman"/>
          <w:spacing w:val="2"/>
          <w:sz w:val="28"/>
          <w:szCs w:val="28"/>
        </w:rPr>
        <w:t>ющими процессы движения, работы, купли</w:t>
      </w:r>
      <w:r w:rsidRPr="00F63254">
        <w:rPr>
          <w:rFonts w:ascii="Times New Roman" w:hAnsi="Times New Roman"/>
          <w:spacing w:val="2"/>
          <w:sz w:val="28"/>
          <w:szCs w:val="28"/>
        </w:rPr>
        <w:noBreakHyphen/>
        <w:t>продажи и</w:t>
      </w:r>
      <w:r w:rsidRPr="00F63254">
        <w:rPr>
          <w:rFonts w:ascii="Times New Roman" w:hAnsi="Times New Roman"/>
          <w:spacing w:val="2"/>
          <w:sz w:val="28"/>
          <w:szCs w:val="28"/>
        </w:rPr>
        <w:t> </w:t>
      </w:r>
      <w:r w:rsidRPr="00F63254">
        <w:rPr>
          <w:rFonts w:ascii="Times New Roman" w:hAnsi="Times New Roman"/>
          <w:spacing w:val="2"/>
          <w:sz w:val="28"/>
          <w:szCs w:val="28"/>
        </w:rPr>
        <w:t xml:space="preserve">др. </w:t>
      </w:r>
      <w:r w:rsidRPr="00F63254">
        <w:rPr>
          <w:rFonts w:ascii="Times New Roman" w:hAnsi="Times New Roman"/>
          <w:sz w:val="28"/>
          <w:szCs w:val="28"/>
        </w:rPr>
        <w:t>Скорость, время, путь; объём работы, время, производительность труда; количество товара, его цена и стоимость и</w:t>
      </w:r>
      <w:r w:rsidRPr="00F63254">
        <w:rPr>
          <w:rFonts w:ascii="Times New Roman" w:hAnsi="Times New Roman"/>
          <w:sz w:val="28"/>
          <w:szCs w:val="28"/>
        </w:rPr>
        <w:t> </w:t>
      </w:r>
      <w:r w:rsidRPr="00F63254">
        <w:rPr>
          <w:rFonts w:ascii="Times New Roman" w:hAnsi="Times New Roman"/>
          <w:sz w:val="28"/>
          <w:szCs w:val="28"/>
        </w:rPr>
        <w:t xml:space="preserve">др. </w:t>
      </w:r>
      <w:r w:rsidRPr="00F63254">
        <w:rPr>
          <w:rFonts w:ascii="Times New Roman" w:hAnsi="Times New Roman"/>
          <w:spacing w:val="2"/>
          <w:sz w:val="28"/>
          <w:szCs w:val="28"/>
        </w:rPr>
        <w:t xml:space="preserve">Планирование хода решения задачи. Представление текста </w:t>
      </w:r>
      <w:r w:rsidRPr="00F63254">
        <w:rPr>
          <w:rFonts w:ascii="Times New Roman" w:hAnsi="Times New Roman"/>
          <w:sz w:val="28"/>
          <w:szCs w:val="28"/>
        </w:rPr>
        <w:t>задачи (схема, таблица и другие модели).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Задачи на нахождение доли целого и целого по его доле.</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pacing w:val="2"/>
          <w:sz w:val="28"/>
          <w:szCs w:val="28"/>
        </w:rPr>
        <w:t>Пространственные отношения. Геометрические фи</w:t>
      </w:r>
      <w:r w:rsidRPr="00F63254">
        <w:rPr>
          <w:rFonts w:ascii="Times New Roman" w:hAnsi="Times New Roman"/>
          <w:b/>
          <w:bCs/>
          <w:i/>
          <w:iCs/>
          <w:sz w:val="28"/>
          <w:szCs w:val="28"/>
        </w:rPr>
        <w:t>гуры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lastRenderedPageBreak/>
        <w:t xml:space="preserve">Взаимное расположение предметов в пространстве и на плоскости (выше—ниже, слева—справа, сверху—снизу, ближе—дальше, между и пр.). Распознавание и изображение </w:t>
      </w:r>
      <w:r w:rsidRPr="00F63254">
        <w:rPr>
          <w:rFonts w:ascii="Times New Roman" w:hAnsi="Times New Roman"/>
          <w:sz w:val="28"/>
          <w:szCs w:val="28"/>
        </w:rPr>
        <w:t>геометрических фигур: точка, линия (кривая, прямая), отрезок, ломаная, угол, многоугольник, треугольник, прямоуголь</w:t>
      </w:r>
      <w:r w:rsidRPr="00F63254">
        <w:rPr>
          <w:rFonts w:ascii="Times New Roman" w:hAnsi="Times New Roman"/>
          <w:spacing w:val="2"/>
          <w:sz w:val="28"/>
          <w:szCs w:val="28"/>
        </w:rPr>
        <w:t xml:space="preserve">ник, квадрат, окружность, круг. Использование чертёжных инструментов для выполнения построений. Геометрические формы в окружающем мире. Распознавание и называние: </w:t>
      </w:r>
      <w:r w:rsidRPr="00F63254">
        <w:rPr>
          <w:rFonts w:ascii="Times New Roman" w:hAnsi="Times New Roman"/>
          <w:sz w:val="28"/>
          <w:szCs w:val="28"/>
        </w:rPr>
        <w:t>куб, шар, параллелепипед, пирамида, цилиндр, конус.</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Геометрические величины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Геометрические величины и их измерение. Измерение </w:t>
      </w:r>
      <w:r w:rsidRPr="00F63254">
        <w:rPr>
          <w:rFonts w:ascii="Times New Roman" w:hAnsi="Times New Roman"/>
          <w:sz w:val="28"/>
          <w:szCs w:val="28"/>
        </w:rPr>
        <w:t>длины отрезка. Единицы длины (мм, см, дм, м, км). Периметр. Вычисление периметра многоугольника.</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Площадь геометрической фигуры. Единицы площади (см</w:t>
      </w:r>
      <w:r w:rsidRPr="00F63254">
        <w:rPr>
          <w:rFonts w:ascii="Times New Roman" w:hAnsi="Times New Roman"/>
          <w:sz w:val="28"/>
          <w:szCs w:val="28"/>
          <w:vertAlign w:val="superscript"/>
        </w:rPr>
        <w:t>2</w:t>
      </w:r>
      <w:r w:rsidRPr="00F63254">
        <w:rPr>
          <w:rFonts w:ascii="Times New Roman" w:hAnsi="Times New Roman"/>
          <w:sz w:val="28"/>
          <w:szCs w:val="28"/>
        </w:rPr>
        <w:t xml:space="preserve">, </w:t>
      </w:r>
      <w:r w:rsidRPr="00F63254">
        <w:rPr>
          <w:rFonts w:ascii="Times New Roman" w:hAnsi="Times New Roman"/>
          <w:spacing w:val="2"/>
          <w:sz w:val="28"/>
          <w:szCs w:val="28"/>
        </w:rPr>
        <w:t>дм</w:t>
      </w:r>
      <w:r w:rsidRPr="00F63254">
        <w:rPr>
          <w:rFonts w:ascii="Times New Roman" w:hAnsi="Times New Roman"/>
          <w:spacing w:val="2"/>
          <w:sz w:val="28"/>
          <w:szCs w:val="28"/>
          <w:vertAlign w:val="superscript"/>
        </w:rPr>
        <w:t>2</w:t>
      </w:r>
      <w:r w:rsidRPr="00F63254">
        <w:rPr>
          <w:rFonts w:ascii="Times New Roman" w:hAnsi="Times New Roman"/>
          <w:spacing w:val="2"/>
          <w:sz w:val="28"/>
          <w:szCs w:val="28"/>
        </w:rPr>
        <w:t>, м</w:t>
      </w:r>
      <w:r w:rsidRPr="00F63254">
        <w:rPr>
          <w:rFonts w:ascii="Times New Roman" w:hAnsi="Times New Roman"/>
          <w:spacing w:val="2"/>
          <w:sz w:val="28"/>
          <w:szCs w:val="28"/>
          <w:vertAlign w:val="superscript"/>
        </w:rPr>
        <w:t>2</w:t>
      </w:r>
      <w:r w:rsidRPr="00F63254">
        <w:rPr>
          <w:rFonts w:ascii="Times New Roman" w:hAnsi="Times New Roman"/>
          <w:spacing w:val="2"/>
          <w:sz w:val="28"/>
          <w:szCs w:val="28"/>
        </w:rPr>
        <w:t xml:space="preserve">). </w:t>
      </w:r>
      <w:r w:rsidRPr="00F63254">
        <w:rPr>
          <w:rFonts w:ascii="Times New Roman" w:hAnsi="Times New Roman"/>
          <w:sz w:val="28"/>
          <w:szCs w:val="28"/>
        </w:rPr>
        <w:t>Вычисление площади прямоугольника.</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Работа с информацией</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Сбор и представление информации, связанной со счётом </w:t>
      </w:r>
      <w:r w:rsidRPr="00F63254">
        <w:rPr>
          <w:rFonts w:ascii="Times New Roman" w:hAnsi="Times New Roman"/>
          <w:spacing w:val="2"/>
          <w:sz w:val="28"/>
          <w:szCs w:val="28"/>
        </w:rPr>
        <w:t xml:space="preserve">(пересчётом), измерением величин; фиксирование, анализ </w:t>
      </w:r>
      <w:r w:rsidRPr="00F63254">
        <w:rPr>
          <w:rFonts w:ascii="Times New Roman" w:hAnsi="Times New Roman"/>
          <w:sz w:val="28"/>
          <w:szCs w:val="28"/>
        </w:rPr>
        <w:t>полученной информации.</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spacing w:val="-2"/>
          <w:sz w:val="28"/>
          <w:szCs w:val="28"/>
        </w:rPr>
        <w:t>Построение простейших выражений с помощью логических связок и слов («и»; «не»; «если… то…»; «верно/неверно, что…»; «каждый»; «все»; «некоторые»).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Составление конечной последовательности (цепочки) пред</w:t>
      </w:r>
      <w:r w:rsidRPr="00F63254">
        <w:rPr>
          <w:rFonts w:ascii="Times New Roman" w:hAnsi="Times New Roman"/>
          <w:spacing w:val="2"/>
          <w:sz w:val="28"/>
          <w:szCs w:val="28"/>
        </w:rPr>
        <w:t>метов, чисел, геометрических фигур и</w:t>
      </w:r>
      <w:r w:rsidRPr="00F63254">
        <w:rPr>
          <w:rFonts w:ascii="Times New Roman" w:hAnsi="Times New Roman"/>
          <w:spacing w:val="2"/>
          <w:sz w:val="28"/>
          <w:szCs w:val="28"/>
        </w:rPr>
        <w:t> </w:t>
      </w:r>
      <w:r w:rsidRPr="00F63254">
        <w:rPr>
          <w:rFonts w:ascii="Times New Roman" w:hAnsi="Times New Roman"/>
          <w:spacing w:val="2"/>
          <w:sz w:val="28"/>
          <w:szCs w:val="28"/>
        </w:rPr>
        <w:t xml:space="preserve">др. по правилу. </w:t>
      </w:r>
      <w:r w:rsidRPr="00F63254">
        <w:rPr>
          <w:rFonts w:ascii="Times New Roman" w:hAnsi="Times New Roman"/>
          <w:sz w:val="28"/>
          <w:szCs w:val="28"/>
        </w:rPr>
        <w:t>Составление, запись и выполнение простого алгоритма, плана поиска информации.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Чтение и заполнение таблицы. Интерпретация данных </w:t>
      </w:r>
      <w:r w:rsidRPr="00F63254">
        <w:rPr>
          <w:rFonts w:ascii="Times New Roman" w:hAnsi="Times New Roman"/>
          <w:sz w:val="28"/>
          <w:szCs w:val="28"/>
        </w:rPr>
        <w:t>таблицы. Чтение столбчатой диаграммы. Создание простейшей информационной модели (схема, таблица, цепочка).</w:t>
      </w:r>
    </w:p>
    <w:p w:rsidR="00951472" w:rsidRPr="00081B14" w:rsidRDefault="00951472" w:rsidP="00951472">
      <w:pPr>
        <w:pStyle w:val="4"/>
        <w:spacing w:before="0" w:after="0" w:line="360" w:lineRule="auto"/>
        <w:rPr>
          <w:rFonts w:ascii="Times New Roman" w:hAnsi="Times New Roman" w:cs="Times New Roman"/>
          <w:b/>
          <w:sz w:val="28"/>
          <w:szCs w:val="28"/>
        </w:rPr>
      </w:pPr>
      <w:r w:rsidRPr="00081B14">
        <w:rPr>
          <w:rFonts w:ascii="Times New Roman" w:hAnsi="Times New Roman" w:cs="Times New Roman"/>
          <w:b/>
          <w:sz w:val="28"/>
          <w:szCs w:val="28"/>
        </w:rPr>
        <w:t>5. Окружающий мир (Человек, природа, общество)</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Человек и природа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Природа — это то, что нас окружает, но не создано челове</w:t>
      </w:r>
      <w:r w:rsidRPr="00F63254">
        <w:rPr>
          <w:rFonts w:ascii="Times New Roman" w:hAnsi="Times New Roman"/>
          <w:sz w:val="28"/>
          <w:szCs w:val="28"/>
        </w:rPr>
        <w:t xml:space="preserve">ком. Природные объекты и предметы, созданные человеком. Неживая и живая природа. </w:t>
      </w:r>
      <w:r w:rsidRPr="00F63254">
        <w:rPr>
          <w:rFonts w:ascii="Times New Roman" w:hAnsi="Times New Roman"/>
          <w:sz w:val="28"/>
          <w:szCs w:val="28"/>
        </w:rPr>
        <w:lastRenderedPageBreak/>
        <w:t>Признаки предметов (цвет, форма, сравнительные размеры и</w:t>
      </w:r>
      <w:r w:rsidRPr="00F63254">
        <w:rPr>
          <w:rFonts w:ascii="Times New Roman" w:hAnsi="Times New Roman"/>
          <w:sz w:val="28"/>
          <w:szCs w:val="28"/>
        </w:rPr>
        <w:t> </w:t>
      </w:r>
      <w:r w:rsidRPr="00F63254">
        <w:rPr>
          <w:rFonts w:ascii="Times New Roman" w:hAnsi="Times New Roman"/>
          <w:sz w:val="28"/>
          <w:szCs w:val="28"/>
        </w:rPr>
        <w:t>др.). Расположение предметов в пространстве (право, лево, верх, низ и пр.). Примеры явлений природы: смена времён года, снегопад, листопад, перелёты птиц, смена времени суток, рассвет, закат, ветер, дождь, гроза.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Вещество — то, из чего состоят все природные объекты </w:t>
      </w:r>
      <w:r w:rsidRPr="00F63254">
        <w:rPr>
          <w:rFonts w:ascii="Times New Roman" w:hAnsi="Times New Roman"/>
          <w:spacing w:val="2"/>
          <w:sz w:val="28"/>
          <w:szCs w:val="28"/>
        </w:rPr>
        <w:t xml:space="preserve">и предметы. Разнообразие веществ в окружающем мире. </w:t>
      </w:r>
      <w:r w:rsidRPr="00F63254">
        <w:rPr>
          <w:rFonts w:ascii="Times New Roman" w:hAnsi="Times New Roman"/>
          <w:sz w:val="28"/>
          <w:szCs w:val="28"/>
        </w:rPr>
        <w:t>Примеры веществ: соль, сахар, вода, природный газ. Твёрдые тела, жидкости, газы. Простейшие практические работы с веществами, жидкостями, газами.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Звёзды и планеты. </w:t>
      </w:r>
      <w:r w:rsidRPr="00F63254">
        <w:rPr>
          <w:rFonts w:ascii="Times New Roman" w:hAnsi="Times New Roman"/>
          <w:iCs/>
          <w:spacing w:val="2"/>
          <w:sz w:val="28"/>
          <w:szCs w:val="28"/>
        </w:rPr>
        <w:t>Солнце</w:t>
      </w:r>
      <w:r w:rsidRPr="00F63254">
        <w:rPr>
          <w:rFonts w:ascii="Times New Roman" w:hAnsi="Times New Roman"/>
          <w:spacing w:val="2"/>
          <w:sz w:val="28"/>
          <w:szCs w:val="28"/>
        </w:rPr>
        <w:t xml:space="preserve"> — </w:t>
      </w:r>
      <w:r w:rsidRPr="00F63254">
        <w:rPr>
          <w:rFonts w:ascii="Times New Roman" w:hAnsi="Times New Roman"/>
          <w:iCs/>
          <w:spacing w:val="2"/>
          <w:sz w:val="28"/>
          <w:szCs w:val="28"/>
        </w:rPr>
        <w:t>ближайшая к нам звез</w:t>
      </w:r>
      <w:r w:rsidRPr="00F63254">
        <w:rPr>
          <w:rFonts w:ascii="Times New Roman" w:hAnsi="Times New Roman"/>
          <w:iCs/>
          <w:sz w:val="28"/>
          <w:szCs w:val="28"/>
        </w:rPr>
        <w:t xml:space="preserve">да, источник света и тепла для всего живого на Земле. </w:t>
      </w:r>
      <w:r w:rsidRPr="00F63254">
        <w:rPr>
          <w:rFonts w:ascii="Times New Roman" w:hAnsi="Times New Roman"/>
          <w:spacing w:val="2"/>
          <w:sz w:val="28"/>
          <w:szCs w:val="28"/>
        </w:rPr>
        <w:t>Земля — планета, общее представление о форме и размерах Земли. Глобус как модель Земли. Географическая кар</w:t>
      </w:r>
      <w:r w:rsidRPr="00F63254">
        <w:rPr>
          <w:rFonts w:ascii="Times New Roman" w:hAnsi="Times New Roman"/>
          <w:sz w:val="28"/>
          <w:szCs w:val="28"/>
        </w:rPr>
        <w:t xml:space="preserve">та и план. Материки и океаны, их названия, расположение на глобусе и карте. </w:t>
      </w:r>
      <w:r w:rsidRPr="00F63254">
        <w:rPr>
          <w:rFonts w:ascii="Times New Roman" w:hAnsi="Times New Roman"/>
          <w:iCs/>
          <w:sz w:val="28"/>
          <w:szCs w:val="28"/>
        </w:rPr>
        <w:t>Важнейшие природные объекты своей страны, района</w:t>
      </w:r>
      <w:r w:rsidRPr="00F63254">
        <w:rPr>
          <w:rFonts w:ascii="Times New Roman" w:hAnsi="Times New Roman"/>
          <w:sz w:val="28"/>
          <w:szCs w:val="28"/>
        </w:rPr>
        <w:t>. Ориентирование на местности. Компас.</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Смена дня и ночи на Земле. Вращение Земли как при</w:t>
      </w:r>
      <w:r w:rsidRPr="00F63254">
        <w:rPr>
          <w:rFonts w:ascii="Times New Roman" w:hAnsi="Times New Roman"/>
          <w:spacing w:val="2"/>
          <w:sz w:val="28"/>
          <w:szCs w:val="28"/>
        </w:rPr>
        <w:t xml:space="preserve">чина смены дня и ночи. Времена года, их особенности (на основе наблюдений). </w:t>
      </w:r>
      <w:r w:rsidRPr="00F63254">
        <w:rPr>
          <w:rFonts w:ascii="Times New Roman" w:hAnsi="Times New Roman"/>
          <w:iCs/>
          <w:sz w:val="28"/>
          <w:szCs w:val="28"/>
        </w:rPr>
        <w:t>Обращение Земли вокруг Солнца как причина смены времён года</w:t>
      </w:r>
      <w:r w:rsidRPr="00F63254">
        <w:rPr>
          <w:rFonts w:ascii="Times New Roman" w:hAnsi="Times New Roman"/>
          <w:sz w:val="28"/>
          <w:szCs w:val="28"/>
        </w:rPr>
        <w:t>. Смена времён года в родном крае на основе наблюдений.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Погода, её составляющие (температура воздуха, облачность, </w:t>
      </w:r>
      <w:r w:rsidRPr="00F63254">
        <w:rPr>
          <w:rFonts w:ascii="Times New Roman" w:hAnsi="Times New Roman"/>
          <w:sz w:val="28"/>
          <w:szCs w:val="28"/>
        </w:rPr>
        <w:t xml:space="preserve">осадки, ветер). Наблюдение за погодой своего края.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Водоёмы, их разнообразие (океан, море, река, озеро, </w:t>
      </w:r>
      <w:r w:rsidRPr="00F63254">
        <w:rPr>
          <w:rFonts w:ascii="Times New Roman" w:hAnsi="Times New Roman"/>
          <w:sz w:val="28"/>
          <w:szCs w:val="28"/>
        </w:rPr>
        <w:t>пруд, болото); использование человеком. Водоёмы родного края (названия, краткая характеристика на основе наблюдений).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Воздух — смесь газов. Свойства воздуха. Значение воздуха для растений, животных, человека. Охрана, бережное использование  воздуха.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lastRenderedPageBreak/>
        <w:t xml:space="preserve">Вода. Свойства воды. Состояния воды, её распространение </w:t>
      </w:r>
      <w:r w:rsidRPr="00F63254">
        <w:rPr>
          <w:rFonts w:ascii="Times New Roman" w:hAnsi="Times New Roman"/>
          <w:sz w:val="28"/>
          <w:szCs w:val="28"/>
        </w:rPr>
        <w:t>в природе, значение для живых организмов и хозяйственной жизни человека. Круговорот воды в природе. Охрана, бережное использование  воды.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Почва, её состав, значение для живой природы и для </w:t>
      </w:r>
      <w:r w:rsidRPr="00F63254">
        <w:rPr>
          <w:rFonts w:ascii="Times New Roman" w:hAnsi="Times New Roman"/>
          <w:sz w:val="28"/>
          <w:szCs w:val="28"/>
        </w:rPr>
        <w:t>хозяйственной жизни человека. Охрана, бережное использование почв.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F63254">
        <w:rPr>
          <w:rFonts w:ascii="Times New Roman" w:hAnsi="Times New Roman"/>
          <w:spacing w:val="2"/>
          <w:sz w:val="28"/>
          <w:szCs w:val="28"/>
        </w:rPr>
        <w:t xml:space="preserve">ста растений, фиксация изменений. Деревья, кустарники, </w:t>
      </w:r>
      <w:r w:rsidRPr="00F63254">
        <w:rPr>
          <w:rFonts w:ascii="Times New Roman" w:hAnsi="Times New Roman"/>
          <w:sz w:val="28"/>
          <w:szCs w:val="28"/>
        </w:rPr>
        <w:t>травы. Дикорастущие, культурные и комнатные растения. Роль растений в природе и жизни людей, бережное отношение человека к дикорастущим растениям, уход за комнатными и культурными растениям. Растения родного края, названия и краткая характеристика на основе наблюдений.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Грибы: съедобные и ядовитые. Правила сбора грибов.</w:t>
      </w:r>
    </w:p>
    <w:p w:rsidR="00951472" w:rsidRPr="00F63254" w:rsidRDefault="00951472" w:rsidP="00266955">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Животные, их разнообразие. Условия, необходимые для жизни животных (воздух, вода, тепло, пища). Насекомые,</w:t>
      </w:r>
      <w:r w:rsidRPr="00F63254">
        <w:rPr>
          <w:rFonts w:ascii="Times New Roman" w:hAnsi="Times New Roman"/>
          <w:sz w:val="28"/>
          <w:szCs w:val="28"/>
        </w:rPr>
        <w:t xml:space="preserve"> рыбы, земноводные, пресмыкающиеся, птицы, звери, их отличия. Особенности питания разных животных. Раз</w:t>
      </w:r>
      <w:r w:rsidRPr="00F63254">
        <w:rPr>
          <w:rFonts w:ascii="Times New Roman" w:hAnsi="Times New Roman"/>
          <w:spacing w:val="-2"/>
          <w:sz w:val="28"/>
          <w:szCs w:val="28"/>
        </w:rPr>
        <w:t xml:space="preserve">множение животных. Дикие </w:t>
      </w:r>
      <w:r w:rsidRPr="00F63254">
        <w:rPr>
          <w:rFonts w:ascii="Times New Roman" w:hAnsi="Times New Roman"/>
          <w:sz w:val="28"/>
          <w:szCs w:val="28"/>
        </w:rPr>
        <w:t>и домашние животные. Роль животных в природе и жизни людей. Охрана и бережное отношение человека к диким животным, уход за домашними животными. Животные родного края, их названия, краткая характеристика на основе наблюдений.</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sz w:val="28"/>
          <w:szCs w:val="28"/>
        </w:rPr>
        <w:t>Лес, луг, водоём — единство живой и неживой природы (солнечный свет, воздух, вода, почва, растения, животные).</w:t>
      </w:r>
      <w:r w:rsidRPr="00F63254">
        <w:rPr>
          <w:rFonts w:ascii="Times New Roman" w:hAnsi="Times New Roman"/>
          <w:spacing w:val="-2"/>
          <w:sz w:val="28"/>
          <w:szCs w:val="28"/>
        </w:rPr>
        <w:t xml:space="preserve"> </w:t>
      </w:r>
      <w:r w:rsidRPr="00F63254">
        <w:rPr>
          <w:rFonts w:ascii="Times New Roman" w:hAnsi="Times New Roman"/>
          <w:iCs/>
          <w:spacing w:val="-2"/>
          <w:sz w:val="28"/>
          <w:szCs w:val="28"/>
        </w:rPr>
        <w:t>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w:t>
      </w:r>
      <w:r w:rsidRPr="00F63254">
        <w:rPr>
          <w:rFonts w:ascii="Times New Roman" w:hAnsi="Times New Roman"/>
          <w:iCs/>
          <w:sz w:val="28"/>
          <w:szCs w:val="28"/>
        </w:rPr>
        <w:t xml:space="preserve">ловека на природные сообщества. Природные сообщества </w:t>
      </w:r>
      <w:r w:rsidRPr="00F63254">
        <w:rPr>
          <w:rFonts w:ascii="Times New Roman" w:hAnsi="Times New Roman"/>
          <w:iCs/>
          <w:spacing w:val="-2"/>
          <w:sz w:val="28"/>
          <w:szCs w:val="28"/>
        </w:rPr>
        <w:t>родного края (2—3</w:t>
      </w:r>
      <w:r w:rsidRPr="00F63254">
        <w:rPr>
          <w:rFonts w:ascii="Times New Roman" w:hAnsi="Times New Roman"/>
          <w:spacing w:val="-2"/>
          <w:sz w:val="28"/>
          <w:szCs w:val="28"/>
        </w:rPr>
        <w:t> </w:t>
      </w:r>
      <w:r w:rsidRPr="00F63254">
        <w:rPr>
          <w:rFonts w:ascii="Times New Roman" w:hAnsi="Times New Roman"/>
          <w:iCs/>
          <w:spacing w:val="-2"/>
          <w:sz w:val="28"/>
          <w:szCs w:val="28"/>
        </w:rPr>
        <w:t>примера на основе наблюдений)</w:t>
      </w:r>
      <w:r w:rsidRPr="00F63254">
        <w:rPr>
          <w:rFonts w:ascii="Times New Roman" w:hAnsi="Times New Roman"/>
          <w:spacing w:val="-2"/>
          <w:sz w:val="28"/>
          <w:szCs w:val="28"/>
        </w:rPr>
        <w:t>.</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 xml:space="preserve">Природные зоны России: общее представление, основные </w:t>
      </w:r>
      <w:r w:rsidRPr="00F63254">
        <w:rPr>
          <w:rFonts w:ascii="Times New Roman" w:hAnsi="Times New Roman"/>
          <w:spacing w:val="2"/>
          <w:sz w:val="28"/>
          <w:szCs w:val="28"/>
        </w:rPr>
        <w:t xml:space="preserve">природные зоны (климат, растительный и животный мир, </w:t>
      </w:r>
      <w:r w:rsidRPr="00F63254">
        <w:rPr>
          <w:rFonts w:ascii="Times New Roman" w:hAnsi="Times New Roman"/>
          <w:sz w:val="28"/>
          <w:szCs w:val="28"/>
        </w:rPr>
        <w:t>особенности труда и быта людей, влияние человека на природу изучаемых зон, охрана природы).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Человек — часть природы. Зависимость жизни человека </w:t>
      </w:r>
      <w:r w:rsidRPr="00F63254">
        <w:rPr>
          <w:rFonts w:ascii="Times New Roman" w:hAnsi="Times New Roman"/>
          <w:sz w:val="28"/>
          <w:szCs w:val="28"/>
        </w:rPr>
        <w:t>от природы. Этическое и эстетическое значение приро</w:t>
      </w:r>
      <w:r w:rsidRPr="00F63254">
        <w:rPr>
          <w:rFonts w:ascii="Times New Roman" w:hAnsi="Times New Roman"/>
          <w:spacing w:val="2"/>
          <w:sz w:val="28"/>
          <w:szCs w:val="28"/>
        </w:rPr>
        <w:t xml:space="preserve">ды в жизни человека. Освоение человеком законов жизни </w:t>
      </w:r>
      <w:r w:rsidRPr="00F63254">
        <w:rPr>
          <w:rFonts w:ascii="Times New Roman" w:hAnsi="Times New Roman"/>
          <w:sz w:val="28"/>
          <w:szCs w:val="28"/>
        </w:rPr>
        <w:t>при</w:t>
      </w:r>
      <w:r w:rsidRPr="00F63254">
        <w:rPr>
          <w:rFonts w:ascii="Times New Roman" w:hAnsi="Times New Roman"/>
          <w:spacing w:val="2"/>
          <w:sz w:val="28"/>
          <w:szCs w:val="28"/>
        </w:rPr>
        <w:t xml:space="preserve">роды посредством практической деятельности. Народный </w:t>
      </w:r>
      <w:r w:rsidRPr="00F63254">
        <w:rPr>
          <w:rFonts w:ascii="Times New Roman" w:hAnsi="Times New Roman"/>
          <w:sz w:val="28"/>
          <w:szCs w:val="28"/>
        </w:rPr>
        <w:t>календарь (приметы, поговорки, пословицы), определяющий сезонный труд людей.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Положительное и отрицательное влияние деятельности </w:t>
      </w:r>
      <w:r w:rsidRPr="00F63254">
        <w:rPr>
          <w:rFonts w:ascii="Times New Roman" w:hAnsi="Times New Roman"/>
          <w:sz w:val="28"/>
          <w:szCs w:val="28"/>
        </w:rPr>
        <w:t xml:space="preserve">человека на природу (в том числе на примере окружающей </w:t>
      </w:r>
      <w:r w:rsidRPr="00F63254">
        <w:rPr>
          <w:rFonts w:ascii="Times New Roman" w:hAnsi="Times New Roman"/>
          <w:spacing w:val="-2"/>
          <w:sz w:val="28"/>
          <w:szCs w:val="28"/>
        </w:rPr>
        <w:t xml:space="preserve">местности). Правила поведения в природе. Охрана природных </w:t>
      </w:r>
      <w:r w:rsidRPr="00F63254">
        <w:rPr>
          <w:rFonts w:ascii="Times New Roman" w:hAnsi="Times New Roman"/>
          <w:sz w:val="28"/>
          <w:szCs w:val="28"/>
        </w:rPr>
        <w:t>богатств: воды, воздуха, полезных ископаемых, растительно</w:t>
      </w:r>
      <w:r w:rsidRPr="00F63254">
        <w:rPr>
          <w:rFonts w:ascii="Times New Roman" w:hAnsi="Times New Roman"/>
          <w:spacing w:val="2"/>
          <w:sz w:val="28"/>
          <w:szCs w:val="28"/>
        </w:rPr>
        <w:t xml:space="preserve">го и животного мира. Заповедники, национальные парки, </w:t>
      </w:r>
      <w:r w:rsidRPr="00F63254">
        <w:rPr>
          <w:rFonts w:ascii="Times New Roman" w:hAnsi="Times New Roman"/>
          <w:sz w:val="28"/>
          <w:szCs w:val="28"/>
        </w:rPr>
        <w:t>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Человек. Ребенок, взрослый, пожилой человек. Мужчины и женщины, мальчики и девочки. Общее представление о строении тела человека. Системы </w:t>
      </w:r>
      <w:r w:rsidRPr="00F63254">
        <w:rPr>
          <w:rFonts w:ascii="Times New Roman" w:hAnsi="Times New Roman"/>
          <w:spacing w:val="2"/>
          <w:sz w:val="28"/>
          <w:szCs w:val="28"/>
        </w:rPr>
        <w:t>органов (опорно­двигательная, пищеварительная, дыхатель</w:t>
      </w:r>
      <w:r w:rsidRPr="00F63254">
        <w:rPr>
          <w:rFonts w:ascii="Times New Roman" w:hAnsi="Times New Roman"/>
          <w:sz w:val="28"/>
          <w:szCs w:val="28"/>
        </w:rPr>
        <w:t xml:space="preserve">ная, кровеносная, нервная, органы чувств), их роль в жизнедеятельности организма. Гигиена: уход за кожей, ногтями, волосами, зубами. Здоровый образ жизни, соблюдение режима, профилактика нарушений деятельности органов чувств, опорно-двигательной, пищеварительной, дыхательной, нервной систем.  Измерение </w:t>
      </w:r>
      <w:r w:rsidRPr="00F63254">
        <w:rPr>
          <w:rFonts w:ascii="Times New Roman" w:hAnsi="Times New Roman"/>
          <w:spacing w:val="2"/>
          <w:sz w:val="28"/>
          <w:szCs w:val="28"/>
        </w:rPr>
        <w:t xml:space="preserve">температуры тела человека, частоты пульса. Понимание состояния своего здоровья, личная ответственность каждого человека за состояние своего здоровья </w:t>
      </w:r>
      <w:r w:rsidRPr="00F63254">
        <w:rPr>
          <w:rFonts w:ascii="Times New Roman" w:hAnsi="Times New Roman"/>
          <w:sz w:val="28"/>
          <w:szCs w:val="28"/>
        </w:rPr>
        <w:t>и здоровья окружающих его людей. Внимание, уважительное отношение к людям с ограниченными возможностями здоровья, забота о них.</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Человек и общество</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Общество - совокупность людей, которые объединены </w:t>
      </w:r>
      <w:r w:rsidRPr="00F63254">
        <w:rPr>
          <w:rFonts w:ascii="Times New Roman" w:hAnsi="Times New Roman"/>
          <w:sz w:val="28"/>
          <w:szCs w:val="28"/>
        </w:rPr>
        <w:t>общей культурой и связаны друг с другом совместной дея</w:t>
      </w:r>
      <w:r w:rsidRPr="00F63254">
        <w:rPr>
          <w:rFonts w:ascii="Times New Roman" w:hAnsi="Times New Roman"/>
          <w:spacing w:val="-4"/>
          <w:sz w:val="28"/>
          <w:szCs w:val="28"/>
        </w:rPr>
        <w:t xml:space="preserve">тельностью во имя общей цели. </w:t>
      </w:r>
      <w:r w:rsidRPr="00F63254">
        <w:rPr>
          <w:rFonts w:ascii="Times New Roman" w:hAnsi="Times New Roman"/>
          <w:spacing w:val="-4"/>
          <w:sz w:val="28"/>
          <w:szCs w:val="28"/>
        </w:rPr>
        <w:lastRenderedPageBreak/>
        <w:t>Духовно­нравственные и куль</w:t>
      </w:r>
      <w:r w:rsidRPr="00F63254">
        <w:rPr>
          <w:rFonts w:ascii="Times New Roman" w:hAnsi="Times New Roman"/>
          <w:sz w:val="28"/>
          <w:szCs w:val="28"/>
        </w:rPr>
        <w:t xml:space="preserve">турные ценности  российского общества, отраженные в государственных праздниках и народных традициях региона.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Человек — член общества, создатель и носитель культуры. Могонациональность – особенность нашей страны. </w:t>
      </w:r>
      <w:r w:rsidRPr="00F63254">
        <w:rPr>
          <w:rFonts w:ascii="Times New Roman" w:hAnsi="Times New Roman"/>
          <w:spacing w:val="2"/>
          <w:sz w:val="28"/>
          <w:szCs w:val="28"/>
        </w:rPr>
        <w:t xml:space="preserve">Общее представление о вкладе </w:t>
      </w:r>
      <w:r w:rsidRPr="00F63254">
        <w:rPr>
          <w:rFonts w:ascii="Times New Roman" w:hAnsi="Times New Roman"/>
          <w:spacing w:val="-2"/>
          <w:sz w:val="28"/>
          <w:szCs w:val="28"/>
        </w:rPr>
        <w:t>разных народов</w:t>
      </w:r>
      <w:r w:rsidRPr="00F63254">
        <w:rPr>
          <w:rFonts w:ascii="Times New Roman" w:hAnsi="Times New Roman"/>
          <w:spacing w:val="2"/>
          <w:sz w:val="28"/>
          <w:szCs w:val="28"/>
        </w:rPr>
        <w:t xml:space="preserve"> в многонациональную культуру нашей страны</w:t>
      </w:r>
      <w:r w:rsidRPr="00F63254">
        <w:rPr>
          <w:rFonts w:ascii="Times New Roman" w:hAnsi="Times New Roman"/>
          <w:spacing w:val="-2"/>
          <w:sz w:val="28"/>
          <w:szCs w:val="28"/>
        </w:rPr>
        <w:t xml:space="preserve">. Ценность каждого народа для него самого и для всей страны. </w:t>
      </w:r>
      <w:r w:rsidRPr="00F63254">
        <w:rPr>
          <w:rFonts w:ascii="Times New Roman" w:hAnsi="Times New Roman"/>
          <w:sz w:val="28"/>
          <w:szCs w:val="28"/>
        </w:rPr>
        <w:t xml:space="preserve">Взаимоотношения человека с другими людьми. Культура общения. Уважение к чужому мнению.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Семья — самое близкое окружение человека. Семейные </w:t>
      </w:r>
      <w:r w:rsidRPr="00F63254">
        <w:rPr>
          <w:rFonts w:ascii="Times New Roman" w:hAnsi="Times New Roman"/>
          <w:sz w:val="28"/>
          <w:szCs w:val="28"/>
        </w:rPr>
        <w:t>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Родословная. Свои фамилия, имя, отчество, возраст. Имена и фамилии членов семьи. Знаковые даты и события в истории семьи, участие семьи в событиях страны и региона (стройках, Великой отечественной войне, в работе в тылу и пр.) семейные праздники, традиции. День Матери. День любви, семьи  и верности.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Младший школьник. Правила поведения в школе, на уроке. Обращение к учителю. </w:t>
      </w:r>
      <w:r w:rsidRPr="00F63254">
        <w:rPr>
          <w:rFonts w:ascii="Times New Roman" w:hAnsi="Times New Roman"/>
          <w:spacing w:val="2"/>
          <w:sz w:val="28"/>
          <w:szCs w:val="28"/>
        </w:rPr>
        <w:t xml:space="preserve">Классный, школьный </w:t>
      </w:r>
      <w:r w:rsidRPr="00F63254">
        <w:rPr>
          <w:rFonts w:ascii="Times New Roman" w:hAnsi="Times New Roman"/>
          <w:sz w:val="28"/>
          <w:szCs w:val="28"/>
        </w:rPr>
        <w:t xml:space="preserve">коллектив, совместная учёба, игры, отдых. Школьные праздники и торжественные даты. День учителя. Составление режима дня школьника.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Друзья, взаимоотношения между ними; ценность друж</w:t>
      </w:r>
      <w:r w:rsidRPr="00F63254">
        <w:rPr>
          <w:rFonts w:ascii="Times New Roman" w:hAnsi="Times New Roman"/>
          <w:sz w:val="28"/>
          <w:szCs w:val="28"/>
        </w:rPr>
        <w:t xml:space="preserve">бы, согласия, взаимной помощи. Правила взаимоотношений со взрослыми, сверстниками. Правила взаимодействия со знакомыми и незнакомыми взрослыми и сверстниками. Культура поведения в школе и других общественных местах.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sz w:val="28"/>
          <w:szCs w:val="28"/>
        </w:rPr>
        <w:t xml:space="preserve">Общественный транспорт. Транспорт города или села. Наземный, воздушный и водный транспорт. Правила пользования транспортом. </w:t>
      </w:r>
    </w:p>
    <w:p w:rsidR="00951472" w:rsidRPr="00F63254" w:rsidRDefault="00951472" w:rsidP="00951472">
      <w:pPr>
        <w:pStyle w:val="af"/>
        <w:spacing w:line="360" w:lineRule="auto"/>
        <w:ind w:firstLine="709"/>
        <w:rPr>
          <w:rFonts w:ascii="Times New Roman" w:hAnsi="Times New Roman"/>
          <w:iCs/>
          <w:spacing w:val="-2"/>
          <w:sz w:val="28"/>
          <w:szCs w:val="28"/>
        </w:rPr>
      </w:pPr>
      <w:r w:rsidRPr="00F63254">
        <w:rPr>
          <w:rFonts w:ascii="Times New Roman" w:hAnsi="Times New Roman"/>
          <w:iCs/>
          <w:spacing w:val="2"/>
          <w:sz w:val="28"/>
          <w:szCs w:val="28"/>
        </w:rPr>
        <w:t xml:space="preserve">Средства массовой информации: радио, телевидение, </w:t>
      </w:r>
      <w:r w:rsidRPr="00F63254">
        <w:rPr>
          <w:rFonts w:ascii="Times New Roman" w:hAnsi="Times New Roman"/>
          <w:iCs/>
          <w:spacing w:val="-2"/>
          <w:sz w:val="28"/>
          <w:szCs w:val="28"/>
        </w:rPr>
        <w:t xml:space="preserve">пресса, Интернет.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Наша Родина — Россия, Российская Федерация. Ценност</w:t>
      </w:r>
      <w:r w:rsidRPr="00F63254">
        <w:rPr>
          <w:rFonts w:ascii="Times New Roman" w:hAnsi="Times New Roman"/>
          <w:spacing w:val="2"/>
          <w:sz w:val="28"/>
          <w:szCs w:val="28"/>
        </w:rPr>
        <w:t xml:space="preserve">но­смысловое содержание понятий «Родина», «Отечество», </w:t>
      </w:r>
      <w:r w:rsidRPr="00F63254">
        <w:rPr>
          <w:rFonts w:ascii="Times New Roman" w:hAnsi="Times New Roman"/>
          <w:sz w:val="28"/>
          <w:szCs w:val="28"/>
        </w:rPr>
        <w:t>«Отчизна». Государственная символика России: Государствен</w:t>
      </w:r>
      <w:r w:rsidRPr="00F63254">
        <w:rPr>
          <w:rFonts w:ascii="Times New Roman" w:hAnsi="Times New Roman"/>
          <w:spacing w:val="2"/>
          <w:sz w:val="28"/>
          <w:szCs w:val="28"/>
        </w:rPr>
        <w:t>ный герб России, Государственный флаг России, Государ</w:t>
      </w:r>
      <w:r w:rsidRPr="00F63254">
        <w:rPr>
          <w:rFonts w:ascii="Times New Roman" w:hAnsi="Times New Roman"/>
          <w:sz w:val="28"/>
          <w:szCs w:val="28"/>
        </w:rPr>
        <w:t>ственный гимн России; правила поведения при прослуши</w:t>
      </w:r>
      <w:r w:rsidRPr="00F63254">
        <w:rPr>
          <w:rFonts w:ascii="Times New Roman" w:hAnsi="Times New Roman"/>
          <w:spacing w:val="2"/>
          <w:sz w:val="28"/>
          <w:szCs w:val="28"/>
        </w:rPr>
        <w:t xml:space="preserve">вании гимна. Конституция — Основной закон Российской </w:t>
      </w:r>
      <w:r w:rsidRPr="00F63254">
        <w:rPr>
          <w:rFonts w:ascii="Times New Roman" w:hAnsi="Times New Roman"/>
          <w:sz w:val="28"/>
          <w:szCs w:val="28"/>
        </w:rPr>
        <w:t>Федерации. Права ребёнка.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Президент Российской Федерации — глава государства. </w:t>
      </w:r>
      <w:r w:rsidRPr="00F63254">
        <w:rPr>
          <w:rFonts w:ascii="Times New Roman" w:hAnsi="Times New Roman"/>
          <w:sz w:val="28"/>
          <w:szCs w:val="28"/>
        </w:rPr>
        <w:t>Ответственность главы государства за социальное и духовно­нравственное благополучие граждан.</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Праздник в жизни общества как средство укрепления об</w:t>
      </w:r>
      <w:r w:rsidRPr="00F63254">
        <w:rPr>
          <w:rFonts w:ascii="Times New Roman" w:hAnsi="Times New Roman"/>
          <w:spacing w:val="2"/>
          <w:sz w:val="28"/>
          <w:szCs w:val="28"/>
        </w:rPr>
        <w:t>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w:t>
      </w:r>
      <w:r w:rsidRPr="00F63254">
        <w:rPr>
          <w:rFonts w:ascii="Times New Roman" w:hAnsi="Times New Roman"/>
          <w:sz w:val="28"/>
          <w:szCs w:val="28"/>
        </w:rPr>
        <w:t xml:space="preserve"> День народного единства, День Конституции. Праздники и </w:t>
      </w:r>
      <w:r w:rsidRPr="00F63254">
        <w:rPr>
          <w:rFonts w:ascii="Times New Roman" w:hAnsi="Times New Roman"/>
          <w:spacing w:val="2"/>
          <w:sz w:val="28"/>
          <w:szCs w:val="28"/>
        </w:rPr>
        <w:t xml:space="preserve">памятные даты своего региона. Оформление плаката или </w:t>
      </w:r>
      <w:r w:rsidRPr="00F63254">
        <w:rPr>
          <w:rFonts w:ascii="Times New Roman" w:hAnsi="Times New Roman"/>
          <w:sz w:val="28"/>
          <w:szCs w:val="28"/>
        </w:rPr>
        <w:t>стенной газеты к государственному празднику.</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Россия на карте, государственная граница России.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Москва — столица России. </w:t>
      </w:r>
      <w:r w:rsidRPr="00F63254">
        <w:rPr>
          <w:rFonts w:ascii="Times New Roman" w:hAnsi="Times New Roman"/>
          <w:spacing w:val="2"/>
          <w:sz w:val="28"/>
          <w:szCs w:val="28"/>
        </w:rPr>
        <w:t>Достопримечательности Москвы: Кремль, Красная площадь, Большой театр и</w:t>
      </w:r>
      <w:r w:rsidRPr="00F63254">
        <w:rPr>
          <w:rFonts w:ascii="Times New Roman" w:hAnsi="Times New Roman"/>
          <w:spacing w:val="2"/>
          <w:sz w:val="28"/>
          <w:szCs w:val="28"/>
        </w:rPr>
        <w:t> </w:t>
      </w:r>
      <w:r w:rsidRPr="00F63254">
        <w:rPr>
          <w:rFonts w:ascii="Times New Roman" w:hAnsi="Times New Roman"/>
          <w:spacing w:val="2"/>
          <w:sz w:val="28"/>
          <w:szCs w:val="28"/>
        </w:rPr>
        <w:t xml:space="preserve">др. </w:t>
      </w:r>
      <w:r w:rsidRPr="00F63254">
        <w:rPr>
          <w:rFonts w:ascii="Times New Roman" w:hAnsi="Times New Roman"/>
          <w:sz w:val="28"/>
          <w:szCs w:val="28"/>
        </w:rPr>
        <w:t>Расположение Москвы на карте.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Города России. Санкт­Петербург: достопримечательности </w:t>
      </w:r>
      <w:r w:rsidRPr="00F63254">
        <w:rPr>
          <w:rFonts w:ascii="Times New Roman" w:hAnsi="Times New Roman"/>
          <w:sz w:val="28"/>
          <w:szCs w:val="28"/>
        </w:rPr>
        <w:t xml:space="preserve">(Зимний дворец, памятник Петру I — Медный всадник, </w:t>
      </w:r>
      <w:r w:rsidRPr="00F63254">
        <w:rPr>
          <w:rFonts w:ascii="Times New Roman" w:hAnsi="Times New Roman"/>
          <w:iCs/>
          <w:sz w:val="28"/>
          <w:szCs w:val="28"/>
        </w:rPr>
        <w:t>раз</w:t>
      </w:r>
      <w:r w:rsidRPr="00F63254">
        <w:rPr>
          <w:rFonts w:ascii="Times New Roman" w:hAnsi="Times New Roman"/>
          <w:iCs/>
          <w:spacing w:val="2"/>
          <w:sz w:val="28"/>
          <w:szCs w:val="28"/>
        </w:rPr>
        <w:t>водные мосты через Неву</w:t>
      </w:r>
      <w:r w:rsidRPr="00F63254">
        <w:rPr>
          <w:rFonts w:ascii="Times New Roman" w:hAnsi="Times New Roman"/>
          <w:spacing w:val="2"/>
          <w:sz w:val="28"/>
          <w:szCs w:val="28"/>
        </w:rPr>
        <w:t xml:space="preserve"> и</w:t>
      </w:r>
      <w:r w:rsidRPr="00F63254">
        <w:rPr>
          <w:rFonts w:ascii="Times New Roman" w:hAnsi="Times New Roman"/>
          <w:spacing w:val="2"/>
          <w:sz w:val="28"/>
          <w:szCs w:val="28"/>
        </w:rPr>
        <w:t> </w:t>
      </w:r>
      <w:r w:rsidRPr="00F63254">
        <w:rPr>
          <w:rFonts w:ascii="Times New Roman" w:hAnsi="Times New Roman"/>
          <w:spacing w:val="2"/>
          <w:sz w:val="28"/>
          <w:szCs w:val="28"/>
        </w:rPr>
        <w:t xml:space="preserve">др.), города Золотого кольца </w:t>
      </w:r>
      <w:r w:rsidRPr="00F63254">
        <w:rPr>
          <w:rFonts w:ascii="Times New Roman" w:hAnsi="Times New Roman"/>
          <w:sz w:val="28"/>
          <w:szCs w:val="28"/>
        </w:rPr>
        <w:t>России (по выбору). Главный город родного края: достопримечательности, история и характеристика отдельных исторических событий, связанных с ним.</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Россия — многонациональная страна. Народы, населяющие Россию, их обычаи, характерные особенности быта (по </w:t>
      </w:r>
      <w:r w:rsidRPr="00F63254">
        <w:rPr>
          <w:rFonts w:ascii="Times New Roman" w:hAnsi="Times New Roman"/>
          <w:spacing w:val="2"/>
          <w:sz w:val="28"/>
          <w:szCs w:val="28"/>
        </w:rPr>
        <w:t xml:space="preserve">выбору).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Родной край — частица России. Родной город (населён</w:t>
      </w:r>
      <w:r w:rsidRPr="00F63254">
        <w:rPr>
          <w:rFonts w:ascii="Times New Roman" w:hAnsi="Times New Roman"/>
          <w:spacing w:val="2"/>
          <w:sz w:val="28"/>
          <w:szCs w:val="28"/>
        </w:rPr>
        <w:t xml:space="preserve">ный пункт), регион (область, край, республика): название, </w:t>
      </w:r>
      <w:r w:rsidRPr="00F63254">
        <w:rPr>
          <w:rFonts w:ascii="Times New Roman" w:hAnsi="Times New Roman"/>
          <w:sz w:val="28"/>
          <w:szCs w:val="28"/>
        </w:rPr>
        <w:t>основные достопримечательности; музеи, театры, спортивные комплексы и</w:t>
      </w:r>
      <w:r w:rsidRPr="00F63254">
        <w:rPr>
          <w:rFonts w:ascii="Times New Roman" w:hAnsi="Times New Roman"/>
          <w:sz w:val="28"/>
          <w:szCs w:val="28"/>
        </w:rPr>
        <w:t> </w:t>
      </w:r>
      <w:r w:rsidRPr="00F63254">
        <w:rPr>
          <w:rFonts w:ascii="Times New Roman" w:hAnsi="Times New Roman"/>
          <w:sz w:val="28"/>
          <w:szCs w:val="28"/>
        </w:rPr>
        <w:t xml:space="preserve">пр. Особенности труда людей родного края, их профессии. Названия разных </w:t>
      </w:r>
      <w:r w:rsidRPr="00F63254">
        <w:rPr>
          <w:rFonts w:ascii="Times New Roman" w:hAnsi="Times New Roman"/>
          <w:sz w:val="28"/>
          <w:szCs w:val="28"/>
        </w:rPr>
        <w:lastRenderedPageBreak/>
        <w:t>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951472" w:rsidRPr="00F63254" w:rsidRDefault="00951472" w:rsidP="00951472">
      <w:pPr>
        <w:pStyle w:val="af"/>
        <w:spacing w:line="360" w:lineRule="auto"/>
        <w:ind w:firstLine="709"/>
        <w:rPr>
          <w:sz w:val="28"/>
          <w:szCs w:val="28"/>
        </w:rPr>
      </w:pPr>
      <w:r w:rsidRPr="00F63254">
        <w:rPr>
          <w:sz w:val="28"/>
          <w:szCs w:val="28"/>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традиций людей в разные исторические времена. Выдающиеся люди разных эпох. Охрана памятников истории и культуры. Страны и народы мира. Общее представление о многообразии стран, народов на Земле. Знакомство с 3—4 (нескольки ми) странами (по выбору): название, расположение на политической карте, столица, главные достопримечательности.</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t>Правила безопасной жизни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Ценность здоровья и здорового образа жизни.</w:t>
      </w:r>
    </w:p>
    <w:p w:rsidR="00951472" w:rsidRPr="00F63254" w:rsidRDefault="00951472" w:rsidP="00951472">
      <w:pPr>
        <w:pStyle w:val="af"/>
        <w:spacing w:line="360" w:lineRule="auto"/>
        <w:ind w:firstLine="709"/>
        <w:rPr>
          <w:rFonts w:ascii="Times New Roman" w:hAnsi="Times New Roman"/>
          <w:i/>
          <w:sz w:val="28"/>
          <w:szCs w:val="28"/>
        </w:rPr>
      </w:pPr>
      <w:r w:rsidRPr="00F63254">
        <w:rPr>
          <w:rFonts w:ascii="Times New Roman" w:hAnsi="Times New Roman"/>
          <w:spacing w:val="2"/>
          <w:sz w:val="28"/>
          <w:szCs w:val="28"/>
        </w:rPr>
        <w:t xml:space="preserve">Режим дня школьника, чередование труда и отдыха в </w:t>
      </w:r>
      <w:r w:rsidRPr="00F63254">
        <w:rPr>
          <w:rFonts w:ascii="Times New Roman" w:hAnsi="Times New Roman"/>
          <w:sz w:val="28"/>
          <w:szCs w:val="28"/>
        </w:rPr>
        <w:t xml:space="preserve">режиме дня; личная гигиена. Физическая культура, закаливание, игры на воздухе как условие сохранения и укрепления </w:t>
      </w:r>
      <w:r w:rsidRPr="00F63254">
        <w:rPr>
          <w:rFonts w:ascii="Times New Roman" w:hAnsi="Times New Roman"/>
          <w:spacing w:val="2"/>
          <w:sz w:val="28"/>
          <w:szCs w:val="28"/>
        </w:rPr>
        <w:t>здоровья. Личная ответственность каждого человека за со</w:t>
      </w:r>
      <w:r w:rsidRPr="00F63254">
        <w:rPr>
          <w:rFonts w:ascii="Times New Roman" w:hAnsi="Times New Roman"/>
          <w:sz w:val="28"/>
          <w:szCs w:val="28"/>
        </w:rPr>
        <w:t xml:space="preserve">хранение и укрепление своего физического и нравственного здоровья. Номера телефонов экстренной помощи. Первая </w:t>
      </w:r>
      <w:r w:rsidRPr="00F63254">
        <w:rPr>
          <w:rFonts w:ascii="Times New Roman" w:hAnsi="Times New Roman"/>
          <w:spacing w:val="2"/>
          <w:sz w:val="28"/>
          <w:szCs w:val="28"/>
        </w:rPr>
        <w:t xml:space="preserve">помощь при лёгких травмах </w:t>
      </w:r>
      <w:r w:rsidRPr="00F63254">
        <w:rPr>
          <w:rFonts w:ascii="Times New Roman" w:hAnsi="Times New Roman"/>
          <w:i/>
          <w:spacing w:val="2"/>
          <w:sz w:val="28"/>
          <w:szCs w:val="28"/>
        </w:rPr>
        <w:t>(</w:t>
      </w:r>
      <w:r w:rsidRPr="00F63254">
        <w:rPr>
          <w:rFonts w:ascii="Times New Roman" w:hAnsi="Times New Roman"/>
          <w:i/>
          <w:iCs/>
          <w:spacing w:val="2"/>
          <w:sz w:val="28"/>
          <w:szCs w:val="28"/>
        </w:rPr>
        <w:t>ушиб</w:t>
      </w:r>
      <w:r w:rsidRPr="00F63254">
        <w:rPr>
          <w:rFonts w:ascii="Times New Roman" w:hAnsi="Times New Roman"/>
          <w:i/>
          <w:spacing w:val="2"/>
          <w:sz w:val="28"/>
          <w:szCs w:val="28"/>
        </w:rPr>
        <w:t xml:space="preserve">, </w:t>
      </w:r>
      <w:r w:rsidRPr="00F63254">
        <w:rPr>
          <w:rFonts w:ascii="Times New Roman" w:hAnsi="Times New Roman"/>
          <w:i/>
          <w:iCs/>
          <w:spacing w:val="2"/>
          <w:sz w:val="28"/>
          <w:szCs w:val="28"/>
        </w:rPr>
        <w:t>порез</w:t>
      </w:r>
      <w:r w:rsidRPr="00F63254">
        <w:rPr>
          <w:rFonts w:ascii="Times New Roman" w:hAnsi="Times New Roman"/>
          <w:i/>
          <w:spacing w:val="2"/>
          <w:sz w:val="28"/>
          <w:szCs w:val="28"/>
        </w:rPr>
        <w:t xml:space="preserve">, </w:t>
      </w:r>
      <w:r w:rsidRPr="00F63254">
        <w:rPr>
          <w:rFonts w:ascii="Times New Roman" w:hAnsi="Times New Roman"/>
          <w:i/>
          <w:iCs/>
          <w:spacing w:val="2"/>
          <w:sz w:val="28"/>
          <w:szCs w:val="28"/>
        </w:rPr>
        <w:t>ожог</w:t>
      </w:r>
      <w:r w:rsidRPr="00F63254">
        <w:rPr>
          <w:rFonts w:ascii="Times New Roman" w:hAnsi="Times New Roman"/>
          <w:i/>
          <w:spacing w:val="2"/>
          <w:sz w:val="28"/>
          <w:szCs w:val="28"/>
        </w:rPr>
        <w:t xml:space="preserve">), </w:t>
      </w:r>
      <w:r w:rsidRPr="00F63254">
        <w:rPr>
          <w:rFonts w:ascii="Times New Roman" w:hAnsi="Times New Roman"/>
          <w:i/>
          <w:iCs/>
          <w:spacing w:val="2"/>
          <w:sz w:val="28"/>
          <w:szCs w:val="28"/>
        </w:rPr>
        <w:t>обмора</w:t>
      </w:r>
      <w:r w:rsidRPr="00F63254">
        <w:rPr>
          <w:rFonts w:ascii="Times New Roman" w:hAnsi="Times New Roman"/>
          <w:i/>
          <w:iCs/>
          <w:sz w:val="28"/>
          <w:szCs w:val="28"/>
        </w:rPr>
        <w:t>живании</w:t>
      </w:r>
      <w:r w:rsidRPr="00F63254">
        <w:rPr>
          <w:rFonts w:ascii="Times New Roman" w:hAnsi="Times New Roman"/>
          <w:i/>
          <w:sz w:val="28"/>
          <w:szCs w:val="28"/>
        </w:rPr>
        <w:t xml:space="preserve">, </w:t>
      </w:r>
      <w:r w:rsidRPr="00F63254">
        <w:rPr>
          <w:rFonts w:ascii="Times New Roman" w:hAnsi="Times New Roman"/>
          <w:i/>
          <w:iCs/>
          <w:sz w:val="28"/>
          <w:szCs w:val="28"/>
        </w:rPr>
        <w:t>перегреве</w:t>
      </w:r>
      <w:r w:rsidRPr="00F63254">
        <w:rPr>
          <w:rFonts w:ascii="Times New Roman" w:hAnsi="Times New Roman"/>
          <w:i/>
          <w:sz w:val="28"/>
          <w:szCs w:val="28"/>
        </w:rPr>
        <w:t>.</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Дорога от дома до школы, правила безопасного поведения </w:t>
      </w:r>
      <w:r w:rsidRPr="00F63254">
        <w:rPr>
          <w:rFonts w:ascii="Times New Roman" w:hAnsi="Times New Roman"/>
          <w:spacing w:val="2"/>
          <w:sz w:val="28"/>
          <w:szCs w:val="28"/>
        </w:rPr>
        <w:t>на дорогах, в лесу, на водоёме в разное время года. Пра</w:t>
      </w:r>
      <w:r w:rsidRPr="00F63254">
        <w:rPr>
          <w:rFonts w:ascii="Times New Roman" w:hAnsi="Times New Roman"/>
          <w:sz w:val="28"/>
          <w:szCs w:val="28"/>
        </w:rPr>
        <w:t>вила пожарной безопасности, основные правила обращения с газом, электричеством, водой.</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Правила безопасного поведения в природе.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Правило безопасного поведения в общественных местах. Правила взаимодействия с незнакомыми людьми.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Забота о здоровье и безопасности окружающих людей — нравственный долг каждого человека.</w:t>
      </w:r>
    </w:p>
    <w:p w:rsidR="00951472" w:rsidRPr="00951E96" w:rsidRDefault="00951472" w:rsidP="00951472">
      <w:pPr>
        <w:pStyle w:val="af"/>
        <w:spacing w:line="360" w:lineRule="auto"/>
        <w:ind w:firstLine="0"/>
        <w:jc w:val="center"/>
        <w:rPr>
          <w:rFonts w:ascii="Times New Roman" w:hAnsi="Times New Roman"/>
          <w:b/>
          <w:i/>
          <w:sz w:val="28"/>
          <w:szCs w:val="28"/>
        </w:rPr>
      </w:pPr>
      <w:r w:rsidRPr="00951E96">
        <w:rPr>
          <w:rFonts w:ascii="Times New Roman" w:hAnsi="Times New Roman"/>
          <w:b/>
          <w:i/>
          <w:sz w:val="28"/>
          <w:szCs w:val="28"/>
        </w:rPr>
        <w:t>6. Основы религиозных культур и светской этики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Россия — наша Родина.</w:t>
      </w:r>
    </w:p>
    <w:p w:rsidR="00951472" w:rsidRPr="00F63254" w:rsidRDefault="00951472" w:rsidP="00951472">
      <w:pPr>
        <w:pStyle w:val="af"/>
        <w:spacing w:line="360" w:lineRule="auto"/>
        <w:ind w:firstLine="708"/>
        <w:rPr>
          <w:rFonts w:ascii="Times New Roman" w:hAnsi="Times New Roman"/>
          <w:spacing w:val="-3"/>
          <w:sz w:val="28"/>
          <w:szCs w:val="28"/>
        </w:rPr>
      </w:pPr>
      <w:r w:rsidRPr="00F63254">
        <w:rPr>
          <w:rFonts w:ascii="Times New Roman" w:hAnsi="Times New Roman"/>
          <w:sz w:val="28"/>
          <w:szCs w:val="28"/>
        </w:rPr>
        <w:lastRenderedPageBreak/>
        <w:t xml:space="preserve">Культура и религия. </w:t>
      </w:r>
      <w:r w:rsidRPr="00F63254">
        <w:rPr>
          <w:rFonts w:ascii="Times New Roman" w:hAnsi="Times New Roman"/>
          <w:spacing w:val="-3"/>
          <w:sz w:val="28"/>
          <w:szCs w:val="28"/>
        </w:rPr>
        <w:t xml:space="preserve">Праздники в религиях мира. </w:t>
      </w:r>
    </w:p>
    <w:p w:rsidR="00951472" w:rsidRPr="00F63254" w:rsidRDefault="00951472" w:rsidP="00951472">
      <w:pPr>
        <w:pStyle w:val="af"/>
        <w:spacing w:line="360" w:lineRule="auto"/>
        <w:ind w:firstLine="708"/>
        <w:rPr>
          <w:rFonts w:ascii="Times New Roman" w:hAnsi="Times New Roman"/>
          <w:spacing w:val="-3"/>
          <w:sz w:val="28"/>
          <w:szCs w:val="28"/>
        </w:rPr>
      </w:pPr>
      <w:r w:rsidRPr="00F63254">
        <w:rPr>
          <w:rFonts w:ascii="Times New Roman" w:hAnsi="Times New Roman"/>
          <w:spacing w:val="-3"/>
          <w:sz w:val="28"/>
          <w:szCs w:val="28"/>
        </w:rPr>
        <w:t>Представление о светской этике, об отечественных традиционных религиях, их роли в культуре, истории и современности России.</w:t>
      </w:r>
    </w:p>
    <w:p w:rsidR="00951472" w:rsidRPr="00F63254" w:rsidRDefault="00951472" w:rsidP="00951472">
      <w:pPr>
        <w:pStyle w:val="af"/>
        <w:spacing w:line="360" w:lineRule="auto"/>
        <w:ind w:firstLine="708"/>
        <w:rPr>
          <w:rFonts w:ascii="Times New Roman" w:hAnsi="Times New Roman"/>
          <w:spacing w:val="-3"/>
          <w:sz w:val="28"/>
          <w:szCs w:val="28"/>
        </w:rPr>
      </w:pPr>
      <w:r w:rsidRPr="00F63254">
        <w:rPr>
          <w:rFonts w:ascii="Times New Roman" w:hAnsi="Times New Roman"/>
          <w:spacing w:val="-3"/>
          <w:sz w:val="28"/>
          <w:szCs w:val="28"/>
        </w:rPr>
        <w:t xml:space="preserve">Знакомство с основными нормами светской и религиозной морали, понимание их значения в  выстраивании конструктивных отношений в семье и обществе. Значение нравственности, веры и религии в жизни человека и общества. </w:t>
      </w:r>
    </w:p>
    <w:p w:rsidR="00951472" w:rsidRPr="00F63254" w:rsidRDefault="00951472" w:rsidP="00951472">
      <w:pPr>
        <w:pStyle w:val="af"/>
        <w:spacing w:line="360" w:lineRule="auto"/>
        <w:ind w:firstLine="708"/>
        <w:rPr>
          <w:rFonts w:ascii="Times New Roman" w:hAnsi="Times New Roman"/>
          <w:spacing w:val="-3"/>
          <w:sz w:val="28"/>
          <w:szCs w:val="28"/>
        </w:rPr>
      </w:pPr>
      <w:r w:rsidRPr="00F63254">
        <w:rPr>
          <w:rFonts w:ascii="Times New Roman" w:hAnsi="Times New Roman"/>
          <w:sz w:val="28"/>
          <w:szCs w:val="28"/>
        </w:rPr>
        <w:t xml:space="preserve">Семья, семейные ценности. Долг, свобода, ответственность, </w:t>
      </w:r>
      <w:r w:rsidRPr="00F63254">
        <w:rPr>
          <w:rFonts w:ascii="Times New Roman" w:hAnsi="Times New Roman"/>
          <w:spacing w:val="-3"/>
          <w:sz w:val="28"/>
          <w:szCs w:val="28"/>
        </w:rPr>
        <w:t xml:space="preserve">учение и труд. Милосердие, забота о слабых, взаимопомощь, социальные проблемы общества и отношение к ним разных религий. Любовь и уважение к Отечеству. </w:t>
      </w:r>
    </w:p>
    <w:p w:rsidR="00951472" w:rsidRPr="00951E96" w:rsidRDefault="00951472" w:rsidP="00951472">
      <w:pPr>
        <w:pStyle w:val="4"/>
        <w:spacing w:before="0" w:after="0" w:line="360" w:lineRule="auto"/>
        <w:rPr>
          <w:rFonts w:ascii="Times New Roman" w:hAnsi="Times New Roman" w:cs="Times New Roman"/>
          <w:b/>
          <w:sz w:val="28"/>
          <w:szCs w:val="28"/>
        </w:rPr>
      </w:pPr>
      <w:r w:rsidRPr="00951E96">
        <w:rPr>
          <w:rFonts w:ascii="Times New Roman" w:hAnsi="Times New Roman" w:cs="Times New Roman"/>
          <w:b/>
          <w:sz w:val="28"/>
          <w:szCs w:val="28"/>
        </w:rPr>
        <w:t>7. Изобразительное искусство</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Виды художественной деятельности</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b/>
          <w:bCs/>
          <w:sz w:val="28"/>
          <w:szCs w:val="28"/>
        </w:rPr>
        <w:t xml:space="preserve">Восприятие произведений искусства. </w:t>
      </w:r>
      <w:r w:rsidRPr="00F63254">
        <w:rPr>
          <w:rFonts w:ascii="Times New Roman" w:hAnsi="Times New Roman"/>
          <w:sz w:val="28"/>
          <w:szCs w:val="28"/>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F63254">
        <w:rPr>
          <w:rFonts w:ascii="Times New Roman" w:hAnsi="Times New Roman"/>
          <w:spacing w:val="2"/>
          <w:sz w:val="28"/>
          <w:szCs w:val="28"/>
        </w:rPr>
        <w:t>ству. Фотография и произведение изобразительного искус</w:t>
      </w:r>
      <w:r w:rsidRPr="00F63254">
        <w:rPr>
          <w:rFonts w:ascii="Times New Roman" w:hAnsi="Times New Roman"/>
          <w:sz w:val="28"/>
          <w:szCs w:val="28"/>
        </w:rPr>
        <w:t xml:space="preserve">ства: сходство и различия. Человек, мир природы в реальной жизни: образ человека, природы в искусстве. Представления </w:t>
      </w:r>
      <w:r w:rsidRPr="00F63254">
        <w:rPr>
          <w:rFonts w:ascii="Times New Roman" w:hAnsi="Times New Roman"/>
          <w:spacing w:val="2"/>
          <w:sz w:val="28"/>
          <w:szCs w:val="28"/>
        </w:rPr>
        <w:t>о богатстве и разнообразии художественной культуры (на примере культуры народов России). Выдающиеся предста</w:t>
      </w:r>
      <w:r w:rsidRPr="00F63254">
        <w:rPr>
          <w:rFonts w:ascii="Times New Roman" w:hAnsi="Times New Roman"/>
          <w:sz w:val="28"/>
          <w:szCs w:val="28"/>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F63254">
        <w:rPr>
          <w:rFonts w:ascii="Times New Roman" w:hAnsi="Times New Roman"/>
          <w:spacing w:val="2"/>
          <w:sz w:val="28"/>
          <w:szCs w:val="28"/>
        </w:rPr>
        <w:t xml:space="preserve">циональная оценка шедевров национального, российского </w:t>
      </w:r>
      <w:r w:rsidRPr="00F63254">
        <w:rPr>
          <w:rFonts w:ascii="Times New Roman" w:hAnsi="Times New Roman"/>
          <w:sz w:val="28"/>
          <w:szCs w:val="28"/>
        </w:rPr>
        <w:t xml:space="preserve">и мирового искусства.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 xml:space="preserve">Рисунок. </w:t>
      </w:r>
      <w:r w:rsidRPr="00F63254">
        <w:rPr>
          <w:rFonts w:ascii="Times New Roman" w:hAnsi="Times New Roman"/>
          <w:sz w:val="28"/>
          <w:szCs w:val="28"/>
        </w:rPr>
        <w:t>Материалы для рисунка: карандаш, ручка, фломастер, уголь, пастель, мелки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 xml:space="preserve">д. Приёмы работы с различными графическими материалами. Роль рисунка в искусстве: основная и вспомогательная. Красота и разнообразие </w:t>
      </w:r>
      <w:r w:rsidRPr="00F63254">
        <w:rPr>
          <w:rFonts w:ascii="Times New Roman" w:hAnsi="Times New Roman"/>
          <w:spacing w:val="2"/>
          <w:sz w:val="28"/>
          <w:szCs w:val="28"/>
        </w:rPr>
        <w:t xml:space="preserve">природы, человека, зданий, предметов, выраженные средствами рисунка. Изображение деревьев, птиц, животных: </w:t>
      </w:r>
      <w:r w:rsidRPr="00F63254">
        <w:rPr>
          <w:rFonts w:ascii="Times New Roman" w:hAnsi="Times New Roman"/>
          <w:sz w:val="28"/>
          <w:szCs w:val="28"/>
        </w:rPr>
        <w:t>общие и характерные черты.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lastRenderedPageBreak/>
        <w:t xml:space="preserve">Живопись. </w:t>
      </w:r>
      <w:r w:rsidRPr="00F63254">
        <w:rPr>
          <w:rFonts w:ascii="Times New Roman" w:hAnsi="Times New Roman"/>
          <w:spacing w:val="2"/>
          <w:sz w:val="28"/>
          <w:szCs w:val="28"/>
        </w:rPr>
        <w:t xml:space="preserve">Живописные материалы. Красота и разнообразие природы, человека, зданий, предметов, выраженные </w:t>
      </w:r>
      <w:r w:rsidRPr="00F63254">
        <w:rPr>
          <w:rFonts w:ascii="Times New Roman" w:hAnsi="Times New Roman"/>
          <w:sz w:val="28"/>
          <w:szCs w:val="28"/>
        </w:rPr>
        <w:t xml:space="preserve">средствами живописи. Цвет – основа языка живописи.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F63254">
        <w:rPr>
          <w:rFonts w:ascii="Times New Roman" w:hAnsi="Times New Roman"/>
          <w:sz w:val="28"/>
          <w:szCs w:val="28"/>
        </w:rPr>
        <w:t>задачами. Образы природы и человека в живописи.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pacing w:val="2"/>
          <w:sz w:val="28"/>
          <w:szCs w:val="28"/>
        </w:rPr>
        <w:t xml:space="preserve">Скульптура. </w:t>
      </w:r>
      <w:r w:rsidRPr="00F63254">
        <w:rPr>
          <w:rFonts w:ascii="Times New Roman" w:hAnsi="Times New Roman"/>
          <w:spacing w:val="2"/>
          <w:sz w:val="28"/>
          <w:szCs w:val="28"/>
        </w:rPr>
        <w:t xml:space="preserve">Материалы скульптуры и их роль в создании выразительного образа. Элементарные приёмы работы </w:t>
      </w:r>
      <w:r w:rsidRPr="00F63254">
        <w:rPr>
          <w:rFonts w:ascii="Times New Roman" w:hAnsi="Times New Roman"/>
          <w:sz w:val="28"/>
          <w:szCs w:val="28"/>
        </w:rPr>
        <w:t xml:space="preserve">с пластическими скульптурными материалами для создания </w:t>
      </w:r>
      <w:r w:rsidRPr="00F63254">
        <w:rPr>
          <w:rFonts w:ascii="Times New Roman" w:hAnsi="Times New Roman"/>
          <w:spacing w:val="2"/>
          <w:sz w:val="28"/>
          <w:szCs w:val="28"/>
        </w:rPr>
        <w:t xml:space="preserve">выразительного образа (пластилин, глина — раскатывание, </w:t>
      </w:r>
      <w:r w:rsidRPr="00F63254">
        <w:rPr>
          <w:rFonts w:ascii="Times New Roman" w:hAnsi="Times New Roman"/>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Художественное конструирование и дизайн. </w:t>
      </w:r>
      <w:r w:rsidRPr="00F63254">
        <w:rPr>
          <w:rFonts w:ascii="Times New Roman" w:hAnsi="Times New Roman"/>
          <w:sz w:val="28"/>
          <w:szCs w:val="28"/>
        </w:rPr>
        <w:t>Разнообразие материалов для художественного конструирования и моделирования (пластилин, бумага, картон и</w:t>
      </w:r>
      <w:r w:rsidRPr="00F63254">
        <w:rPr>
          <w:rFonts w:ascii="Times New Roman" w:hAnsi="Times New Roman"/>
          <w:sz w:val="28"/>
          <w:szCs w:val="28"/>
        </w:rPr>
        <w:t> </w:t>
      </w:r>
      <w:r w:rsidRPr="00F63254">
        <w:rPr>
          <w:rFonts w:ascii="Times New Roman" w:hAnsi="Times New Roman"/>
          <w:sz w:val="28"/>
          <w:szCs w:val="28"/>
        </w:rPr>
        <w:t xml:space="preserve">др.). Элементарные приёмы работы с различными материалами для создания </w:t>
      </w:r>
      <w:r w:rsidRPr="00F63254">
        <w:rPr>
          <w:rFonts w:ascii="Times New Roman" w:hAnsi="Times New Roman"/>
          <w:spacing w:val="2"/>
          <w:sz w:val="28"/>
          <w:szCs w:val="28"/>
        </w:rPr>
        <w:t xml:space="preserve">выразительного образа (пластилин — раскатывание, набор </w:t>
      </w:r>
      <w:r w:rsidRPr="00F63254">
        <w:rPr>
          <w:rFonts w:ascii="Times New Roman" w:hAnsi="Times New Roman"/>
          <w:sz w:val="28"/>
          <w:szCs w:val="28"/>
        </w:rPr>
        <w:t xml:space="preserve">объёма, вытягивание формы; бумага и картон — сгибание, </w:t>
      </w:r>
      <w:r w:rsidRPr="00F63254">
        <w:rPr>
          <w:rFonts w:ascii="Times New Roman" w:hAnsi="Times New Roman"/>
          <w:spacing w:val="2"/>
          <w:sz w:val="28"/>
          <w:szCs w:val="28"/>
        </w:rPr>
        <w:t xml:space="preserve">вырезание). Представление о возможностях использования </w:t>
      </w:r>
      <w:r w:rsidRPr="00F63254">
        <w:rPr>
          <w:rFonts w:ascii="Times New Roman" w:hAnsi="Times New Roman"/>
          <w:sz w:val="28"/>
          <w:szCs w:val="28"/>
        </w:rPr>
        <w:t>навыков художественного конструирования и моделирования в жизни человека.</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pacing w:val="-4"/>
          <w:sz w:val="28"/>
          <w:szCs w:val="28"/>
        </w:rPr>
        <w:t xml:space="preserve">Декоративно­прикладное искусство. </w:t>
      </w:r>
      <w:r w:rsidRPr="00F63254">
        <w:rPr>
          <w:rFonts w:ascii="Times New Roman" w:hAnsi="Times New Roman"/>
          <w:spacing w:val="-4"/>
          <w:sz w:val="28"/>
          <w:szCs w:val="28"/>
        </w:rPr>
        <w:t>Истоки декоративно­</w:t>
      </w:r>
      <w:r w:rsidRPr="00F63254">
        <w:rPr>
          <w:rFonts w:ascii="Times New Roman" w:hAnsi="Times New Roman"/>
          <w:sz w:val="28"/>
          <w:szCs w:val="28"/>
        </w:rPr>
        <w:t xml:space="preserve">прикладного искусства и его роль в жизни человека. Понятие о синтетичном характере народной культуры (украшение </w:t>
      </w:r>
      <w:r w:rsidRPr="00F63254">
        <w:rPr>
          <w:rFonts w:ascii="Times New Roman" w:hAnsi="Times New Roman"/>
          <w:spacing w:val="2"/>
          <w:sz w:val="28"/>
          <w:szCs w:val="28"/>
        </w:rPr>
        <w:t xml:space="preserve">жилища, предметов быта, орудий труда, костюма; музыка, </w:t>
      </w:r>
      <w:r w:rsidRPr="00F63254">
        <w:rPr>
          <w:rFonts w:ascii="Times New Roman" w:hAnsi="Times New Roman"/>
          <w:sz w:val="28"/>
          <w:szCs w:val="28"/>
        </w:rPr>
        <w:t xml:space="preserve">песни, хороводы; былины, сказания, сказки). Образ человека в традиционной культуре. Представления народа о мужской </w:t>
      </w:r>
      <w:r w:rsidRPr="00F63254">
        <w:rPr>
          <w:rFonts w:ascii="Times New Roman" w:hAnsi="Times New Roman"/>
          <w:spacing w:val="2"/>
          <w:sz w:val="28"/>
          <w:szCs w:val="28"/>
        </w:rPr>
        <w:t>и женской красоте, отражённые в изобразительном искус</w:t>
      </w:r>
      <w:r w:rsidRPr="00F63254">
        <w:rPr>
          <w:rFonts w:ascii="Times New Roman" w:hAnsi="Times New Roman"/>
          <w:sz w:val="28"/>
          <w:szCs w:val="28"/>
        </w:rPr>
        <w:t xml:space="preserve">стве, сказках, песнях. Сказочные образы в народной культуре и декоративно­прикладном искусстве. Разнообразие форм в природе </w:t>
      </w:r>
      <w:r w:rsidRPr="00F63254">
        <w:rPr>
          <w:rFonts w:ascii="Times New Roman" w:hAnsi="Times New Roman"/>
          <w:spacing w:val="2"/>
          <w:sz w:val="28"/>
          <w:szCs w:val="28"/>
        </w:rPr>
        <w:t xml:space="preserve">как основа декоративных форм в прикладном искусстве (цветы, раскраска бабочек, переплетение ветвей </w:t>
      </w:r>
      <w:r w:rsidRPr="00F63254">
        <w:rPr>
          <w:rFonts w:ascii="Times New Roman" w:hAnsi="Times New Roman"/>
          <w:sz w:val="28"/>
          <w:szCs w:val="28"/>
        </w:rPr>
        <w:t>деревьев, морозные узоры на стекле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 Ознакомление с произведениями народных художественных промыслов в России (с учётом местных условий).</w:t>
      </w:r>
    </w:p>
    <w:p w:rsidR="00951472" w:rsidRPr="00F63254" w:rsidRDefault="00951472" w:rsidP="00951472">
      <w:pPr>
        <w:pStyle w:val="af"/>
        <w:spacing w:line="360" w:lineRule="auto"/>
        <w:ind w:firstLine="709"/>
        <w:rPr>
          <w:rFonts w:ascii="Times New Roman" w:hAnsi="Times New Roman"/>
          <w:b/>
          <w:bCs/>
          <w:i/>
          <w:iCs/>
          <w:sz w:val="28"/>
          <w:szCs w:val="28"/>
        </w:rPr>
      </w:pPr>
      <w:r w:rsidRPr="00F63254">
        <w:rPr>
          <w:rFonts w:ascii="Times New Roman" w:hAnsi="Times New Roman"/>
          <w:b/>
          <w:bCs/>
          <w:i/>
          <w:iCs/>
          <w:sz w:val="28"/>
          <w:szCs w:val="28"/>
        </w:rPr>
        <w:lastRenderedPageBreak/>
        <w:t>Азбука искусства. Как говорит искусство?</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pacing w:val="-2"/>
          <w:sz w:val="28"/>
          <w:szCs w:val="28"/>
        </w:rPr>
        <w:t xml:space="preserve">Композиция. </w:t>
      </w:r>
      <w:r w:rsidRPr="00F63254">
        <w:rPr>
          <w:rFonts w:ascii="Times New Roman" w:hAnsi="Times New Roman"/>
          <w:spacing w:val="-2"/>
          <w:sz w:val="28"/>
          <w:szCs w:val="28"/>
        </w:rPr>
        <w:t>Элементарные приёмы композиции на плос</w:t>
      </w:r>
      <w:r w:rsidRPr="00F63254">
        <w:rPr>
          <w:rFonts w:ascii="Times New Roman" w:hAnsi="Times New Roman"/>
          <w:spacing w:val="2"/>
          <w:sz w:val="28"/>
          <w:szCs w:val="28"/>
        </w:rPr>
        <w:t xml:space="preserve">кости и в пространстве. Понятия: горизонталь, вертикаль </w:t>
      </w:r>
      <w:r w:rsidRPr="00F63254">
        <w:rPr>
          <w:rFonts w:ascii="Times New Roman" w:hAnsi="Times New Roman"/>
          <w:sz w:val="28"/>
          <w:szCs w:val="28"/>
        </w:rPr>
        <w:t>и диагональ в построении композиции. Понятия: линия горизонта, ближе — больше, дальше — меньше, загораживания. Роль контраста в композиции: низкое и высокое, большое и маленькое, тонкое и толстое, тёмное и светлое, т.</w:t>
      </w:r>
      <w:r w:rsidRPr="00F63254">
        <w:rPr>
          <w:rFonts w:ascii="Times New Roman" w:hAnsi="Times New Roman"/>
          <w:sz w:val="28"/>
          <w:szCs w:val="28"/>
        </w:rPr>
        <w:t> </w:t>
      </w:r>
      <w:r w:rsidRPr="00F63254">
        <w:rPr>
          <w:rFonts w:ascii="Times New Roman" w:hAnsi="Times New Roman"/>
          <w:sz w:val="28"/>
          <w:szCs w:val="28"/>
        </w:rPr>
        <w:t>д. Главное и второстепенное в композиции. Симметрия и асимметрия.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Цвет. </w:t>
      </w:r>
      <w:r w:rsidRPr="00F63254">
        <w:rPr>
          <w:rFonts w:ascii="Times New Roman" w:hAnsi="Times New Roman"/>
          <w:sz w:val="28"/>
          <w:szCs w:val="28"/>
        </w:rPr>
        <w:t xml:space="preserve">Основные и составные цвета. Тёплые и холодные </w:t>
      </w:r>
      <w:r w:rsidRPr="00F63254">
        <w:rPr>
          <w:rFonts w:ascii="Times New Roman" w:hAnsi="Times New Roman"/>
          <w:spacing w:val="2"/>
          <w:sz w:val="28"/>
          <w:szCs w:val="28"/>
        </w:rPr>
        <w:t>цвета. Смешение цветов. Роль белой и чёрной красок в эмоциональном звучании и выразительности образа. Эмоциональные возможности цвета. Практическое овладение ос</w:t>
      </w:r>
      <w:r w:rsidRPr="00F63254">
        <w:rPr>
          <w:rFonts w:ascii="Times New Roman" w:hAnsi="Times New Roman"/>
          <w:sz w:val="28"/>
          <w:szCs w:val="28"/>
        </w:rPr>
        <w:t>новами цветоведения. Передача с помощью цвета характера персонажа, его эмоционального состояния.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pacing w:val="2"/>
          <w:sz w:val="28"/>
          <w:szCs w:val="28"/>
        </w:rPr>
        <w:t xml:space="preserve">Линия. </w:t>
      </w:r>
      <w:r w:rsidRPr="00F63254">
        <w:rPr>
          <w:rFonts w:ascii="Times New Roman" w:hAnsi="Times New Roman"/>
          <w:spacing w:val="2"/>
          <w:sz w:val="28"/>
          <w:szCs w:val="28"/>
        </w:rPr>
        <w:t xml:space="preserve">Многообразие линий (тонкие, толстые, прямые, </w:t>
      </w:r>
      <w:r w:rsidRPr="00F63254">
        <w:rPr>
          <w:rFonts w:ascii="Times New Roman" w:hAnsi="Times New Roman"/>
          <w:sz w:val="28"/>
          <w:szCs w:val="28"/>
        </w:rPr>
        <w:t>волнистые, плавные, острые, закруглённые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Форма. </w:t>
      </w:r>
      <w:r w:rsidRPr="00F63254">
        <w:rPr>
          <w:rFonts w:ascii="Times New Roman" w:hAnsi="Times New Roman"/>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F63254">
        <w:rPr>
          <w:rFonts w:ascii="Times New Roman" w:hAnsi="Times New Roman"/>
          <w:spacing w:val="2"/>
          <w:sz w:val="28"/>
          <w:szCs w:val="28"/>
        </w:rPr>
        <w:t>Трансформация форм. Влияние формы предмета на пред</w:t>
      </w:r>
      <w:r w:rsidRPr="00F63254">
        <w:rPr>
          <w:rFonts w:ascii="Times New Roman" w:hAnsi="Times New Roman"/>
          <w:sz w:val="28"/>
          <w:szCs w:val="28"/>
        </w:rPr>
        <w:t>ставление о его характере. Силуэт.</w:t>
      </w:r>
    </w:p>
    <w:p w:rsidR="00951472" w:rsidRPr="00F63254" w:rsidRDefault="00951472" w:rsidP="00951472">
      <w:pPr>
        <w:pStyle w:val="af"/>
        <w:spacing w:line="360" w:lineRule="auto"/>
        <w:ind w:firstLine="708"/>
        <w:rPr>
          <w:rFonts w:ascii="Times New Roman" w:hAnsi="Times New Roman"/>
          <w:b/>
          <w:bCs/>
          <w:sz w:val="28"/>
          <w:szCs w:val="28"/>
        </w:rPr>
      </w:pPr>
      <w:r w:rsidRPr="00F63254">
        <w:rPr>
          <w:rFonts w:ascii="Times New Roman" w:hAnsi="Times New Roman"/>
          <w:b/>
          <w:bCs/>
          <w:spacing w:val="2"/>
          <w:sz w:val="28"/>
          <w:szCs w:val="28"/>
        </w:rPr>
        <w:t xml:space="preserve">Объём. </w:t>
      </w:r>
      <w:r w:rsidRPr="00F63254">
        <w:rPr>
          <w:rFonts w:ascii="Times New Roman" w:hAnsi="Times New Roman"/>
          <w:spacing w:val="2"/>
          <w:sz w:val="28"/>
          <w:szCs w:val="28"/>
        </w:rPr>
        <w:t xml:space="preserve">Объём в пространстве и объём на плоскости. </w:t>
      </w:r>
      <w:r w:rsidRPr="00F63254">
        <w:rPr>
          <w:rFonts w:ascii="Times New Roman" w:hAnsi="Times New Roman"/>
          <w:sz w:val="28"/>
          <w:szCs w:val="28"/>
        </w:rPr>
        <w:t>Способы передачи объёма. Выразительность объёмных композиций.</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pacing w:val="2"/>
          <w:sz w:val="28"/>
          <w:szCs w:val="28"/>
        </w:rPr>
        <w:t xml:space="preserve">Ритм. </w:t>
      </w:r>
      <w:r w:rsidRPr="00F63254">
        <w:rPr>
          <w:rFonts w:ascii="Times New Roman" w:hAnsi="Times New Roman"/>
          <w:spacing w:val="2"/>
          <w:sz w:val="28"/>
          <w:szCs w:val="28"/>
        </w:rPr>
        <w:t>Виды ритма (спокойный, замедленный, порыви</w:t>
      </w:r>
      <w:r w:rsidRPr="00F63254">
        <w:rPr>
          <w:rFonts w:ascii="Times New Roman" w:hAnsi="Times New Roman"/>
          <w:sz w:val="28"/>
          <w:szCs w:val="28"/>
        </w:rPr>
        <w:t>стый, беспокойный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951472" w:rsidRPr="00F63254" w:rsidRDefault="00951472" w:rsidP="00951472">
      <w:pPr>
        <w:pStyle w:val="af"/>
        <w:spacing w:line="360" w:lineRule="auto"/>
        <w:ind w:firstLine="708"/>
        <w:rPr>
          <w:rFonts w:ascii="Times New Roman" w:hAnsi="Times New Roman"/>
          <w:b/>
          <w:bCs/>
          <w:i/>
          <w:iCs/>
          <w:spacing w:val="-2"/>
          <w:sz w:val="28"/>
          <w:szCs w:val="28"/>
        </w:rPr>
      </w:pPr>
      <w:r w:rsidRPr="00F63254">
        <w:rPr>
          <w:rFonts w:ascii="Times New Roman" w:hAnsi="Times New Roman"/>
          <w:b/>
          <w:bCs/>
          <w:i/>
          <w:iCs/>
          <w:spacing w:val="-2"/>
          <w:sz w:val="28"/>
          <w:szCs w:val="28"/>
        </w:rPr>
        <w:t>Значимые темы искусства. О чём говорит искусство?</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Земля — наш общий дом. </w:t>
      </w:r>
      <w:r w:rsidRPr="00F63254">
        <w:rPr>
          <w:rFonts w:ascii="Times New Roman" w:hAnsi="Times New Roman"/>
          <w:sz w:val="28"/>
          <w:szCs w:val="28"/>
        </w:rPr>
        <w:t xml:space="preserve">Наблюдение природы и природных явлений, различение их характера и эмоциональных состояний. Разница в изображении </w:t>
      </w:r>
      <w:r w:rsidRPr="00F63254">
        <w:rPr>
          <w:rFonts w:ascii="Times New Roman" w:hAnsi="Times New Roman"/>
          <w:sz w:val="28"/>
          <w:szCs w:val="28"/>
        </w:rPr>
        <w:lastRenderedPageBreak/>
        <w:t xml:space="preserve">природы в разное время года, суток, в различную погоду. Жанр пейзажа. Использование различных </w:t>
      </w:r>
      <w:r w:rsidRPr="00F63254">
        <w:rPr>
          <w:rFonts w:ascii="Times New Roman" w:hAnsi="Times New Roman"/>
          <w:spacing w:val="2"/>
          <w:sz w:val="28"/>
          <w:szCs w:val="28"/>
        </w:rPr>
        <w:t xml:space="preserve">художественных материалов и средств для создания выразительных образов природы. </w:t>
      </w:r>
      <w:r w:rsidRPr="00F63254">
        <w:rPr>
          <w:rFonts w:ascii="Times New Roman" w:hAnsi="Times New Roman"/>
          <w:sz w:val="28"/>
          <w:szCs w:val="28"/>
        </w:rPr>
        <w:t>П</w:t>
      </w:r>
      <w:r w:rsidRPr="00F63254">
        <w:rPr>
          <w:rFonts w:ascii="Times New Roman" w:hAnsi="Times New Roman"/>
          <w:spacing w:val="2"/>
          <w:sz w:val="28"/>
          <w:szCs w:val="28"/>
        </w:rPr>
        <w:t xml:space="preserve">остройки в природе: птичьи </w:t>
      </w:r>
      <w:r w:rsidRPr="00F63254">
        <w:rPr>
          <w:rFonts w:ascii="Times New Roman" w:hAnsi="Times New Roman"/>
          <w:sz w:val="28"/>
          <w:szCs w:val="28"/>
        </w:rPr>
        <w:t>гнёзда, норы, ульи, панцирь черепахи, домик улитки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Восприятие и эмоциональная оценка шедевров русского </w:t>
      </w:r>
      <w:r w:rsidRPr="00F63254">
        <w:rPr>
          <w:rFonts w:ascii="Times New Roman" w:hAnsi="Times New Roman"/>
          <w:spacing w:val="-2"/>
          <w:sz w:val="28"/>
          <w:szCs w:val="28"/>
        </w:rPr>
        <w:t>и зарубежного искусства, изображающих природу.</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Родина моя — Россия. </w:t>
      </w:r>
      <w:r w:rsidRPr="00F63254">
        <w:rPr>
          <w:rFonts w:ascii="Times New Roman" w:hAnsi="Times New Roman"/>
          <w:sz w:val="28"/>
          <w:szCs w:val="28"/>
        </w:rPr>
        <w:t>Роль природных условий в ха</w:t>
      </w:r>
      <w:r w:rsidRPr="00F63254">
        <w:rPr>
          <w:rFonts w:ascii="Times New Roman" w:hAnsi="Times New Roman"/>
          <w:spacing w:val="2"/>
          <w:sz w:val="28"/>
          <w:szCs w:val="28"/>
        </w:rPr>
        <w:t xml:space="preserve">рактере традиционной культуры народов России. Пейзажи </w:t>
      </w:r>
      <w:r w:rsidRPr="00F63254">
        <w:rPr>
          <w:rFonts w:ascii="Times New Roman" w:hAnsi="Times New Roman"/>
          <w:sz w:val="28"/>
          <w:szCs w:val="28"/>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 Отечества.</w:t>
      </w:r>
    </w:p>
    <w:p w:rsidR="00951472" w:rsidRPr="00F63254" w:rsidRDefault="00951472" w:rsidP="00951472">
      <w:pPr>
        <w:pStyle w:val="af"/>
        <w:spacing w:line="360" w:lineRule="auto"/>
        <w:ind w:firstLine="454"/>
        <w:rPr>
          <w:rFonts w:ascii="Times New Roman" w:hAnsi="Times New Roman"/>
          <w:b/>
          <w:bCs/>
          <w:sz w:val="28"/>
          <w:szCs w:val="28"/>
        </w:rPr>
      </w:pPr>
      <w:r w:rsidRPr="00F63254">
        <w:rPr>
          <w:rFonts w:ascii="Times New Roman" w:hAnsi="Times New Roman"/>
          <w:b/>
          <w:bCs/>
          <w:spacing w:val="2"/>
          <w:sz w:val="28"/>
          <w:szCs w:val="28"/>
        </w:rPr>
        <w:t xml:space="preserve">Человек и человеческие взаимоотношения. </w:t>
      </w:r>
      <w:r w:rsidRPr="00F63254">
        <w:rPr>
          <w:rFonts w:ascii="Times New Roman" w:hAnsi="Times New Roman"/>
          <w:spacing w:val="2"/>
          <w:sz w:val="28"/>
          <w:szCs w:val="28"/>
        </w:rPr>
        <w:t>Образ че</w:t>
      </w:r>
      <w:r w:rsidRPr="00F63254">
        <w:rPr>
          <w:rFonts w:ascii="Times New Roman" w:hAnsi="Times New Roman"/>
          <w:sz w:val="28"/>
          <w:szCs w:val="28"/>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 Образы персонажей, вызывающие гнев, раздражение, презрение.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Искусство дарит людям красоту. </w:t>
      </w:r>
      <w:r w:rsidRPr="00F63254">
        <w:rPr>
          <w:rFonts w:ascii="Times New Roman" w:hAnsi="Times New Roman"/>
          <w:sz w:val="28"/>
          <w:szCs w:val="28"/>
        </w:rPr>
        <w:t>Искусство вокруг нас сегодня. Использование различных художественных матери</w:t>
      </w:r>
      <w:r w:rsidRPr="00F63254">
        <w:rPr>
          <w:rFonts w:ascii="Times New Roman" w:hAnsi="Times New Roman"/>
          <w:spacing w:val="2"/>
          <w:sz w:val="28"/>
          <w:szCs w:val="28"/>
        </w:rPr>
        <w:t xml:space="preserve">алов и средств для создания проектов красивых, удобных </w:t>
      </w:r>
      <w:r w:rsidRPr="00F63254">
        <w:rPr>
          <w:rFonts w:ascii="Times New Roman" w:hAnsi="Times New Roman"/>
          <w:sz w:val="28"/>
          <w:szCs w:val="28"/>
        </w:rPr>
        <w:t>и выразительных предметов быта, видов транспорта. Пред</w:t>
      </w:r>
      <w:r w:rsidRPr="00F63254">
        <w:rPr>
          <w:rFonts w:ascii="Times New Roman" w:hAnsi="Times New Roman"/>
          <w:spacing w:val="2"/>
          <w:sz w:val="28"/>
          <w:szCs w:val="28"/>
        </w:rPr>
        <w:t xml:space="preserve">ставление о роли изобразительных (пластических) искусств </w:t>
      </w:r>
      <w:r w:rsidRPr="00F63254">
        <w:rPr>
          <w:rFonts w:ascii="Times New Roman" w:hAnsi="Times New Roman"/>
          <w:sz w:val="28"/>
          <w:szCs w:val="28"/>
        </w:rPr>
        <w:t>в повседневной жизни человека, в организации его матери</w:t>
      </w:r>
      <w:r w:rsidRPr="00F63254">
        <w:rPr>
          <w:rFonts w:ascii="Times New Roman" w:hAnsi="Times New Roman"/>
          <w:spacing w:val="2"/>
          <w:sz w:val="28"/>
          <w:szCs w:val="28"/>
        </w:rPr>
        <w:t>ального окружения.</w:t>
      </w:r>
      <w:r w:rsidRPr="00F63254">
        <w:rPr>
          <w:rFonts w:ascii="Times New Roman" w:hAnsi="Times New Roman"/>
          <w:sz w:val="28"/>
          <w:szCs w:val="28"/>
        </w:rPr>
        <w:t xml:space="preserve"> </w:t>
      </w:r>
      <w:r w:rsidRPr="00F63254">
        <w:rPr>
          <w:rFonts w:ascii="Times New Roman" w:hAnsi="Times New Roman"/>
          <w:spacing w:val="-2"/>
          <w:sz w:val="28"/>
          <w:szCs w:val="28"/>
        </w:rPr>
        <w:t xml:space="preserve">Жанр </w:t>
      </w:r>
      <w:r w:rsidRPr="00F63254">
        <w:rPr>
          <w:rFonts w:ascii="Times New Roman" w:hAnsi="Times New Roman"/>
          <w:sz w:val="28"/>
          <w:szCs w:val="28"/>
        </w:rPr>
        <w:t>натюрморта. Художественное конструирование и оформление помещений и парков, транспорта и посуды, мебели и одежды, книг и игрушек.</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Опыт художественно­творческой деятельности</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Участие в различных видах изобразительной, декоративно­прикладной и художественно­конструкторской деятельности. </w:t>
      </w:r>
      <w:r w:rsidRPr="00F63254">
        <w:rPr>
          <w:rFonts w:ascii="Times New Roman" w:hAnsi="Times New Roman"/>
          <w:spacing w:val="2"/>
          <w:sz w:val="28"/>
          <w:szCs w:val="28"/>
        </w:rPr>
        <w:t>Освоение основ рисунка, живописи, скульптуры, деко</w:t>
      </w:r>
      <w:r w:rsidRPr="00F63254">
        <w:rPr>
          <w:rFonts w:ascii="Times New Roman" w:hAnsi="Times New Roman"/>
          <w:sz w:val="28"/>
          <w:szCs w:val="28"/>
        </w:rPr>
        <w:t xml:space="preserve">ративно­прикладного искусства. </w:t>
      </w:r>
      <w:r w:rsidRPr="00F63254">
        <w:rPr>
          <w:rFonts w:ascii="Times New Roman" w:hAnsi="Times New Roman"/>
          <w:spacing w:val="2"/>
          <w:sz w:val="28"/>
          <w:szCs w:val="28"/>
        </w:rPr>
        <w:t xml:space="preserve">Овладение </w:t>
      </w:r>
      <w:r w:rsidRPr="00F63254">
        <w:rPr>
          <w:rFonts w:ascii="Times New Roman" w:hAnsi="Times New Roman"/>
          <w:spacing w:val="2"/>
          <w:sz w:val="28"/>
          <w:szCs w:val="28"/>
        </w:rPr>
        <w:lastRenderedPageBreak/>
        <w:t>основами художественной грамоты: компози</w:t>
      </w:r>
      <w:r w:rsidRPr="00F63254">
        <w:rPr>
          <w:rFonts w:ascii="Times New Roman" w:hAnsi="Times New Roman"/>
          <w:sz w:val="28"/>
          <w:szCs w:val="28"/>
        </w:rPr>
        <w:t>цией, формой, ритмом, линией, цветом, объёмом, фактурой. Создание моделей предметов бытового окружения человека. Овладение элементарными навыками лепки и бумагопластики.</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Выбор и применение выразительных средств для реали</w:t>
      </w:r>
      <w:r w:rsidRPr="00F63254">
        <w:rPr>
          <w:rFonts w:ascii="Times New Roman" w:hAnsi="Times New Roman"/>
          <w:sz w:val="28"/>
          <w:szCs w:val="28"/>
        </w:rPr>
        <w:t>зации собственного замысла в рисунке, живописи, аппликации, художественном конструировании.</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Выбор и применение выразительных средств для реали</w:t>
      </w:r>
      <w:r w:rsidRPr="00F63254">
        <w:rPr>
          <w:rFonts w:ascii="Times New Roman" w:hAnsi="Times New Roman"/>
          <w:sz w:val="28"/>
          <w:szCs w:val="28"/>
        </w:rPr>
        <w:t xml:space="preserve">зации собственного замысла в рисунке, живописи, аппликации, художественном конструировании. Передача настроения в творческой работе с помощью цвета, </w:t>
      </w:r>
      <w:r w:rsidRPr="00F63254">
        <w:rPr>
          <w:rFonts w:ascii="Times New Roman" w:hAnsi="Times New Roman"/>
          <w:iCs/>
          <w:sz w:val="28"/>
          <w:szCs w:val="28"/>
        </w:rPr>
        <w:t>тона</w:t>
      </w:r>
      <w:r w:rsidRPr="00F63254">
        <w:rPr>
          <w:rFonts w:ascii="Times New Roman" w:hAnsi="Times New Roman"/>
          <w:sz w:val="28"/>
          <w:szCs w:val="28"/>
        </w:rPr>
        <w:t xml:space="preserve">, композиции, пространства, линии, штриха, пятна, объёма, </w:t>
      </w:r>
      <w:r w:rsidRPr="00F63254">
        <w:rPr>
          <w:rFonts w:ascii="Times New Roman" w:hAnsi="Times New Roman"/>
          <w:iCs/>
          <w:sz w:val="28"/>
          <w:szCs w:val="28"/>
        </w:rPr>
        <w:t>фактуры материала</w:t>
      </w:r>
      <w:r w:rsidRPr="00F63254">
        <w:rPr>
          <w:rFonts w:ascii="Times New Roman" w:hAnsi="Times New Roman"/>
          <w:sz w:val="28"/>
          <w:szCs w:val="28"/>
        </w:rPr>
        <w:t>.</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Использование в индивидуальной и коллективной дея</w:t>
      </w:r>
      <w:r w:rsidRPr="00F63254">
        <w:rPr>
          <w:rFonts w:ascii="Times New Roman" w:hAnsi="Times New Roman"/>
          <w:sz w:val="28"/>
          <w:szCs w:val="28"/>
        </w:rPr>
        <w:t xml:space="preserve">тельности различных художественных техник и материалов: </w:t>
      </w:r>
      <w:r w:rsidRPr="00F63254">
        <w:rPr>
          <w:rFonts w:ascii="Times New Roman" w:hAnsi="Times New Roman"/>
          <w:iCs/>
          <w:spacing w:val="2"/>
          <w:sz w:val="28"/>
          <w:szCs w:val="28"/>
        </w:rPr>
        <w:t>коллажа</w:t>
      </w:r>
      <w:r w:rsidRPr="00F63254">
        <w:rPr>
          <w:rFonts w:ascii="Times New Roman" w:hAnsi="Times New Roman"/>
          <w:spacing w:val="2"/>
          <w:sz w:val="28"/>
          <w:szCs w:val="28"/>
        </w:rPr>
        <w:t xml:space="preserve">, </w:t>
      </w:r>
      <w:r w:rsidRPr="00F63254">
        <w:rPr>
          <w:rFonts w:ascii="Times New Roman" w:hAnsi="Times New Roman"/>
          <w:iCs/>
          <w:spacing w:val="2"/>
          <w:sz w:val="28"/>
          <w:szCs w:val="28"/>
        </w:rPr>
        <w:t>граттажа</w:t>
      </w:r>
      <w:r w:rsidRPr="00F63254">
        <w:rPr>
          <w:rFonts w:ascii="Times New Roman" w:hAnsi="Times New Roman"/>
          <w:spacing w:val="2"/>
          <w:sz w:val="28"/>
          <w:szCs w:val="28"/>
        </w:rPr>
        <w:t xml:space="preserve">, аппликации, компьютерной анимации, натурной мультипликации,  бумажной пластики, гуаши, акварели, </w:t>
      </w:r>
      <w:r w:rsidRPr="00F63254">
        <w:rPr>
          <w:rFonts w:ascii="Times New Roman" w:hAnsi="Times New Roman"/>
          <w:iCs/>
          <w:spacing w:val="2"/>
          <w:sz w:val="28"/>
          <w:szCs w:val="28"/>
        </w:rPr>
        <w:t>пастели</w:t>
      </w:r>
      <w:r w:rsidRPr="00F63254">
        <w:rPr>
          <w:rFonts w:ascii="Times New Roman" w:hAnsi="Times New Roman"/>
          <w:spacing w:val="2"/>
          <w:sz w:val="28"/>
          <w:szCs w:val="28"/>
        </w:rPr>
        <w:t xml:space="preserve">, </w:t>
      </w:r>
      <w:r w:rsidRPr="00F63254">
        <w:rPr>
          <w:rFonts w:ascii="Times New Roman" w:hAnsi="Times New Roman"/>
          <w:iCs/>
          <w:spacing w:val="2"/>
          <w:sz w:val="28"/>
          <w:szCs w:val="28"/>
        </w:rPr>
        <w:t>восковых</w:t>
      </w:r>
      <w:r w:rsidRPr="00F63254">
        <w:rPr>
          <w:rFonts w:ascii="Times New Roman" w:hAnsi="Times New Roman"/>
          <w:iCs/>
          <w:sz w:val="28"/>
          <w:szCs w:val="28"/>
        </w:rPr>
        <w:t xml:space="preserve"> мелков</w:t>
      </w:r>
      <w:r w:rsidRPr="00F63254">
        <w:rPr>
          <w:rFonts w:ascii="Times New Roman" w:hAnsi="Times New Roman"/>
          <w:sz w:val="28"/>
          <w:szCs w:val="28"/>
        </w:rPr>
        <w:t xml:space="preserve">, </w:t>
      </w:r>
      <w:r w:rsidRPr="00F63254">
        <w:rPr>
          <w:rFonts w:ascii="Times New Roman" w:hAnsi="Times New Roman"/>
          <w:iCs/>
          <w:sz w:val="28"/>
          <w:szCs w:val="28"/>
        </w:rPr>
        <w:t>туши</w:t>
      </w:r>
      <w:r w:rsidRPr="00F63254">
        <w:rPr>
          <w:rFonts w:ascii="Times New Roman" w:hAnsi="Times New Roman"/>
          <w:sz w:val="28"/>
          <w:szCs w:val="28"/>
        </w:rPr>
        <w:t xml:space="preserve">, карандаша, фломастеров, </w:t>
      </w:r>
      <w:r w:rsidRPr="00F63254">
        <w:rPr>
          <w:rFonts w:ascii="Times New Roman" w:hAnsi="Times New Roman"/>
          <w:iCs/>
          <w:sz w:val="28"/>
          <w:szCs w:val="28"/>
        </w:rPr>
        <w:t>пластилина</w:t>
      </w:r>
      <w:r w:rsidRPr="00F63254">
        <w:rPr>
          <w:rFonts w:ascii="Times New Roman" w:hAnsi="Times New Roman"/>
          <w:sz w:val="28"/>
          <w:szCs w:val="28"/>
        </w:rPr>
        <w:t xml:space="preserve">, </w:t>
      </w:r>
      <w:r w:rsidRPr="00F63254">
        <w:rPr>
          <w:rFonts w:ascii="Times New Roman" w:hAnsi="Times New Roman"/>
          <w:iCs/>
          <w:sz w:val="28"/>
          <w:szCs w:val="28"/>
        </w:rPr>
        <w:t>глины</w:t>
      </w:r>
      <w:r w:rsidRPr="00F63254">
        <w:rPr>
          <w:rFonts w:ascii="Times New Roman" w:hAnsi="Times New Roman"/>
          <w:sz w:val="28"/>
          <w:szCs w:val="28"/>
        </w:rPr>
        <w:t>, подручных и природных материалов.</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 xml:space="preserve">Участие в обсуждении содержания и выразительных средств </w:t>
      </w:r>
      <w:r w:rsidRPr="00F63254">
        <w:rPr>
          <w:rFonts w:ascii="Times New Roman" w:hAnsi="Times New Roman"/>
          <w:sz w:val="28"/>
          <w:szCs w:val="28"/>
        </w:rPr>
        <w:t>произведений изобразительного искусства, выражение своего отношения к произведению.</w:t>
      </w:r>
    </w:p>
    <w:p w:rsidR="00951472" w:rsidRPr="00951E96" w:rsidRDefault="00951472" w:rsidP="00951472">
      <w:pPr>
        <w:pStyle w:val="4"/>
        <w:spacing w:before="0" w:after="0" w:line="360" w:lineRule="auto"/>
        <w:rPr>
          <w:rFonts w:ascii="Times New Roman" w:hAnsi="Times New Roman" w:cs="Times New Roman"/>
          <w:b/>
          <w:sz w:val="28"/>
          <w:szCs w:val="28"/>
        </w:rPr>
      </w:pPr>
      <w:r w:rsidRPr="00951E96">
        <w:rPr>
          <w:rFonts w:ascii="Times New Roman" w:hAnsi="Times New Roman" w:cs="Times New Roman"/>
          <w:b/>
          <w:sz w:val="28"/>
          <w:szCs w:val="28"/>
        </w:rPr>
        <w:t>8. Музыка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b/>
          <w:bCs/>
          <w:sz w:val="28"/>
          <w:szCs w:val="28"/>
        </w:rPr>
        <w:t>Музыка в жизни человека.</w:t>
      </w:r>
      <w:r w:rsidRPr="00F63254">
        <w:rPr>
          <w:rFonts w:ascii="Times New Roman" w:hAnsi="Times New Roman"/>
          <w:sz w:val="28"/>
          <w:szCs w:val="28"/>
        </w:rPr>
        <w:t xml:space="preserve"> 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и характера человека.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Обобщённое представление об основных образно­эмо</w:t>
      </w:r>
      <w:r w:rsidRPr="00F63254">
        <w:rPr>
          <w:rFonts w:ascii="Times New Roman" w:hAnsi="Times New Roman"/>
          <w:sz w:val="28"/>
          <w:szCs w:val="28"/>
        </w:rPr>
        <w:t>ци</w:t>
      </w:r>
      <w:r w:rsidRPr="00F63254">
        <w:rPr>
          <w:rFonts w:ascii="Times New Roman" w:hAnsi="Times New Roman"/>
          <w:spacing w:val="2"/>
          <w:sz w:val="28"/>
          <w:szCs w:val="28"/>
        </w:rPr>
        <w:t xml:space="preserve">ональных сферах музыки и о многообразии музыкальных </w:t>
      </w:r>
      <w:r w:rsidRPr="00F63254">
        <w:rPr>
          <w:rFonts w:ascii="Times New Roman" w:hAnsi="Times New Roman"/>
          <w:sz w:val="28"/>
          <w:szCs w:val="28"/>
        </w:rPr>
        <w:t>жанров и стилей. Песня, танец, марш и их разновидности. Песенность, танцевальность, маршевость. Опера, балет, симфония, концерт.</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pacing w:val="2"/>
          <w:sz w:val="28"/>
          <w:szCs w:val="28"/>
        </w:rPr>
        <w:t>Отечественные народные музыкальные традиции. Твор</w:t>
      </w:r>
      <w:r w:rsidRPr="00F63254">
        <w:rPr>
          <w:rFonts w:ascii="Times New Roman" w:hAnsi="Times New Roman"/>
          <w:sz w:val="28"/>
          <w:szCs w:val="28"/>
        </w:rPr>
        <w:t xml:space="preserve">чество народов России. Музыкальный и поэтический фольклор: песни, танцы, действа, обряды, скороговорки, загадки, </w:t>
      </w:r>
      <w:r w:rsidRPr="00F63254">
        <w:rPr>
          <w:rFonts w:ascii="Times New Roman" w:hAnsi="Times New Roman"/>
          <w:spacing w:val="2"/>
          <w:sz w:val="28"/>
          <w:szCs w:val="28"/>
        </w:rPr>
        <w:t xml:space="preserve">игры­драматизации. Историческое прошлое в музыкальных </w:t>
      </w:r>
      <w:r w:rsidRPr="00F63254">
        <w:rPr>
          <w:rFonts w:ascii="Times New Roman" w:hAnsi="Times New Roman"/>
          <w:sz w:val="28"/>
          <w:szCs w:val="28"/>
        </w:rPr>
        <w:t xml:space="preserve">образах. Народная и профессиональная музыка. Сочинения </w:t>
      </w:r>
      <w:r w:rsidRPr="00F63254">
        <w:rPr>
          <w:rFonts w:ascii="Times New Roman" w:hAnsi="Times New Roman"/>
          <w:spacing w:val="2"/>
          <w:sz w:val="28"/>
          <w:szCs w:val="28"/>
        </w:rPr>
        <w:t xml:space="preserve">отечественных композиторов о Родине. Духовная музыка в </w:t>
      </w:r>
      <w:r w:rsidRPr="00F63254">
        <w:rPr>
          <w:rFonts w:ascii="Times New Roman" w:hAnsi="Times New Roman"/>
          <w:sz w:val="28"/>
          <w:szCs w:val="28"/>
        </w:rPr>
        <w:t>творчестве композиторов.</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pacing w:val="-2"/>
          <w:sz w:val="28"/>
          <w:szCs w:val="28"/>
        </w:rPr>
        <w:lastRenderedPageBreak/>
        <w:t>Основные закономерности музыкального искусства.</w:t>
      </w:r>
      <w:r w:rsidRPr="00F63254">
        <w:rPr>
          <w:rFonts w:ascii="Times New Roman" w:hAnsi="Times New Roman"/>
          <w:spacing w:val="-2"/>
          <w:sz w:val="28"/>
          <w:szCs w:val="28"/>
        </w:rPr>
        <w:t xml:space="preserve"> Ин</w:t>
      </w:r>
      <w:r w:rsidRPr="00F63254">
        <w:rPr>
          <w:rFonts w:ascii="Times New Roman" w:hAnsi="Times New Roman"/>
          <w:sz w:val="28"/>
          <w:szCs w:val="28"/>
        </w:rPr>
        <w:t>тонационно­образная природа музыкального искусства. Вы</w:t>
      </w:r>
      <w:r w:rsidRPr="00F63254">
        <w:rPr>
          <w:rFonts w:ascii="Times New Roman" w:hAnsi="Times New Roman"/>
          <w:spacing w:val="-2"/>
          <w:sz w:val="28"/>
          <w:szCs w:val="28"/>
        </w:rPr>
        <w:t>разительность и изобразительность в музыке. Интонация как озвученное состояние, выражение эмоций и мыслей человека.</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Интонации музыкальные и речевые. Сходство и различия. Интонация — источник музыкальной речи. Основные сред</w:t>
      </w:r>
      <w:r w:rsidRPr="00F63254">
        <w:rPr>
          <w:rFonts w:ascii="Times New Roman" w:hAnsi="Times New Roman"/>
          <w:spacing w:val="2"/>
          <w:sz w:val="28"/>
          <w:szCs w:val="28"/>
        </w:rPr>
        <w:t xml:space="preserve">ства музыкальной выразительности (мелодия, ритм, темп, </w:t>
      </w:r>
      <w:r w:rsidRPr="00F63254">
        <w:rPr>
          <w:rFonts w:ascii="Times New Roman" w:hAnsi="Times New Roman"/>
          <w:sz w:val="28"/>
          <w:szCs w:val="28"/>
        </w:rPr>
        <w:t>динамика, тембр и</w:t>
      </w:r>
      <w:r w:rsidRPr="00F63254">
        <w:rPr>
          <w:rFonts w:ascii="Times New Roman" w:hAnsi="Times New Roman"/>
          <w:sz w:val="28"/>
          <w:szCs w:val="28"/>
        </w:rPr>
        <w:t> </w:t>
      </w:r>
      <w:r w:rsidRPr="00F63254">
        <w:rPr>
          <w:rFonts w:ascii="Times New Roman" w:hAnsi="Times New Roman"/>
          <w:sz w:val="28"/>
          <w:szCs w:val="28"/>
        </w:rPr>
        <w:t>др.).</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Музыкальная речь как способ общения между людьми, её эмоциональное воздействие. Композитор — исполнитель — </w:t>
      </w:r>
      <w:r w:rsidRPr="00F63254">
        <w:rPr>
          <w:rFonts w:ascii="Times New Roman" w:hAnsi="Times New Roman"/>
          <w:spacing w:val="2"/>
          <w:sz w:val="28"/>
          <w:szCs w:val="28"/>
        </w:rPr>
        <w:t xml:space="preserve">слушатель. Особенности музыкальной речи в сочинениях </w:t>
      </w:r>
      <w:r w:rsidRPr="00F63254">
        <w:rPr>
          <w:rFonts w:ascii="Times New Roman" w:hAnsi="Times New Roman"/>
          <w:sz w:val="28"/>
          <w:szCs w:val="28"/>
        </w:rPr>
        <w:t>композиторов, её выразительный смысл. Нотная запись как способ фиксации музыкальной речи. Элементы нотной грамоты.</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Развитие музыки — сопоставление и столкновение чувств </w:t>
      </w:r>
      <w:r w:rsidRPr="00F63254">
        <w:rPr>
          <w:rFonts w:ascii="Times New Roman" w:hAnsi="Times New Roman"/>
          <w:spacing w:val="2"/>
          <w:sz w:val="28"/>
          <w:szCs w:val="28"/>
        </w:rPr>
        <w:t>и мыслей человека, музыкальных интонаций, тем, художе</w:t>
      </w:r>
      <w:r w:rsidRPr="00F63254">
        <w:rPr>
          <w:rFonts w:ascii="Times New Roman" w:hAnsi="Times New Roman"/>
          <w:sz w:val="28"/>
          <w:szCs w:val="28"/>
        </w:rPr>
        <w:t>ственных образов. Основные приёмы музыкального развития (повтор и контраст).</w:t>
      </w:r>
    </w:p>
    <w:p w:rsidR="00951472" w:rsidRPr="00F63254" w:rsidRDefault="00951472" w:rsidP="00951472">
      <w:pPr>
        <w:pStyle w:val="af"/>
        <w:spacing w:line="360" w:lineRule="auto"/>
        <w:ind w:firstLine="709"/>
        <w:rPr>
          <w:rFonts w:ascii="Times New Roman" w:hAnsi="Times New Roman"/>
          <w:b/>
          <w:bCs/>
          <w:sz w:val="28"/>
          <w:szCs w:val="28"/>
        </w:rPr>
      </w:pPr>
      <w:r w:rsidRPr="00F63254">
        <w:rPr>
          <w:rFonts w:ascii="Times New Roman" w:hAnsi="Times New Roman"/>
          <w:spacing w:val="2"/>
          <w:sz w:val="28"/>
          <w:szCs w:val="28"/>
        </w:rPr>
        <w:t xml:space="preserve">Формы построения музыки как обобщённое выражение </w:t>
      </w:r>
      <w:r w:rsidRPr="00F63254">
        <w:rPr>
          <w:rFonts w:ascii="Times New Roman" w:hAnsi="Times New Roman"/>
          <w:sz w:val="28"/>
          <w:szCs w:val="28"/>
        </w:rPr>
        <w:t xml:space="preserve">художественно­образного содержания произведений. </w:t>
      </w:r>
    </w:p>
    <w:p w:rsidR="00951472" w:rsidRPr="00F63254" w:rsidRDefault="00951472" w:rsidP="00951472">
      <w:pPr>
        <w:pStyle w:val="af"/>
        <w:spacing w:line="360" w:lineRule="auto"/>
        <w:ind w:firstLine="709"/>
        <w:rPr>
          <w:rFonts w:ascii="Times New Roman" w:hAnsi="Times New Roman"/>
          <w:spacing w:val="-2"/>
          <w:sz w:val="28"/>
          <w:szCs w:val="28"/>
        </w:rPr>
      </w:pPr>
      <w:r w:rsidRPr="00F63254">
        <w:rPr>
          <w:rFonts w:ascii="Times New Roman" w:hAnsi="Times New Roman"/>
          <w:b/>
          <w:bCs/>
          <w:sz w:val="28"/>
          <w:szCs w:val="28"/>
        </w:rPr>
        <w:t>Музыкальная картина мира.</w:t>
      </w:r>
      <w:r w:rsidRPr="00F63254">
        <w:rPr>
          <w:rFonts w:ascii="Times New Roman" w:hAnsi="Times New Roman"/>
          <w:sz w:val="28"/>
          <w:szCs w:val="28"/>
        </w:rPr>
        <w:t xml:space="preserve"> Интонационное богатство </w:t>
      </w:r>
      <w:r w:rsidRPr="00F63254">
        <w:rPr>
          <w:rFonts w:ascii="Times New Roman" w:hAnsi="Times New Roman"/>
          <w:spacing w:val="2"/>
          <w:sz w:val="28"/>
          <w:szCs w:val="28"/>
        </w:rPr>
        <w:t xml:space="preserve">музыкального мира. Общие представления о музыкальной </w:t>
      </w:r>
      <w:r w:rsidRPr="00F63254">
        <w:rPr>
          <w:rFonts w:ascii="Times New Roman" w:hAnsi="Times New Roman"/>
          <w:spacing w:val="-2"/>
          <w:sz w:val="28"/>
          <w:szCs w:val="28"/>
        </w:rPr>
        <w:t>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радио</w:t>
      </w:r>
      <w:r w:rsidRPr="00F63254">
        <w:rPr>
          <w:rFonts w:ascii="Times New Roman" w:hAnsi="Times New Roman"/>
          <w:spacing w:val="-2"/>
          <w:sz w:val="28"/>
          <w:szCs w:val="28"/>
        </w:rPr>
        <w:noBreakHyphen/>
        <w:t xml:space="preserve"> и телепередачи, видеофильмы, звукозаписи (CD, DVD).</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4"/>
          <w:sz w:val="28"/>
          <w:szCs w:val="28"/>
        </w:rPr>
        <w:t>Различные виды музыки: вокальная, инструментальная; соль</w:t>
      </w:r>
      <w:r w:rsidRPr="00F63254">
        <w:rPr>
          <w:rFonts w:ascii="Times New Roman" w:hAnsi="Times New Roman"/>
          <w:sz w:val="28"/>
          <w:szCs w:val="28"/>
        </w:rPr>
        <w:t>ная, хоровая, оркестровая. Певческие голоса: детские, женские, мужские. Хоры: детский, женский, мужской, смешанный. Музыкальные инструменты. Оркестры: симфонический, духовой, народных инструментов.</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spacing w:val="-4"/>
          <w:sz w:val="28"/>
          <w:szCs w:val="28"/>
        </w:rPr>
        <w:t>Народное и профессиональное музыкальное творчество раз</w:t>
      </w:r>
      <w:r w:rsidRPr="00F63254">
        <w:rPr>
          <w:rFonts w:ascii="Times New Roman" w:hAnsi="Times New Roman"/>
          <w:sz w:val="28"/>
          <w:szCs w:val="28"/>
        </w:rPr>
        <w:t xml:space="preserve">ных стран мира. Многообразие этнокультурных, исторически сложившихся традиций. </w:t>
      </w:r>
      <w:r w:rsidRPr="00F63254">
        <w:rPr>
          <w:rFonts w:ascii="Times New Roman" w:hAnsi="Times New Roman"/>
          <w:sz w:val="28"/>
          <w:szCs w:val="28"/>
        </w:rPr>
        <w:lastRenderedPageBreak/>
        <w:t>Региональные музыкально­поэтические традиции: содержание, образная сфера и музыкальный язык.</w:t>
      </w:r>
    </w:p>
    <w:p w:rsidR="00951472" w:rsidRPr="00951E96" w:rsidRDefault="00951472" w:rsidP="00951472">
      <w:pPr>
        <w:pStyle w:val="4"/>
        <w:spacing w:before="0" w:after="0" w:line="360" w:lineRule="auto"/>
        <w:rPr>
          <w:rFonts w:ascii="Times New Roman" w:hAnsi="Times New Roman" w:cs="Times New Roman"/>
          <w:b/>
          <w:sz w:val="28"/>
          <w:szCs w:val="28"/>
        </w:rPr>
      </w:pPr>
      <w:r w:rsidRPr="00951E96">
        <w:rPr>
          <w:rFonts w:ascii="Times New Roman" w:hAnsi="Times New Roman" w:cs="Times New Roman"/>
          <w:b/>
          <w:sz w:val="28"/>
          <w:szCs w:val="28"/>
        </w:rPr>
        <w:t>9. Технология (Труд)</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Общекультурные и общетрудовые компетенции. Основы культуры труда, самообслуживания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Трудовая деятельность и её значение в жизни человека. </w:t>
      </w:r>
      <w:r w:rsidRPr="00F63254">
        <w:rPr>
          <w:rFonts w:ascii="Times New Roman" w:hAnsi="Times New Roman"/>
          <w:sz w:val="28"/>
          <w:szCs w:val="28"/>
        </w:rPr>
        <w:t>Рукотворный мир как результат труда человека; разнообразие предметов рукотворного мира (техника, предметы быта и декоративно­прикладного искусства и</w:t>
      </w:r>
      <w:r w:rsidRPr="00F63254">
        <w:rPr>
          <w:rFonts w:ascii="Times New Roman" w:hAnsi="Times New Roman"/>
          <w:sz w:val="28"/>
          <w:szCs w:val="28"/>
        </w:rPr>
        <w:t> </w:t>
      </w:r>
      <w:r w:rsidRPr="00F63254">
        <w:rPr>
          <w:rFonts w:ascii="Times New Roman" w:hAnsi="Times New Roman"/>
          <w:sz w:val="28"/>
          <w:szCs w:val="28"/>
        </w:rPr>
        <w:t>т.</w:t>
      </w:r>
      <w:r w:rsidRPr="00F63254">
        <w:rPr>
          <w:rFonts w:ascii="Times New Roman" w:hAnsi="Times New Roman"/>
          <w:sz w:val="28"/>
          <w:szCs w:val="28"/>
        </w:rPr>
        <w:t> </w:t>
      </w:r>
      <w:r w:rsidRPr="00F63254">
        <w:rPr>
          <w:rFonts w:ascii="Times New Roman" w:hAnsi="Times New Roman"/>
          <w:sz w:val="28"/>
          <w:szCs w:val="28"/>
        </w:rPr>
        <w:t>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spacing w:val="2"/>
          <w:sz w:val="28"/>
          <w:szCs w:val="28"/>
        </w:rPr>
        <w:t>Элементарные общие правила создания предметов руко</w:t>
      </w:r>
      <w:r w:rsidRPr="00F63254">
        <w:rPr>
          <w:rFonts w:ascii="Times New Roman" w:hAnsi="Times New Roman"/>
          <w:sz w:val="28"/>
          <w:szCs w:val="28"/>
        </w:rPr>
        <w:t>т</w:t>
      </w:r>
      <w:r w:rsidRPr="00F63254">
        <w:rPr>
          <w:rFonts w:ascii="Times New Roman" w:hAnsi="Times New Roman"/>
          <w:spacing w:val="-2"/>
          <w:sz w:val="28"/>
          <w:szCs w:val="28"/>
        </w:rPr>
        <w:t>ворного мира (удобство, эстетическая выразительность, проч</w:t>
      </w:r>
      <w:r w:rsidRPr="00F63254">
        <w:rPr>
          <w:rFonts w:ascii="Times New Roman" w:hAnsi="Times New Roman"/>
          <w:sz w:val="28"/>
          <w:szCs w:val="28"/>
        </w:rPr>
        <w:t xml:space="preserve">ность; гармония предметов и окружающей среды). Бережное </w:t>
      </w:r>
      <w:r w:rsidRPr="00F63254">
        <w:rPr>
          <w:rFonts w:ascii="Times New Roman" w:hAnsi="Times New Roman"/>
          <w:spacing w:val="2"/>
          <w:sz w:val="28"/>
          <w:szCs w:val="28"/>
        </w:rPr>
        <w:t>отношение к природе как источнику сырьевых ресурсов. Мастера и их профессии.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F63254">
        <w:rPr>
          <w:rFonts w:ascii="Times New Roman" w:hAnsi="Times New Roman"/>
          <w:iCs/>
          <w:spacing w:val="-2"/>
          <w:sz w:val="28"/>
          <w:szCs w:val="28"/>
        </w:rPr>
        <w:t>распределение рабочего времени</w:t>
      </w:r>
      <w:r w:rsidRPr="00F63254">
        <w:rPr>
          <w:rFonts w:ascii="Times New Roman" w:hAnsi="Times New Roman"/>
          <w:spacing w:val="-2"/>
          <w:sz w:val="28"/>
          <w:szCs w:val="28"/>
        </w:rPr>
        <w:t>. Отбор и анализ информа</w:t>
      </w:r>
      <w:r w:rsidRPr="00F63254">
        <w:rPr>
          <w:rFonts w:ascii="Times New Roman" w:hAnsi="Times New Roman"/>
          <w:spacing w:val="2"/>
          <w:sz w:val="28"/>
          <w:szCs w:val="28"/>
        </w:rPr>
        <w:t xml:space="preserve">ции (из учебника и других дидактических материалов), её </w:t>
      </w:r>
      <w:r w:rsidRPr="00F63254">
        <w:rPr>
          <w:rFonts w:ascii="Times New Roman" w:hAnsi="Times New Roman"/>
          <w:sz w:val="28"/>
          <w:szCs w:val="28"/>
        </w:rPr>
        <w:t>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w:t>
      </w:r>
      <w:r w:rsidRPr="00F63254">
        <w:rPr>
          <w:rFonts w:ascii="Times New Roman" w:hAnsi="Times New Roman"/>
          <w:sz w:val="28"/>
          <w:szCs w:val="28"/>
        </w:rPr>
        <w:t> </w:t>
      </w:r>
      <w:r w:rsidRPr="00F63254">
        <w:rPr>
          <w:rFonts w:ascii="Times New Roman" w:hAnsi="Times New Roman"/>
          <w:sz w:val="28"/>
          <w:szCs w:val="28"/>
        </w:rPr>
        <w:t>т.п.</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Выполнение доступных видов работ по самообслужива</w:t>
      </w:r>
      <w:r w:rsidRPr="00F63254">
        <w:rPr>
          <w:rFonts w:ascii="Times New Roman" w:hAnsi="Times New Roman"/>
          <w:sz w:val="28"/>
          <w:szCs w:val="28"/>
        </w:rPr>
        <w:t>нию, домашнему труду, оказание доступных видов помощи малышам, взрослым и сверстникам.</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lastRenderedPageBreak/>
        <w:t>Технология ручной обработки материалов</w:t>
      </w:r>
      <w:r w:rsidRPr="00F63254">
        <w:rPr>
          <w:rStyle w:val="15"/>
          <w:spacing w:val="2"/>
          <w:sz w:val="28"/>
          <w:szCs w:val="28"/>
        </w:rPr>
        <w:footnoteReference w:id="20"/>
      </w:r>
      <w:r w:rsidRPr="00F63254">
        <w:rPr>
          <w:rFonts w:ascii="Times New Roman" w:hAnsi="Times New Roman"/>
          <w:b/>
          <w:bCs/>
          <w:sz w:val="28"/>
          <w:szCs w:val="28"/>
        </w:rPr>
        <w:t>. Элементы графической грамоты.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F63254">
        <w:rPr>
          <w:rFonts w:ascii="Times New Roman" w:hAnsi="Times New Roman"/>
          <w:iCs/>
          <w:sz w:val="28"/>
          <w:szCs w:val="28"/>
        </w:rPr>
        <w:t>Многообразие материалов и их практическое применение в жизни</w:t>
      </w:r>
      <w:r w:rsidRPr="00F63254">
        <w:rPr>
          <w:rFonts w:ascii="Times New Roman" w:hAnsi="Times New Roman"/>
          <w:sz w:val="28"/>
          <w:szCs w:val="28"/>
        </w:rPr>
        <w:t>.</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Подготовка материалов к работе. Экономное расходование материалов. </w:t>
      </w:r>
      <w:r w:rsidRPr="00F63254">
        <w:rPr>
          <w:rFonts w:ascii="Times New Roman" w:hAnsi="Times New Roman"/>
          <w:iCs/>
          <w:sz w:val="28"/>
          <w:szCs w:val="28"/>
        </w:rPr>
        <w:t>Выбор материалов по их декоративно­художе</w:t>
      </w:r>
      <w:r w:rsidRPr="00F63254">
        <w:rPr>
          <w:rFonts w:ascii="Times New Roman" w:hAnsi="Times New Roman"/>
          <w:iCs/>
          <w:spacing w:val="2"/>
          <w:sz w:val="28"/>
          <w:szCs w:val="28"/>
        </w:rPr>
        <w:t xml:space="preserve">ственным и конструктивным свойствам, использование </w:t>
      </w:r>
      <w:r w:rsidRPr="00F63254">
        <w:rPr>
          <w:rFonts w:ascii="Times New Roman" w:hAnsi="Times New Roman"/>
          <w:iCs/>
          <w:sz w:val="28"/>
          <w:szCs w:val="28"/>
        </w:rPr>
        <w:t>соответствующих способов обработки материалов в зависимости от назначения изделия</w:t>
      </w:r>
      <w:r w:rsidRPr="00F63254">
        <w:rPr>
          <w:rFonts w:ascii="Times New Roman" w:hAnsi="Times New Roman"/>
          <w:sz w:val="28"/>
          <w:szCs w:val="28"/>
        </w:rPr>
        <w:t>.</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sz w:val="28"/>
          <w:szCs w:val="28"/>
        </w:rPr>
        <w:t>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Cs/>
          <w:sz w:val="28"/>
          <w:szCs w:val="28"/>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w:t>
      </w:r>
      <w:r w:rsidRPr="00F63254">
        <w:rPr>
          <w:rFonts w:ascii="Times New Roman" w:hAnsi="Times New Roman"/>
          <w:iCs/>
          <w:spacing w:val="2"/>
          <w:sz w:val="28"/>
          <w:szCs w:val="28"/>
        </w:rPr>
        <w:t xml:space="preserve">сборка, отделка изделия; проверка изделия в действии, </w:t>
      </w:r>
      <w:r w:rsidRPr="00F63254">
        <w:rPr>
          <w:rFonts w:ascii="Times New Roman" w:hAnsi="Times New Roman"/>
          <w:iCs/>
          <w:sz w:val="28"/>
          <w:szCs w:val="28"/>
        </w:rPr>
        <w:t>внесение необходимых дополнений и изменений</w:t>
      </w:r>
      <w:r w:rsidRPr="00F63254">
        <w:rPr>
          <w:rFonts w:ascii="Times New Roman" w:hAnsi="Times New Roman"/>
          <w:sz w:val="28"/>
          <w:szCs w:val="28"/>
        </w:rPr>
        <w:t xml:space="preserve">. Называние </w:t>
      </w:r>
      <w:r w:rsidRPr="00F63254">
        <w:rPr>
          <w:rFonts w:ascii="Times New Roman" w:hAnsi="Times New Roman"/>
          <w:spacing w:val="2"/>
          <w:sz w:val="28"/>
          <w:szCs w:val="28"/>
        </w:rPr>
        <w:t xml:space="preserve">и выполнение основных технологических операций ручной </w:t>
      </w:r>
      <w:r w:rsidRPr="00F63254">
        <w:rPr>
          <w:rFonts w:ascii="Times New Roman" w:hAnsi="Times New Roman"/>
          <w:sz w:val="28"/>
          <w:szCs w:val="28"/>
        </w:rPr>
        <w:t>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w:t>
      </w:r>
      <w:r w:rsidRPr="00F63254">
        <w:rPr>
          <w:rFonts w:ascii="Times New Roman" w:hAnsi="Times New Roman"/>
          <w:sz w:val="28"/>
          <w:szCs w:val="28"/>
        </w:rPr>
        <w:t> </w:t>
      </w:r>
      <w:r w:rsidRPr="00F63254">
        <w:rPr>
          <w:rFonts w:ascii="Times New Roman" w:hAnsi="Times New Roman"/>
          <w:sz w:val="28"/>
          <w:szCs w:val="28"/>
        </w:rPr>
        <w:t xml:space="preserve">др.), сборка изделия (клеевое, </w:t>
      </w:r>
      <w:r w:rsidRPr="00F63254">
        <w:rPr>
          <w:rFonts w:ascii="Times New Roman" w:hAnsi="Times New Roman"/>
          <w:spacing w:val="2"/>
          <w:sz w:val="28"/>
          <w:szCs w:val="28"/>
        </w:rPr>
        <w:t>ниточное, проволочное, винтовое и другие виды соедине</w:t>
      </w:r>
      <w:r w:rsidRPr="00F63254">
        <w:rPr>
          <w:rFonts w:ascii="Times New Roman" w:hAnsi="Times New Roman"/>
          <w:sz w:val="28"/>
          <w:szCs w:val="28"/>
        </w:rPr>
        <w:t>ния), отделка изделия или его деталей (окрашивание, вышивка, аппликация и</w:t>
      </w:r>
      <w:r w:rsidRPr="00F63254">
        <w:rPr>
          <w:rFonts w:ascii="Times New Roman" w:hAnsi="Times New Roman"/>
          <w:sz w:val="28"/>
          <w:szCs w:val="28"/>
        </w:rPr>
        <w:t> </w:t>
      </w:r>
      <w:r w:rsidRPr="00F63254">
        <w:rPr>
          <w:rFonts w:ascii="Times New Roman" w:hAnsi="Times New Roman"/>
          <w:sz w:val="28"/>
          <w:szCs w:val="28"/>
        </w:rPr>
        <w:t>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lastRenderedPageBreak/>
        <w:t xml:space="preserve">Использование измерений и построений для решения </w:t>
      </w:r>
      <w:r w:rsidRPr="00F63254">
        <w:rPr>
          <w:rFonts w:ascii="Times New Roman" w:hAnsi="Times New Roman"/>
          <w:sz w:val="28"/>
          <w:szCs w:val="28"/>
        </w:rPr>
        <w:t>практических задач. Виды условных графических изображе</w:t>
      </w:r>
      <w:r w:rsidRPr="00F63254">
        <w:rPr>
          <w:rFonts w:ascii="Times New Roman" w:hAnsi="Times New Roman"/>
          <w:spacing w:val="2"/>
          <w:sz w:val="28"/>
          <w:szCs w:val="28"/>
        </w:rPr>
        <w:t>ний: рисунок, простейший чертёж, эскиз, развёртка, схема (их узнавание). Назначение линий чертежа (контур, линия</w:t>
      </w:r>
      <w:r w:rsidRPr="00F63254">
        <w:rPr>
          <w:rFonts w:ascii="Times New Roman" w:hAnsi="Times New Roman"/>
          <w:sz w:val="28"/>
          <w:szCs w:val="28"/>
        </w:rPr>
        <w:t xml:space="preserve"> надреза, сгиба, размерная, осевая, центровая, </w:t>
      </w:r>
      <w:r w:rsidRPr="00F63254">
        <w:rPr>
          <w:rFonts w:ascii="Times New Roman" w:hAnsi="Times New Roman"/>
          <w:iCs/>
          <w:sz w:val="28"/>
          <w:szCs w:val="28"/>
        </w:rPr>
        <w:t>разрыва</w:t>
      </w:r>
      <w:r w:rsidRPr="00F63254">
        <w:rPr>
          <w:rFonts w:ascii="Times New Roman" w:hAnsi="Times New Roman"/>
          <w:sz w:val="28"/>
          <w:szCs w:val="28"/>
        </w:rPr>
        <w:t>). Чте</w:t>
      </w:r>
      <w:r w:rsidRPr="00F63254">
        <w:rPr>
          <w:rFonts w:ascii="Times New Roman" w:hAnsi="Times New Roman"/>
          <w:spacing w:val="2"/>
          <w:sz w:val="28"/>
          <w:szCs w:val="28"/>
        </w:rPr>
        <w:t xml:space="preserve">ние условных графических изображений. Разметка деталей </w:t>
      </w:r>
      <w:r w:rsidRPr="00F63254">
        <w:rPr>
          <w:rFonts w:ascii="Times New Roman" w:hAnsi="Times New Roman"/>
          <w:sz w:val="28"/>
          <w:szCs w:val="28"/>
        </w:rPr>
        <w:t>с опорой на простейший чертёж, эскиз. Изготовление изделий по рисунку, простейшему чертежу или эскизу, схеме.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Конструирование и моделирование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 xml:space="preserve">Общее представление о конструировании как создании конструкции каких­либо изделий (технических, бытовых, </w:t>
      </w:r>
      <w:r w:rsidRPr="00F63254">
        <w:rPr>
          <w:rFonts w:ascii="Times New Roman" w:hAnsi="Times New Roman"/>
          <w:sz w:val="28"/>
          <w:szCs w:val="28"/>
        </w:rPr>
        <w:t>учебных и</w:t>
      </w:r>
      <w:r w:rsidRPr="00F63254">
        <w:rPr>
          <w:rFonts w:ascii="Times New Roman" w:hAnsi="Times New Roman"/>
          <w:sz w:val="28"/>
          <w:szCs w:val="28"/>
        </w:rPr>
        <w:t> </w:t>
      </w:r>
      <w:r w:rsidRPr="00F63254">
        <w:rPr>
          <w:rFonts w:ascii="Times New Roman" w:hAnsi="Times New Roman"/>
          <w:sz w:val="28"/>
          <w:szCs w:val="28"/>
        </w:rPr>
        <w:t xml:space="preserve">пр.). Изделие, деталь изделия (общее представление). Понятие о конструкции изделия; </w:t>
      </w:r>
      <w:r w:rsidRPr="00F63254">
        <w:rPr>
          <w:rFonts w:ascii="Times New Roman" w:hAnsi="Times New Roman"/>
          <w:iCs/>
          <w:sz w:val="28"/>
          <w:szCs w:val="28"/>
        </w:rPr>
        <w:t>различные виды конструкций и способы их сборки</w:t>
      </w:r>
      <w:r w:rsidRPr="00F63254">
        <w:rPr>
          <w:rFonts w:ascii="Times New Roman" w:hAnsi="Times New Roman"/>
          <w:sz w:val="28"/>
          <w:szCs w:val="28"/>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 xml:space="preserve">Конструирование и моделирование изделий из различных материалов по образцу, рисунку, простейшему </w:t>
      </w:r>
      <w:r w:rsidRPr="00F63254">
        <w:rPr>
          <w:rFonts w:ascii="Times New Roman" w:hAnsi="Times New Roman"/>
          <w:iCs/>
          <w:sz w:val="28"/>
          <w:szCs w:val="28"/>
        </w:rPr>
        <w:t xml:space="preserve">чертежу или эскизу и по заданным условиям (технико­технологическим, </w:t>
      </w:r>
      <w:r w:rsidRPr="00F63254">
        <w:rPr>
          <w:rFonts w:ascii="Times New Roman" w:hAnsi="Times New Roman"/>
          <w:iCs/>
          <w:spacing w:val="-4"/>
          <w:sz w:val="28"/>
          <w:szCs w:val="28"/>
        </w:rPr>
        <w:t>функциональным, декоративно­художественным и</w:t>
      </w:r>
      <w:r w:rsidRPr="00F63254">
        <w:rPr>
          <w:rFonts w:ascii="Times New Roman" w:hAnsi="Times New Roman"/>
          <w:iCs/>
          <w:spacing w:val="-4"/>
          <w:sz w:val="28"/>
          <w:szCs w:val="28"/>
        </w:rPr>
        <w:t> </w:t>
      </w:r>
      <w:r w:rsidRPr="00F63254">
        <w:rPr>
          <w:rFonts w:ascii="Times New Roman" w:hAnsi="Times New Roman"/>
          <w:iCs/>
          <w:spacing w:val="-4"/>
          <w:sz w:val="28"/>
          <w:szCs w:val="28"/>
        </w:rPr>
        <w:t>пр.).</w:t>
      </w:r>
      <w:r w:rsidRPr="00F63254">
        <w:rPr>
          <w:rFonts w:ascii="Times New Roman" w:hAnsi="Times New Roman"/>
          <w:spacing w:val="-4"/>
          <w:sz w:val="28"/>
          <w:szCs w:val="28"/>
        </w:rPr>
        <w:t xml:space="preserve"> </w:t>
      </w:r>
      <w:r w:rsidRPr="00F63254">
        <w:rPr>
          <w:rFonts w:ascii="Times New Roman" w:hAnsi="Times New Roman"/>
          <w:sz w:val="28"/>
          <w:szCs w:val="28"/>
        </w:rPr>
        <w:t>Конструирование и моделирование на компьютере и в интерактивном конструкторе.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Практика работы на компьютере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z w:val="28"/>
          <w:szCs w:val="28"/>
        </w:rPr>
        <w:t>Информация и её отбор. Способы получения, хранения, переработки информации.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spacing w:val="2"/>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w:t>
      </w:r>
      <w:r w:rsidRPr="00F63254">
        <w:rPr>
          <w:rFonts w:ascii="Times New Roman" w:hAnsi="Times New Roman"/>
          <w:sz w:val="28"/>
          <w:szCs w:val="28"/>
        </w:rPr>
        <w:t xml:space="preserve">ра, </w:t>
      </w:r>
      <w:r w:rsidRPr="00F63254">
        <w:rPr>
          <w:rFonts w:ascii="Times New Roman" w:hAnsi="Times New Roman"/>
          <w:iCs/>
          <w:sz w:val="28"/>
          <w:szCs w:val="28"/>
        </w:rPr>
        <w:t>общее представление о правилах клавиатурного письма</w:t>
      </w:r>
      <w:r w:rsidRPr="00F63254">
        <w:rPr>
          <w:rFonts w:ascii="Times New Roman" w:hAnsi="Times New Roman"/>
          <w:sz w:val="28"/>
          <w:szCs w:val="28"/>
        </w:rPr>
        <w:t xml:space="preserve">, пользование мышью, использование простейших средств текстового редактора. </w:t>
      </w:r>
      <w:r w:rsidRPr="00F63254">
        <w:rPr>
          <w:rFonts w:ascii="Times New Roman" w:hAnsi="Times New Roman"/>
          <w:iCs/>
          <w:sz w:val="28"/>
          <w:szCs w:val="28"/>
        </w:rPr>
        <w:t>Простейшие приёмы поиска информации: по ключевым словам</w:t>
      </w:r>
      <w:r w:rsidRPr="00F63254">
        <w:rPr>
          <w:rFonts w:ascii="Times New Roman" w:hAnsi="Times New Roman"/>
          <w:sz w:val="28"/>
          <w:szCs w:val="28"/>
        </w:rPr>
        <w:t xml:space="preserve">. Соблюдение безопасных приёмов труда при работе на компьютере; бережное отношение к техническим устройствам. Работа с ЦОР </w:t>
      </w:r>
      <w:r w:rsidRPr="00F63254">
        <w:rPr>
          <w:rFonts w:ascii="Times New Roman" w:hAnsi="Times New Roman"/>
          <w:sz w:val="28"/>
          <w:szCs w:val="28"/>
        </w:rPr>
        <w:lastRenderedPageBreak/>
        <w:t>(цифровыми образовательными ресурсами), готовыми материалами на электронных носителях (CD).</w:t>
      </w:r>
    </w:p>
    <w:p w:rsidR="00951472" w:rsidRPr="00F63254" w:rsidRDefault="00951472" w:rsidP="00951472">
      <w:pPr>
        <w:pStyle w:val="af"/>
        <w:spacing w:line="360" w:lineRule="auto"/>
        <w:ind w:firstLine="708"/>
        <w:rPr>
          <w:rFonts w:ascii="Times New Roman" w:hAnsi="Times New Roman"/>
          <w:iCs/>
          <w:sz w:val="28"/>
          <w:szCs w:val="28"/>
        </w:rPr>
      </w:pPr>
      <w:r w:rsidRPr="00F63254">
        <w:rPr>
          <w:rFonts w:ascii="Times New Roman" w:hAnsi="Times New Roman"/>
          <w:sz w:val="28"/>
          <w:szCs w:val="28"/>
        </w:rPr>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w:t>
      </w:r>
      <w:r w:rsidRPr="00F63254">
        <w:rPr>
          <w:rFonts w:ascii="Times New Roman" w:hAnsi="Times New Roman"/>
          <w:spacing w:val="2"/>
          <w:sz w:val="28"/>
          <w:szCs w:val="28"/>
        </w:rPr>
        <w:t xml:space="preserve">детям тематике. Вывод текста на принтер. </w:t>
      </w:r>
      <w:r w:rsidRPr="00F63254">
        <w:rPr>
          <w:rFonts w:ascii="Times New Roman" w:hAnsi="Times New Roman"/>
          <w:iCs/>
          <w:spacing w:val="2"/>
          <w:sz w:val="28"/>
          <w:szCs w:val="28"/>
        </w:rPr>
        <w:t xml:space="preserve">Использование </w:t>
      </w:r>
      <w:r w:rsidRPr="00F63254">
        <w:rPr>
          <w:rFonts w:ascii="Times New Roman" w:hAnsi="Times New Roman"/>
          <w:iCs/>
          <w:sz w:val="28"/>
          <w:szCs w:val="28"/>
        </w:rPr>
        <w:t>рисунков из ресурса компьютера, программ Word и Power Point.</w:t>
      </w:r>
    </w:p>
    <w:p w:rsidR="00951472" w:rsidRPr="00951E96" w:rsidRDefault="00951472" w:rsidP="00266955">
      <w:pPr>
        <w:pStyle w:val="4"/>
        <w:spacing w:before="0" w:after="0" w:line="360" w:lineRule="auto"/>
        <w:rPr>
          <w:rFonts w:ascii="Times New Roman" w:hAnsi="Times New Roman" w:cs="Times New Roman"/>
          <w:b/>
          <w:sz w:val="28"/>
          <w:szCs w:val="28"/>
        </w:rPr>
      </w:pPr>
      <w:r w:rsidRPr="00951E96">
        <w:rPr>
          <w:rFonts w:ascii="Times New Roman" w:hAnsi="Times New Roman" w:cs="Times New Roman"/>
          <w:b/>
          <w:sz w:val="28"/>
          <w:szCs w:val="28"/>
        </w:rPr>
        <w:t xml:space="preserve">10. Физическая культура </w:t>
      </w:r>
    </w:p>
    <w:p w:rsidR="00951472" w:rsidRPr="00F63254" w:rsidRDefault="00951472" w:rsidP="00951472">
      <w:pPr>
        <w:pStyle w:val="af"/>
        <w:spacing w:line="360" w:lineRule="auto"/>
        <w:ind w:firstLine="708"/>
        <w:rPr>
          <w:rFonts w:ascii="Times New Roman" w:hAnsi="Times New Roman"/>
          <w:b/>
          <w:bCs/>
          <w:i/>
          <w:iCs/>
          <w:color w:val="auto"/>
          <w:sz w:val="28"/>
          <w:szCs w:val="28"/>
        </w:rPr>
      </w:pPr>
      <w:r w:rsidRPr="00F63254">
        <w:rPr>
          <w:rFonts w:ascii="Times New Roman" w:hAnsi="Times New Roman"/>
          <w:b/>
          <w:bCs/>
          <w:i/>
          <w:iCs/>
          <w:sz w:val="28"/>
          <w:szCs w:val="28"/>
        </w:rPr>
        <w:t xml:space="preserve">Знания </w:t>
      </w:r>
      <w:r w:rsidRPr="00F63254">
        <w:rPr>
          <w:rFonts w:ascii="Times New Roman" w:hAnsi="Times New Roman"/>
          <w:b/>
          <w:bCs/>
          <w:i/>
          <w:iCs/>
          <w:color w:val="auto"/>
          <w:sz w:val="28"/>
          <w:szCs w:val="28"/>
        </w:rPr>
        <w:t>по физической культуре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Физическая культура. </w:t>
      </w:r>
      <w:r w:rsidRPr="00F63254">
        <w:rPr>
          <w:rFonts w:ascii="Times New Roman" w:hAnsi="Times New Roman"/>
          <w:spacing w:val="2"/>
          <w:sz w:val="28"/>
          <w:szCs w:val="28"/>
        </w:rPr>
        <w:t xml:space="preserve">Правила предупреждения травматизма во время занятий </w:t>
      </w:r>
      <w:r w:rsidRPr="00F63254">
        <w:rPr>
          <w:rFonts w:ascii="Times New Roman" w:hAnsi="Times New Roman"/>
          <w:sz w:val="28"/>
          <w:szCs w:val="28"/>
        </w:rPr>
        <w:t>физическими упражнениями: организация мест занятий, подбор одежды, обуви и инвентаря. Правила личной гигиены.</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b/>
          <w:bCs/>
          <w:spacing w:val="-4"/>
          <w:sz w:val="28"/>
          <w:szCs w:val="28"/>
        </w:rPr>
        <w:t xml:space="preserve">Физические упражнения. </w:t>
      </w:r>
      <w:r w:rsidRPr="00F63254">
        <w:rPr>
          <w:rFonts w:ascii="Times New Roman" w:hAnsi="Times New Roman"/>
          <w:spacing w:val="-4"/>
          <w:sz w:val="28"/>
          <w:szCs w:val="28"/>
        </w:rPr>
        <w:t>Физические упражнения, их вли</w:t>
      </w:r>
      <w:r w:rsidRPr="00F63254">
        <w:rPr>
          <w:rFonts w:ascii="Times New Roman" w:hAnsi="Times New Roman"/>
          <w:spacing w:val="-2"/>
          <w:sz w:val="28"/>
          <w:szCs w:val="28"/>
        </w:rPr>
        <w:t xml:space="preserve">яние на физическое развитие и развитие физических качеств, </w:t>
      </w:r>
      <w:r w:rsidRPr="00F63254">
        <w:rPr>
          <w:rFonts w:ascii="Times New Roman" w:hAnsi="Times New Roman"/>
          <w:color w:val="auto"/>
          <w:spacing w:val="-2"/>
          <w:sz w:val="28"/>
          <w:szCs w:val="28"/>
        </w:rPr>
        <w:t>основы спортивной техники изучаемых упражнений</w:t>
      </w:r>
      <w:r w:rsidRPr="00F63254">
        <w:rPr>
          <w:rFonts w:ascii="Times New Roman" w:hAnsi="Times New Roman"/>
          <w:spacing w:val="-2"/>
          <w:sz w:val="28"/>
          <w:szCs w:val="28"/>
        </w:rPr>
        <w:t xml:space="preserve">. </w:t>
      </w:r>
      <w:r w:rsidRPr="00F63254">
        <w:rPr>
          <w:rFonts w:ascii="Times New Roman" w:hAnsi="Times New Roman"/>
          <w:spacing w:val="-4"/>
          <w:sz w:val="28"/>
          <w:szCs w:val="28"/>
        </w:rPr>
        <w:t>Физическая подготовка и её связь с развитием основных физи</w:t>
      </w:r>
      <w:r w:rsidRPr="00F63254">
        <w:rPr>
          <w:rFonts w:ascii="Times New Roman" w:hAnsi="Times New Roman"/>
          <w:spacing w:val="-2"/>
          <w:sz w:val="28"/>
          <w:szCs w:val="28"/>
        </w:rPr>
        <w:t>ческих качеств. Характеристика основных физических качеств: силы, быстроты, выносливости, гибкости и равновесия.</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Способы физкультурной деятельности</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b/>
          <w:bCs/>
          <w:spacing w:val="2"/>
          <w:sz w:val="28"/>
          <w:szCs w:val="28"/>
        </w:rPr>
        <w:t xml:space="preserve">Самостоятельные занятия. </w:t>
      </w:r>
      <w:r w:rsidRPr="00F63254">
        <w:rPr>
          <w:rFonts w:ascii="Times New Roman" w:hAnsi="Times New Roman"/>
          <w:spacing w:val="-2"/>
          <w:sz w:val="28"/>
          <w:szCs w:val="28"/>
        </w:rPr>
        <w:t>Выполнение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Самостоятельные игры и развлечения. </w:t>
      </w:r>
      <w:r w:rsidRPr="00F63254">
        <w:rPr>
          <w:rFonts w:ascii="Times New Roman" w:hAnsi="Times New Roman"/>
          <w:sz w:val="28"/>
          <w:szCs w:val="28"/>
        </w:rPr>
        <w:t>Организация и проведение подвижных игр (на спортивных площадках и в спортивных залах). Соблюдение правил игр.</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
          <w:iCs/>
          <w:sz w:val="28"/>
          <w:szCs w:val="28"/>
        </w:rPr>
        <w:t>Физическое совершенствование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b/>
          <w:bCs/>
          <w:sz w:val="28"/>
          <w:szCs w:val="28"/>
        </w:rPr>
        <w:t xml:space="preserve">Физкультурно­оздоровительная деятельность. </w:t>
      </w:r>
      <w:r w:rsidRPr="00F63254">
        <w:rPr>
          <w:rFonts w:ascii="Times New Roman" w:hAnsi="Times New Roman"/>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z w:val="28"/>
          <w:szCs w:val="28"/>
        </w:rPr>
        <w:t>Комплексы упражнений на развитие физических качеств.</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spacing w:val="-2"/>
          <w:sz w:val="28"/>
          <w:szCs w:val="28"/>
        </w:rPr>
        <w:t xml:space="preserve">Комплексы дыхательных упражнений. Гимнастика для </w:t>
      </w:r>
      <w:r w:rsidRPr="00F63254">
        <w:rPr>
          <w:rFonts w:ascii="Times New Roman" w:hAnsi="Times New Roman"/>
          <w:sz w:val="28"/>
          <w:szCs w:val="28"/>
        </w:rPr>
        <w:t>глаз.</w:t>
      </w:r>
    </w:p>
    <w:p w:rsidR="00951472" w:rsidRPr="00F63254" w:rsidRDefault="00951472" w:rsidP="00951472">
      <w:pPr>
        <w:pStyle w:val="af"/>
        <w:spacing w:line="360" w:lineRule="auto"/>
        <w:ind w:firstLine="708"/>
        <w:rPr>
          <w:rFonts w:ascii="Times New Roman" w:hAnsi="Times New Roman"/>
          <w:b/>
          <w:bCs/>
          <w:sz w:val="28"/>
          <w:szCs w:val="28"/>
        </w:rPr>
      </w:pPr>
      <w:r w:rsidRPr="00F63254">
        <w:rPr>
          <w:rFonts w:ascii="Times New Roman" w:hAnsi="Times New Roman"/>
          <w:b/>
          <w:bCs/>
          <w:sz w:val="28"/>
          <w:szCs w:val="28"/>
        </w:rPr>
        <w:lastRenderedPageBreak/>
        <w:t>Спортивно­оздоровительная деятельность.</w:t>
      </w:r>
    </w:p>
    <w:p w:rsidR="00951472" w:rsidRPr="00F63254" w:rsidRDefault="00951472" w:rsidP="00951472">
      <w:pPr>
        <w:pStyle w:val="af"/>
        <w:spacing w:line="360" w:lineRule="auto"/>
        <w:ind w:firstLine="708"/>
        <w:rPr>
          <w:rFonts w:ascii="Times New Roman" w:hAnsi="Times New Roman"/>
          <w:b/>
          <w:bCs/>
          <w:iCs/>
          <w:spacing w:val="2"/>
          <w:sz w:val="28"/>
          <w:szCs w:val="28"/>
        </w:rPr>
      </w:pPr>
      <w:r w:rsidRPr="00F63254">
        <w:rPr>
          <w:rFonts w:ascii="Times New Roman" w:hAnsi="Times New Roman"/>
          <w:b/>
          <w:bCs/>
          <w:iCs/>
          <w:spacing w:val="2"/>
          <w:sz w:val="28"/>
          <w:szCs w:val="28"/>
        </w:rPr>
        <w:t xml:space="preserve">Гимнастика. </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pacing w:val="2"/>
          <w:sz w:val="28"/>
          <w:szCs w:val="28"/>
        </w:rPr>
        <w:t xml:space="preserve">Организующие </w:t>
      </w:r>
      <w:r w:rsidRPr="00F63254">
        <w:rPr>
          <w:rFonts w:ascii="Times New Roman" w:hAnsi="Times New Roman"/>
          <w:i/>
          <w:iCs/>
          <w:sz w:val="28"/>
          <w:szCs w:val="28"/>
        </w:rPr>
        <w:t xml:space="preserve">команды и приёмы. </w:t>
      </w:r>
      <w:r w:rsidRPr="00F63254">
        <w:rPr>
          <w:rFonts w:ascii="Times New Roman" w:hAnsi="Times New Roman"/>
          <w:iCs/>
          <w:sz w:val="28"/>
          <w:szCs w:val="28"/>
        </w:rPr>
        <w:t>Простейшие виды построений.</w:t>
      </w:r>
      <w:r w:rsidRPr="00F63254">
        <w:rPr>
          <w:rFonts w:ascii="Times New Roman" w:hAnsi="Times New Roman"/>
          <w:i/>
          <w:iCs/>
          <w:sz w:val="28"/>
          <w:szCs w:val="28"/>
        </w:rPr>
        <w:t xml:space="preserve"> </w:t>
      </w:r>
      <w:r w:rsidRPr="00F63254">
        <w:rPr>
          <w:rFonts w:ascii="Times New Roman" w:hAnsi="Times New Roman"/>
          <w:sz w:val="28"/>
          <w:szCs w:val="28"/>
        </w:rPr>
        <w:t>Строевые действия в шеренге и колонне; выполнение простейших строевых команд с одновременным показом учителя.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sz w:val="28"/>
          <w:szCs w:val="28"/>
        </w:rPr>
        <w:t xml:space="preserve">Упражнения </w:t>
      </w:r>
      <w:r w:rsidRPr="00F63254">
        <w:rPr>
          <w:rFonts w:ascii="Times New Roman" w:hAnsi="Times New Roman"/>
          <w:sz w:val="28"/>
          <w:szCs w:val="28"/>
        </w:rPr>
        <w:t>без предметов (для различных групп мышц) и с предметами (гимнастические палки, флажки, обручи, малые и большие  мячи).</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i/>
          <w:iCs/>
          <w:sz w:val="28"/>
          <w:szCs w:val="28"/>
        </w:rPr>
        <w:t>Опорный прыжок:</w:t>
      </w:r>
      <w:r w:rsidRPr="00F63254">
        <w:rPr>
          <w:rFonts w:ascii="Times New Roman" w:hAnsi="Times New Roman"/>
          <w:iCs/>
          <w:sz w:val="28"/>
          <w:szCs w:val="28"/>
        </w:rPr>
        <w:t xml:space="preserve"> имитационные упражнения, подводящие упражнения к прыжкам </w:t>
      </w:r>
      <w:r w:rsidRPr="00F63254">
        <w:rPr>
          <w:rFonts w:ascii="Times New Roman" w:hAnsi="Times New Roman"/>
          <w:sz w:val="28"/>
          <w:szCs w:val="28"/>
        </w:rPr>
        <w:t>с разбега через гимнастического козла (с повышенной организацией техники безопасности).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pacing w:val="2"/>
          <w:sz w:val="28"/>
          <w:szCs w:val="28"/>
        </w:rPr>
        <w:t xml:space="preserve">Гимнастические упражнения прикладного характера. </w:t>
      </w:r>
      <w:r w:rsidRPr="00F63254">
        <w:rPr>
          <w:rFonts w:ascii="Times New Roman" w:hAnsi="Times New Roman"/>
          <w:iCs/>
          <w:spacing w:val="2"/>
          <w:sz w:val="28"/>
          <w:szCs w:val="28"/>
        </w:rPr>
        <w:t xml:space="preserve">Ходьба, бег, метания. </w:t>
      </w:r>
      <w:r w:rsidRPr="00F63254">
        <w:rPr>
          <w:rFonts w:ascii="Times New Roman" w:hAnsi="Times New Roman"/>
          <w:spacing w:val="2"/>
          <w:sz w:val="28"/>
          <w:szCs w:val="28"/>
        </w:rPr>
        <w:t xml:space="preserve">Прыжки со скакалкой. Передвижение по гимнастической </w:t>
      </w:r>
      <w:r w:rsidRPr="00F63254">
        <w:rPr>
          <w:rFonts w:ascii="Times New Roman" w:hAnsi="Times New Roman"/>
          <w:sz w:val="28"/>
          <w:szCs w:val="28"/>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sz w:val="28"/>
          <w:szCs w:val="28"/>
        </w:rPr>
        <w:t>Упражнения в поднимании и переноске грузов</w:t>
      </w:r>
      <w:r w:rsidRPr="00F63254">
        <w:rPr>
          <w:rFonts w:ascii="Times New Roman" w:hAnsi="Times New Roman"/>
          <w:sz w:val="28"/>
          <w:szCs w:val="28"/>
        </w:rPr>
        <w:t>: подход к предмету с нужной стороны, правильный захват его для переноски, умение нести, точно и мягко опускать предмет (предметы: мячи, гимнастические палки, обручи, скамейки, маты, гимнастический «козел», «конь» и т.д.).</w:t>
      </w:r>
    </w:p>
    <w:p w:rsidR="00951472" w:rsidRPr="00F63254" w:rsidRDefault="00951472" w:rsidP="00951472">
      <w:pPr>
        <w:pStyle w:val="af"/>
        <w:spacing w:line="360" w:lineRule="auto"/>
        <w:ind w:firstLine="708"/>
        <w:rPr>
          <w:rFonts w:ascii="Times New Roman" w:hAnsi="Times New Roman"/>
          <w:b/>
          <w:bCs/>
          <w:iCs/>
          <w:sz w:val="28"/>
          <w:szCs w:val="28"/>
        </w:rPr>
      </w:pPr>
      <w:r w:rsidRPr="00F63254">
        <w:rPr>
          <w:rFonts w:ascii="Times New Roman" w:hAnsi="Times New Roman"/>
          <w:b/>
          <w:bCs/>
          <w:iCs/>
          <w:sz w:val="28"/>
          <w:szCs w:val="28"/>
        </w:rPr>
        <w:t xml:space="preserve">Лёгкая атлетика. </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Ходьба:  </w:t>
      </w:r>
      <w:r w:rsidRPr="00F63254">
        <w:rPr>
          <w:rFonts w:ascii="Times New Roman" w:hAnsi="Times New Roman"/>
          <w:iCs/>
          <w:sz w:val="28"/>
          <w:szCs w:val="28"/>
        </w:rPr>
        <w:t>парами, по кругу парами; в умеренном темпе в колонне по одному в обход зала за учителем. Ходьба с сохранением правильной осанки. Ходьба в чередовании с бегом.</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Беговые упражнения: </w:t>
      </w:r>
      <w:r w:rsidRPr="00F63254">
        <w:rPr>
          <w:rFonts w:ascii="Times New Roman" w:hAnsi="Times New Roman"/>
          <w:sz w:val="28"/>
          <w:szCs w:val="28"/>
        </w:rPr>
        <w:t>с высоким подниманием бедра, с изменением направления движения, из разных исходных положений; челночный бег; высокий старт с последующим ускорением.</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Прыжковые упражнения: </w:t>
      </w:r>
      <w:r w:rsidRPr="00F63254">
        <w:rPr>
          <w:rFonts w:ascii="Times New Roman" w:hAnsi="Times New Roman"/>
          <w:sz w:val="28"/>
          <w:szCs w:val="28"/>
        </w:rPr>
        <w:t>на одной ноге и двух ногах на месте и с продвижением; в длину и высоту; спрыгивание и запрыгивание.</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Броски: </w:t>
      </w:r>
      <w:r w:rsidRPr="00F63254">
        <w:rPr>
          <w:rFonts w:ascii="Times New Roman" w:hAnsi="Times New Roman"/>
          <w:sz w:val="28"/>
          <w:szCs w:val="28"/>
        </w:rPr>
        <w:t>большого мяча (</w:t>
      </w:r>
      <w:smartTag w:uri="urn:schemas-microsoft-com:office:smarttags" w:element="metricconverter">
        <w:smartTagPr>
          <w:attr w:name="ProductID" w:val="1 кг"/>
        </w:smartTagPr>
        <w:r w:rsidRPr="00F63254">
          <w:rPr>
            <w:rFonts w:ascii="Times New Roman" w:hAnsi="Times New Roman"/>
            <w:sz w:val="28"/>
            <w:szCs w:val="28"/>
          </w:rPr>
          <w:t>1 кг</w:t>
        </w:r>
      </w:smartTag>
      <w:r w:rsidRPr="00F63254">
        <w:rPr>
          <w:rFonts w:ascii="Times New Roman" w:hAnsi="Times New Roman"/>
          <w:sz w:val="28"/>
          <w:szCs w:val="28"/>
        </w:rPr>
        <w:t>) на дальность разными способами.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Метание: </w:t>
      </w:r>
      <w:r w:rsidRPr="00F63254">
        <w:rPr>
          <w:rFonts w:ascii="Times New Roman" w:hAnsi="Times New Roman"/>
          <w:sz w:val="28"/>
          <w:szCs w:val="28"/>
        </w:rPr>
        <w:t>малого мяча в вертикальную и горизонтальную цель и на дальность.</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Fonts w:ascii="Times New Roman" w:hAnsi="Times New Roman"/>
          <w:b/>
          <w:bCs/>
          <w:iCs/>
          <w:sz w:val="28"/>
          <w:szCs w:val="28"/>
        </w:rPr>
        <w:lastRenderedPageBreak/>
        <w:t>Лыжная подготовка.</w:t>
      </w:r>
      <w:r w:rsidRPr="00F63254">
        <w:rPr>
          <w:rFonts w:ascii="Times New Roman" w:hAnsi="Times New Roman"/>
          <w:b/>
          <w:bCs/>
          <w:i/>
          <w:iCs/>
          <w:sz w:val="28"/>
          <w:szCs w:val="28"/>
        </w:rPr>
        <w:t xml:space="preserve"> </w:t>
      </w:r>
      <w:r w:rsidRPr="00F63254">
        <w:rPr>
          <w:rFonts w:ascii="Times New Roman" w:hAnsi="Times New Roman"/>
          <w:sz w:val="28"/>
          <w:szCs w:val="28"/>
        </w:rPr>
        <w:t>Передвижение на лыжах; повороты; спуски; подъёмы; торможение.</w:t>
      </w:r>
    </w:p>
    <w:p w:rsidR="00951472" w:rsidRPr="00F63254" w:rsidRDefault="00951472" w:rsidP="00951472">
      <w:pPr>
        <w:pStyle w:val="af"/>
        <w:spacing w:line="360" w:lineRule="auto"/>
        <w:ind w:firstLine="709"/>
        <w:rPr>
          <w:rFonts w:ascii="Times New Roman" w:hAnsi="Times New Roman"/>
          <w:b/>
          <w:bCs/>
          <w:iCs/>
          <w:sz w:val="28"/>
          <w:szCs w:val="28"/>
        </w:rPr>
      </w:pPr>
      <w:r w:rsidRPr="00F63254">
        <w:rPr>
          <w:rFonts w:ascii="Times New Roman" w:hAnsi="Times New Roman"/>
          <w:b/>
          <w:bCs/>
          <w:iCs/>
          <w:sz w:val="28"/>
          <w:szCs w:val="28"/>
        </w:rPr>
        <w:t xml:space="preserve">Плавание. </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t xml:space="preserve">Подводящие упражнения: </w:t>
      </w:r>
      <w:r w:rsidRPr="00F63254">
        <w:rPr>
          <w:rFonts w:ascii="Times New Roman" w:hAnsi="Times New Roman"/>
          <w:sz w:val="28"/>
          <w:szCs w:val="28"/>
        </w:rPr>
        <w:t>вхождение в воду; передвижение по дну бассейна; упражнения на всплывание; лежание и скольжение; упражнения на согласование работы рук и ног. Игры в воде.</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b/>
          <w:i/>
          <w:sz w:val="28"/>
          <w:szCs w:val="28"/>
        </w:rPr>
        <w:t xml:space="preserve">Подвижные игры и </w:t>
      </w:r>
      <w:r w:rsidRPr="00F63254">
        <w:rPr>
          <w:rStyle w:val="c12"/>
          <w:b/>
          <w:i/>
          <w:sz w:val="28"/>
          <w:szCs w:val="28"/>
        </w:rPr>
        <w:t>элементы спортивных игр</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На материале гимнастики: </w:t>
      </w:r>
      <w:r w:rsidRPr="00F63254">
        <w:rPr>
          <w:rFonts w:ascii="Times New Roman" w:hAnsi="Times New Roman"/>
          <w:sz w:val="28"/>
          <w:szCs w:val="28"/>
        </w:rPr>
        <w:t>игровые задания с исполь</w:t>
      </w:r>
      <w:r w:rsidRPr="00F63254">
        <w:rPr>
          <w:rFonts w:ascii="Times New Roman" w:hAnsi="Times New Roman"/>
          <w:spacing w:val="2"/>
          <w:sz w:val="28"/>
          <w:szCs w:val="28"/>
        </w:rPr>
        <w:t xml:space="preserve">зованием строевых упражнений, упражнений на внимание, </w:t>
      </w:r>
      <w:r w:rsidRPr="00F63254">
        <w:rPr>
          <w:rFonts w:ascii="Times New Roman" w:hAnsi="Times New Roman"/>
          <w:sz w:val="28"/>
          <w:szCs w:val="28"/>
        </w:rPr>
        <w:t>силу, ловкость и координацию.</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На материале лёгкой атлетики: </w:t>
      </w:r>
      <w:r w:rsidRPr="00F63254">
        <w:rPr>
          <w:rFonts w:ascii="Times New Roman" w:hAnsi="Times New Roman"/>
          <w:sz w:val="28"/>
          <w:szCs w:val="28"/>
        </w:rPr>
        <w:t>прыжки, бег, метания и броски; упражнения на координацию, выносливость и быстроту.</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pacing w:val="2"/>
          <w:sz w:val="28"/>
          <w:szCs w:val="28"/>
        </w:rPr>
        <w:t xml:space="preserve">На материале лыжной подготовки: </w:t>
      </w:r>
      <w:r w:rsidRPr="00F63254">
        <w:rPr>
          <w:rFonts w:ascii="Times New Roman" w:hAnsi="Times New Roman"/>
          <w:spacing w:val="2"/>
          <w:sz w:val="28"/>
          <w:szCs w:val="28"/>
        </w:rPr>
        <w:t>эстафеты в пере</w:t>
      </w:r>
      <w:r w:rsidRPr="00F63254">
        <w:rPr>
          <w:rFonts w:ascii="Times New Roman" w:hAnsi="Times New Roman"/>
          <w:sz w:val="28"/>
          <w:szCs w:val="28"/>
        </w:rPr>
        <w:t>движении на лыжах, упражнения на выносливость и координацию.</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На материале спортивных игр:</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Футбол: </w:t>
      </w:r>
      <w:r w:rsidRPr="00F63254">
        <w:rPr>
          <w:rFonts w:ascii="Times New Roman" w:hAnsi="Times New Roman"/>
          <w:sz w:val="28"/>
          <w:szCs w:val="28"/>
        </w:rPr>
        <w:t>удар по неподвижному и катящемуся мячу; оста</w:t>
      </w:r>
      <w:r w:rsidRPr="00F63254">
        <w:rPr>
          <w:rFonts w:ascii="Times New Roman" w:hAnsi="Times New Roman"/>
          <w:spacing w:val="2"/>
          <w:sz w:val="28"/>
          <w:szCs w:val="28"/>
        </w:rPr>
        <w:t xml:space="preserve">новка мяча; ведение мяча; подвижные игры на материале </w:t>
      </w:r>
      <w:r w:rsidRPr="00F63254">
        <w:rPr>
          <w:rFonts w:ascii="Times New Roman" w:hAnsi="Times New Roman"/>
          <w:sz w:val="28"/>
          <w:szCs w:val="28"/>
        </w:rPr>
        <w:t>футбола.</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i/>
          <w:iCs/>
          <w:sz w:val="28"/>
          <w:szCs w:val="28"/>
        </w:rPr>
        <w:t xml:space="preserve">Баскетбол: </w:t>
      </w:r>
      <w:r w:rsidRPr="00F63254">
        <w:rPr>
          <w:rFonts w:ascii="Times New Roman" w:hAnsi="Times New Roman"/>
          <w:iCs/>
          <w:sz w:val="28"/>
          <w:szCs w:val="28"/>
        </w:rPr>
        <w:t>с</w:t>
      </w:r>
      <w:r w:rsidRPr="00F63254">
        <w:rPr>
          <w:rStyle w:val="c12"/>
          <w:sz w:val="28"/>
          <w:szCs w:val="28"/>
        </w:rPr>
        <w:t>тойка баскетболиста;</w:t>
      </w:r>
      <w:r w:rsidRPr="00F63254">
        <w:rPr>
          <w:rFonts w:ascii="Times New Roman" w:hAnsi="Times New Roman"/>
          <w:sz w:val="28"/>
          <w:szCs w:val="28"/>
        </w:rPr>
        <w:t xml:space="preserve"> специальные передвижения без мяча; х</w:t>
      </w:r>
      <w:r w:rsidRPr="00F63254">
        <w:rPr>
          <w:rStyle w:val="c12"/>
          <w:sz w:val="28"/>
          <w:szCs w:val="28"/>
        </w:rPr>
        <w:t>ват мяча;</w:t>
      </w:r>
      <w:r w:rsidRPr="00F63254">
        <w:rPr>
          <w:rFonts w:ascii="Times New Roman" w:hAnsi="Times New Roman"/>
          <w:sz w:val="28"/>
          <w:szCs w:val="28"/>
        </w:rPr>
        <w:t xml:space="preserve"> в</w:t>
      </w:r>
      <w:r w:rsidRPr="00F63254">
        <w:rPr>
          <w:rStyle w:val="c12"/>
          <w:sz w:val="28"/>
          <w:szCs w:val="28"/>
        </w:rPr>
        <w:t>едение мяча на месте</w:t>
      </w:r>
      <w:r w:rsidRPr="00F63254">
        <w:rPr>
          <w:rFonts w:ascii="Times New Roman" w:hAnsi="Times New Roman"/>
          <w:sz w:val="28"/>
          <w:szCs w:val="28"/>
        </w:rPr>
        <w:t>; б</w:t>
      </w:r>
      <w:r w:rsidRPr="00F63254">
        <w:rPr>
          <w:rStyle w:val="c12"/>
          <w:sz w:val="28"/>
          <w:szCs w:val="28"/>
        </w:rPr>
        <w:t>роски мяча с места двумя руками снизу из-под кольца</w:t>
      </w:r>
      <w:r w:rsidRPr="00F63254">
        <w:rPr>
          <w:rFonts w:ascii="Times New Roman" w:hAnsi="Times New Roman"/>
          <w:sz w:val="28"/>
          <w:szCs w:val="28"/>
        </w:rPr>
        <w:t>; п</w:t>
      </w:r>
      <w:r w:rsidRPr="00F63254">
        <w:rPr>
          <w:rStyle w:val="c12"/>
          <w:sz w:val="28"/>
          <w:szCs w:val="28"/>
        </w:rPr>
        <w:t>ередача и ловля мяча на месте двумя руками от груди в паре с учителем;</w:t>
      </w:r>
      <w:r w:rsidRPr="00F63254">
        <w:rPr>
          <w:rFonts w:ascii="Times New Roman" w:hAnsi="Times New Roman"/>
          <w:sz w:val="28"/>
          <w:szCs w:val="28"/>
        </w:rPr>
        <w:t xml:space="preserve"> подвижные игры на материале баскетбола.</w:t>
      </w:r>
    </w:p>
    <w:p w:rsidR="00951472" w:rsidRPr="00F63254" w:rsidRDefault="00951472" w:rsidP="00951472">
      <w:pPr>
        <w:pStyle w:val="c11"/>
        <w:spacing w:before="0" w:beforeAutospacing="0" w:after="0" w:afterAutospacing="0" w:line="360" w:lineRule="auto"/>
        <w:ind w:firstLine="709"/>
        <w:jc w:val="both"/>
        <w:rPr>
          <w:sz w:val="28"/>
          <w:szCs w:val="28"/>
        </w:rPr>
      </w:pPr>
      <w:r w:rsidRPr="00F63254">
        <w:rPr>
          <w:rStyle w:val="c12"/>
          <w:i/>
          <w:sz w:val="28"/>
          <w:szCs w:val="28"/>
        </w:rPr>
        <w:t>Пионербол</w:t>
      </w:r>
      <w:r w:rsidRPr="00F63254">
        <w:rPr>
          <w:rStyle w:val="c12"/>
          <w:sz w:val="28"/>
          <w:szCs w:val="28"/>
        </w:rPr>
        <w:t>: броски и ловля мяча в парах через сетку двумя руками снизу и сверху; нижняя подача мяча (одной рукой снизу).</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Волейбол: </w:t>
      </w:r>
      <w:r w:rsidRPr="00F63254">
        <w:rPr>
          <w:rFonts w:ascii="Times New Roman" w:hAnsi="Times New Roman"/>
          <w:sz w:val="28"/>
          <w:szCs w:val="28"/>
        </w:rPr>
        <w:t xml:space="preserve">подбрасывание мяча; подача мяча; приём и передача мяча; подвижные игры на материале волейбола. </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sz w:val="28"/>
          <w:szCs w:val="28"/>
        </w:rPr>
        <w:t>Подвижные игры разных народов</w:t>
      </w:r>
      <w:r w:rsidRPr="00F63254">
        <w:rPr>
          <w:rFonts w:ascii="Times New Roman" w:hAnsi="Times New Roman"/>
          <w:sz w:val="28"/>
          <w:szCs w:val="28"/>
        </w:rPr>
        <w:t>.</w:t>
      </w:r>
    </w:p>
    <w:p w:rsidR="00951472" w:rsidRPr="00F63254" w:rsidRDefault="00951472" w:rsidP="00951472">
      <w:pPr>
        <w:pStyle w:val="c11"/>
        <w:spacing w:before="0" w:beforeAutospacing="0" w:after="0" w:afterAutospacing="0" w:line="360" w:lineRule="auto"/>
        <w:ind w:firstLine="709"/>
        <w:jc w:val="both"/>
        <w:rPr>
          <w:sz w:val="28"/>
          <w:szCs w:val="28"/>
        </w:rPr>
      </w:pPr>
      <w:r w:rsidRPr="00F63254">
        <w:rPr>
          <w:rStyle w:val="c12"/>
          <w:i/>
          <w:sz w:val="28"/>
          <w:szCs w:val="28"/>
        </w:rPr>
        <w:t>Коррекционно-развивающие игры</w:t>
      </w:r>
      <w:r w:rsidRPr="00F63254">
        <w:rPr>
          <w:rStyle w:val="c12"/>
          <w:sz w:val="28"/>
          <w:szCs w:val="28"/>
        </w:rPr>
        <w:t>: «Порядок и беспорядок», «Узнай, где звонили», «Собери урожай».</w:t>
      </w:r>
    </w:p>
    <w:p w:rsidR="00951472" w:rsidRPr="00F63254" w:rsidRDefault="00951472" w:rsidP="00951472">
      <w:pPr>
        <w:pStyle w:val="c11"/>
        <w:spacing w:before="0" w:beforeAutospacing="0" w:after="0" w:afterAutospacing="0" w:line="360" w:lineRule="auto"/>
        <w:ind w:firstLine="709"/>
        <w:jc w:val="both"/>
        <w:rPr>
          <w:sz w:val="28"/>
          <w:szCs w:val="28"/>
        </w:rPr>
      </w:pPr>
      <w:r w:rsidRPr="00F63254">
        <w:rPr>
          <w:rStyle w:val="c12"/>
          <w:i/>
          <w:sz w:val="28"/>
          <w:szCs w:val="28"/>
        </w:rPr>
        <w:t>Игры с бегом и прыжками</w:t>
      </w:r>
      <w:r w:rsidRPr="00F63254">
        <w:rPr>
          <w:rStyle w:val="c12"/>
          <w:sz w:val="28"/>
          <w:szCs w:val="28"/>
        </w:rPr>
        <w:t>: «Сорви шишку», «У медведя во бору», «Подбеги к своему предмету», «День и ночь», «Кот и мыши», «Пятнашки»; «Прыжки по кочкам».</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lastRenderedPageBreak/>
        <w:t>Игры с мячом</w:t>
      </w:r>
      <w:r w:rsidRPr="00F63254">
        <w:rPr>
          <w:rStyle w:val="c12"/>
          <w:sz w:val="28"/>
          <w:szCs w:val="28"/>
        </w:rPr>
        <w:t>: «Метание мячей и мешочков»; «Кого назвали – тот и ловит», «Мяч по кругу», «Не урони мяч».</w:t>
      </w:r>
    </w:p>
    <w:p w:rsidR="00951472" w:rsidRPr="00F63254" w:rsidRDefault="00951472" w:rsidP="00951472">
      <w:pPr>
        <w:pStyle w:val="af"/>
        <w:spacing w:line="360" w:lineRule="auto"/>
        <w:ind w:firstLine="708"/>
        <w:rPr>
          <w:rStyle w:val="c12"/>
          <w:rFonts w:ascii="Times New Roman" w:hAnsi="Times New Roman"/>
          <w:b/>
          <w:i/>
          <w:sz w:val="28"/>
          <w:szCs w:val="28"/>
        </w:rPr>
      </w:pPr>
      <w:r w:rsidRPr="00F63254">
        <w:rPr>
          <w:rStyle w:val="c12"/>
          <w:rFonts w:ascii="Times New Roman" w:hAnsi="Times New Roman"/>
          <w:b/>
          <w:i/>
          <w:sz w:val="28"/>
          <w:szCs w:val="28"/>
        </w:rPr>
        <w:t>Адаптивная физическая реабилитация</w:t>
      </w:r>
    </w:p>
    <w:p w:rsidR="00951472" w:rsidRPr="00F63254" w:rsidRDefault="00951472" w:rsidP="00951472">
      <w:pPr>
        <w:pStyle w:val="af"/>
        <w:spacing w:line="360" w:lineRule="auto"/>
        <w:ind w:firstLine="708"/>
        <w:rPr>
          <w:rFonts w:ascii="Times New Roman" w:hAnsi="Times New Roman"/>
          <w:b/>
          <w:bCs/>
          <w:i/>
          <w:iCs/>
          <w:sz w:val="28"/>
          <w:szCs w:val="28"/>
        </w:rPr>
      </w:pPr>
      <w:r w:rsidRPr="00F63254">
        <w:rPr>
          <w:rStyle w:val="c12"/>
          <w:rFonts w:ascii="Times New Roman" w:hAnsi="Times New Roman"/>
          <w:b/>
          <w:i/>
          <w:sz w:val="28"/>
          <w:szCs w:val="28"/>
        </w:rPr>
        <w:t>Общеразвивающие упражнения</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b/>
          <w:bCs/>
          <w:sz w:val="28"/>
          <w:szCs w:val="28"/>
        </w:rPr>
        <w:t xml:space="preserve">На материале гимнастики </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pacing w:val="2"/>
          <w:sz w:val="28"/>
          <w:szCs w:val="28"/>
        </w:rPr>
        <w:t xml:space="preserve">Развитие гибкости: </w:t>
      </w:r>
      <w:r w:rsidRPr="00F63254">
        <w:rPr>
          <w:rFonts w:ascii="Times New Roman" w:hAnsi="Times New Roman"/>
          <w:spacing w:val="2"/>
          <w:sz w:val="28"/>
          <w:szCs w:val="28"/>
        </w:rPr>
        <w:t xml:space="preserve">широкие стойки на ногах; ходьба </w:t>
      </w:r>
      <w:r w:rsidRPr="00F63254">
        <w:rPr>
          <w:rFonts w:ascii="Times New Roman" w:hAnsi="Times New Roman"/>
          <w:sz w:val="28"/>
          <w:szCs w:val="28"/>
        </w:rPr>
        <w:t xml:space="preserve">широким шагом, выпадами, в приседе, с махом ногой; наклоны; выпады и полушпагаты на месте; «выкруты» с гимнастической палкой, скакалкой; махи правой и левой ногой, стоя у гимнастической стенки и при передвижениях; </w:t>
      </w:r>
      <w:r w:rsidRPr="00F63254">
        <w:rPr>
          <w:rFonts w:ascii="Times New Roman" w:hAnsi="Times New Roman"/>
          <w:spacing w:val="2"/>
          <w:sz w:val="28"/>
          <w:szCs w:val="28"/>
        </w:rPr>
        <w:t xml:space="preserve">индивидуальные </w:t>
      </w:r>
      <w:r w:rsidRPr="00F63254">
        <w:rPr>
          <w:rFonts w:ascii="Times New Roman" w:hAnsi="Times New Roman"/>
          <w:sz w:val="28"/>
          <w:szCs w:val="28"/>
        </w:rPr>
        <w:t>комплексы по развитию гибкости.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Развитие координации: </w:t>
      </w:r>
      <w:r w:rsidRPr="00F63254">
        <w:rPr>
          <w:rFonts w:ascii="Times New Roman" w:hAnsi="Times New Roman"/>
          <w:sz w:val="28"/>
          <w:szCs w:val="28"/>
        </w:rPr>
        <w:t>преодоление простых препятствий; ходьба по гим</w:t>
      </w:r>
      <w:r w:rsidRPr="00F63254">
        <w:rPr>
          <w:rFonts w:ascii="Times New Roman" w:hAnsi="Times New Roman"/>
          <w:spacing w:val="2"/>
          <w:sz w:val="28"/>
          <w:szCs w:val="28"/>
        </w:rPr>
        <w:t>настической скамейке, низкому гимнастическому бревну</w:t>
      </w:r>
      <w:r w:rsidRPr="00F63254">
        <w:rPr>
          <w:rFonts w:ascii="Times New Roman" w:hAnsi="Times New Roman"/>
          <w:sz w:val="28"/>
          <w:szCs w:val="28"/>
        </w:rPr>
        <w:t xml:space="preserve">; воспроизведение заданной игровой позы; игры на </w:t>
      </w:r>
      <w:r w:rsidRPr="00F63254">
        <w:rPr>
          <w:rFonts w:ascii="Times New Roman" w:hAnsi="Times New Roman"/>
          <w:spacing w:val="2"/>
          <w:sz w:val="28"/>
          <w:szCs w:val="28"/>
        </w:rPr>
        <w:t xml:space="preserve">переключение внимания, на расслабление мышц рук, ног, </w:t>
      </w:r>
      <w:r w:rsidRPr="00F63254">
        <w:rPr>
          <w:rFonts w:ascii="Times New Roman" w:hAnsi="Times New Roman"/>
          <w:sz w:val="28"/>
          <w:szCs w:val="28"/>
        </w:rPr>
        <w:t xml:space="preserve">туловища (в положениях стоя и лёжа, сидя); перебрасывание малого мяча из одной руки в другую; упражнения на переключение внимания; упражнения </w:t>
      </w:r>
      <w:r w:rsidRPr="00F63254">
        <w:rPr>
          <w:rFonts w:ascii="Times New Roman" w:hAnsi="Times New Roman"/>
          <w:spacing w:val="2"/>
          <w:sz w:val="28"/>
          <w:szCs w:val="28"/>
        </w:rPr>
        <w:t xml:space="preserve">на расслабление отдельных мышечных групп, передвижение шагом, бегом, </w:t>
      </w:r>
      <w:r w:rsidRPr="00F63254">
        <w:rPr>
          <w:rFonts w:ascii="Times New Roman" w:hAnsi="Times New Roman"/>
          <w:sz w:val="28"/>
          <w:szCs w:val="28"/>
        </w:rPr>
        <w:t>прыжками в разных направлениях по намеченным ориентирам и по сигналу.</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Формирование осанки: </w:t>
      </w:r>
      <w:r w:rsidRPr="00F63254">
        <w:rPr>
          <w:rFonts w:ascii="Times New Roman" w:hAnsi="Times New Roman"/>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i/>
          <w:iCs/>
          <w:sz w:val="28"/>
          <w:szCs w:val="28"/>
        </w:rPr>
        <w:t xml:space="preserve">Развитие силовых способностей: </w:t>
      </w:r>
      <w:r w:rsidRPr="00F63254">
        <w:rPr>
          <w:rFonts w:ascii="Times New Roman" w:hAnsi="Times New Roman"/>
          <w:sz w:val="28"/>
          <w:szCs w:val="28"/>
        </w:rPr>
        <w:t xml:space="preserve">динамические упражнения без отягощений (преодоление веса собственного тела), с отягощениями (набивные мячи </w:t>
      </w:r>
      <w:smartTag w:uri="urn:schemas-microsoft-com:office:smarttags" w:element="metricconverter">
        <w:smartTagPr>
          <w:attr w:name="ProductID" w:val="1 кг"/>
        </w:smartTagPr>
        <w:r w:rsidRPr="00F63254">
          <w:rPr>
            <w:rFonts w:ascii="Times New Roman" w:hAnsi="Times New Roman"/>
            <w:sz w:val="28"/>
            <w:szCs w:val="28"/>
          </w:rPr>
          <w:t>1 кг</w:t>
        </w:r>
      </w:smartTag>
      <w:r w:rsidRPr="00F63254">
        <w:rPr>
          <w:rFonts w:ascii="Times New Roman" w:hAnsi="Times New Roman"/>
          <w:sz w:val="28"/>
          <w:szCs w:val="28"/>
        </w:rPr>
        <w:t xml:space="preserve">, гантели или мешочки с песком до </w:t>
      </w:r>
      <w:smartTag w:uri="urn:schemas-microsoft-com:office:smarttags" w:element="metricconverter">
        <w:smartTagPr>
          <w:attr w:name="ProductID" w:val="100 г"/>
        </w:smartTagPr>
        <w:r w:rsidRPr="00F63254">
          <w:rPr>
            <w:rFonts w:ascii="Times New Roman" w:hAnsi="Times New Roman"/>
            <w:sz w:val="28"/>
            <w:szCs w:val="28"/>
          </w:rPr>
          <w:t>100 г</w:t>
        </w:r>
      </w:smartTag>
      <w:r w:rsidRPr="00F63254">
        <w:rPr>
          <w:rFonts w:ascii="Times New Roman" w:hAnsi="Times New Roman"/>
          <w:sz w:val="28"/>
          <w:szCs w:val="28"/>
        </w:rPr>
        <w:t>, гимнастические палки и булавы), преодоление сопротивления партнера (парные упражнения)</w:t>
      </w:r>
      <w:r w:rsidRPr="00F63254">
        <w:rPr>
          <w:rFonts w:ascii="Times New Roman" w:hAnsi="Times New Roman"/>
          <w:spacing w:val="2"/>
          <w:sz w:val="28"/>
          <w:szCs w:val="28"/>
        </w:rPr>
        <w:t xml:space="preserve">; </w:t>
      </w:r>
      <w:r w:rsidRPr="00F63254">
        <w:rPr>
          <w:rFonts w:ascii="Times New Roman" w:hAnsi="Times New Roman"/>
          <w:spacing w:val="-2"/>
          <w:sz w:val="28"/>
          <w:szCs w:val="28"/>
        </w:rPr>
        <w:t>отжимания от повышенной опоры (гимнастическая скамейка).</w:t>
      </w:r>
    </w:p>
    <w:p w:rsidR="00951472" w:rsidRPr="00F63254" w:rsidRDefault="00951472" w:rsidP="00951472">
      <w:pPr>
        <w:pStyle w:val="af"/>
        <w:spacing w:line="360" w:lineRule="auto"/>
        <w:ind w:firstLine="708"/>
        <w:rPr>
          <w:rFonts w:ascii="Times New Roman" w:hAnsi="Times New Roman"/>
          <w:i/>
          <w:iCs/>
          <w:sz w:val="28"/>
          <w:szCs w:val="28"/>
        </w:rPr>
      </w:pPr>
      <w:r w:rsidRPr="00F63254">
        <w:rPr>
          <w:rFonts w:ascii="Times New Roman" w:hAnsi="Times New Roman"/>
          <w:b/>
          <w:bCs/>
          <w:sz w:val="28"/>
          <w:szCs w:val="28"/>
        </w:rPr>
        <w:t>На материале лёгкой атлетики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pacing w:val="2"/>
          <w:sz w:val="28"/>
          <w:szCs w:val="28"/>
        </w:rPr>
        <w:lastRenderedPageBreak/>
        <w:t xml:space="preserve">Развитие координации: </w:t>
      </w:r>
      <w:r w:rsidRPr="00F63254">
        <w:rPr>
          <w:rFonts w:ascii="Times New Roman" w:hAnsi="Times New Roman"/>
          <w:spacing w:val="2"/>
          <w:sz w:val="28"/>
          <w:szCs w:val="28"/>
        </w:rPr>
        <w:t>бег с изменяющимся направле</w:t>
      </w:r>
      <w:r w:rsidRPr="00F63254">
        <w:rPr>
          <w:rFonts w:ascii="Times New Roman" w:hAnsi="Times New Roman"/>
          <w:sz w:val="28"/>
          <w:szCs w:val="28"/>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951472" w:rsidRPr="00F63254" w:rsidRDefault="00951472" w:rsidP="00951472">
      <w:pPr>
        <w:pStyle w:val="af"/>
        <w:spacing w:line="360" w:lineRule="auto"/>
        <w:ind w:firstLine="708"/>
        <w:rPr>
          <w:rFonts w:ascii="Times New Roman" w:hAnsi="Times New Roman"/>
          <w:spacing w:val="2"/>
          <w:sz w:val="28"/>
          <w:szCs w:val="28"/>
        </w:rPr>
      </w:pPr>
      <w:r w:rsidRPr="00F63254">
        <w:rPr>
          <w:rFonts w:ascii="Times New Roman" w:hAnsi="Times New Roman"/>
          <w:i/>
          <w:iCs/>
          <w:spacing w:val="2"/>
          <w:sz w:val="28"/>
          <w:szCs w:val="28"/>
        </w:rPr>
        <w:t xml:space="preserve">Развитие быстроты: </w:t>
      </w:r>
      <w:r w:rsidRPr="00F63254">
        <w:rPr>
          <w:rFonts w:ascii="Times New Roman" w:hAnsi="Times New Roman"/>
          <w:spacing w:val="2"/>
          <w:sz w:val="28"/>
          <w:szCs w:val="28"/>
        </w:rPr>
        <w:t xml:space="preserve">повторное выполнение беговых упражнений с максимальной скоростью с высокого старта, из разных исходных положений; челночный бег; броски </w:t>
      </w:r>
      <w:r w:rsidRPr="00F63254">
        <w:rPr>
          <w:rFonts w:ascii="Times New Roman" w:hAnsi="Times New Roman"/>
          <w:sz w:val="28"/>
          <w:szCs w:val="28"/>
        </w:rPr>
        <w:t>в стенку и ловля теннисного мяча</w:t>
      </w:r>
      <w:r w:rsidRPr="00F63254">
        <w:rPr>
          <w:rFonts w:ascii="Times New Roman" w:hAnsi="Times New Roman"/>
          <w:spacing w:val="2"/>
          <w:sz w:val="28"/>
          <w:szCs w:val="28"/>
        </w:rPr>
        <w:t xml:space="preserve">, </w:t>
      </w:r>
      <w:r w:rsidRPr="00F63254">
        <w:rPr>
          <w:rFonts w:ascii="Times New Roman" w:hAnsi="Times New Roman"/>
          <w:sz w:val="28"/>
          <w:szCs w:val="28"/>
        </w:rPr>
        <w:t>стоя у стены</w:t>
      </w:r>
      <w:r w:rsidRPr="00F63254">
        <w:rPr>
          <w:rFonts w:ascii="Times New Roman" w:hAnsi="Times New Roman"/>
          <w:spacing w:val="2"/>
          <w:sz w:val="28"/>
          <w:szCs w:val="28"/>
        </w:rPr>
        <w:t>, из разных исходных положений, с поворотами.</w:t>
      </w:r>
    </w:p>
    <w:p w:rsidR="00951472" w:rsidRPr="00F63254" w:rsidRDefault="00951472" w:rsidP="00951472">
      <w:pPr>
        <w:pStyle w:val="af"/>
        <w:spacing w:line="360" w:lineRule="auto"/>
        <w:ind w:firstLine="708"/>
        <w:rPr>
          <w:rFonts w:ascii="Times New Roman" w:hAnsi="Times New Roman"/>
          <w:sz w:val="28"/>
          <w:szCs w:val="28"/>
        </w:rPr>
      </w:pPr>
      <w:r w:rsidRPr="00F63254">
        <w:rPr>
          <w:rFonts w:ascii="Times New Roman" w:hAnsi="Times New Roman"/>
          <w:i/>
          <w:iCs/>
          <w:sz w:val="28"/>
          <w:szCs w:val="28"/>
        </w:rPr>
        <w:t xml:space="preserve">Развитие выносливости: </w:t>
      </w:r>
      <w:r w:rsidRPr="00F63254">
        <w:rPr>
          <w:rFonts w:ascii="Times New Roman" w:hAnsi="Times New Roman"/>
          <w:sz w:val="28"/>
          <w:szCs w:val="28"/>
        </w:rPr>
        <w:t xml:space="preserve">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w:t>
      </w:r>
      <w:smartTag w:uri="urn:schemas-microsoft-com:office:smarttags" w:element="metricconverter">
        <w:smartTagPr>
          <w:attr w:name="ProductID" w:val="30 м"/>
        </w:smartTagPr>
        <w:r w:rsidRPr="00F63254">
          <w:rPr>
            <w:rFonts w:ascii="Times New Roman" w:hAnsi="Times New Roman"/>
            <w:sz w:val="28"/>
            <w:szCs w:val="28"/>
          </w:rPr>
          <w:t>30 м</w:t>
        </w:r>
      </w:smartTag>
      <w:r w:rsidRPr="00F63254">
        <w:rPr>
          <w:rFonts w:ascii="Times New Roman" w:hAnsi="Times New Roman"/>
          <w:sz w:val="28"/>
          <w:szCs w:val="28"/>
        </w:rPr>
        <w:t xml:space="preserve"> (с сохраняющимся или изменяющимся интервалом отдыха); бег на дистанцию до </w:t>
      </w:r>
      <w:smartTag w:uri="urn:schemas-microsoft-com:office:smarttags" w:element="metricconverter">
        <w:smartTagPr>
          <w:attr w:name="ProductID" w:val="400 м"/>
        </w:smartTagPr>
        <w:r w:rsidRPr="00F63254">
          <w:rPr>
            <w:rFonts w:ascii="Times New Roman" w:hAnsi="Times New Roman"/>
            <w:sz w:val="28"/>
            <w:szCs w:val="28"/>
          </w:rPr>
          <w:t>400 м</w:t>
        </w:r>
      </w:smartTag>
      <w:r w:rsidRPr="00F63254">
        <w:rPr>
          <w:rFonts w:ascii="Times New Roman" w:hAnsi="Times New Roman"/>
          <w:sz w:val="28"/>
          <w:szCs w:val="28"/>
        </w:rPr>
        <w:t>; равномерный 6</w:t>
      </w:r>
      <w:r w:rsidRPr="00F63254">
        <w:rPr>
          <w:rFonts w:ascii="Times New Roman" w:hAnsi="Times New Roman"/>
          <w:sz w:val="28"/>
          <w:szCs w:val="28"/>
        </w:rPr>
        <w:noBreakHyphen/>
        <w:t>минутный бег.</w:t>
      </w:r>
    </w:p>
    <w:p w:rsidR="00951472" w:rsidRPr="00F63254" w:rsidRDefault="00951472" w:rsidP="00951472">
      <w:pPr>
        <w:pStyle w:val="af"/>
        <w:spacing w:line="360" w:lineRule="auto"/>
        <w:ind w:firstLine="454"/>
        <w:rPr>
          <w:rFonts w:ascii="Times New Roman" w:hAnsi="Times New Roman"/>
          <w:sz w:val="28"/>
          <w:szCs w:val="28"/>
        </w:rPr>
      </w:pPr>
      <w:r w:rsidRPr="00F63254">
        <w:rPr>
          <w:rFonts w:ascii="Times New Roman" w:hAnsi="Times New Roman"/>
          <w:i/>
          <w:iCs/>
          <w:sz w:val="28"/>
          <w:szCs w:val="28"/>
        </w:rPr>
        <w:t xml:space="preserve">Развитие силовых способностей: </w:t>
      </w:r>
      <w:r w:rsidRPr="00F63254">
        <w:rPr>
          <w:rFonts w:ascii="Times New Roman" w:hAnsi="Times New Roman"/>
          <w:sz w:val="28"/>
          <w:szCs w:val="28"/>
        </w:rPr>
        <w:t xml:space="preserve">повторное выполнение </w:t>
      </w:r>
      <w:r w:rsidRPr="00F63254">
        <w:rPr>
          <w:rFonts w:ascii="Times New Roman" w:hAnsi="Times New Roman"/>
          <w:spacing w:val="-2"/>
          <w:sz w:val="28"/>
          <w:szCs w:val="28"/>
        </w:rPr>
        <w:t xml:space="preserve">многоскоков; повторное преодоление препятствий (15—20 см); </w:t>
      </w:r>
      <w:r w:rsidRPr="00F63254">
        <w:rPr>
          <w:rFonts w:ascii="Times New Roman" w:hAnsi="Times New Roman"/>
          <w:sz w:val="28"/>
          <w:szCs w:val="28"/>
        </w:rPr>
        <w:t>передача набивного мяча (</w:t>
      </w:r>
      <w:smartTag w:uri="urn:schemas-microsoft-com:office:smarttags" w:element="metricconverter">
        <w:smartTagPr>
          <w:attr w:name="ProductID" w:val="1 кг"/>
        </w:smartTagPr>
        <w:r w:rsidRPr="00F63254">
          <w:rPr>
            <w:rFonts w:ascii="Times New Roman" w:hAnsi="Times New Roman"/>
            <w:sz w:val="28"/>
            <w:szCs w:val="28"/>
          </w:rPr>
          <w:t>1 кг</w:t>
        </w:r>
      </w:smartTag>
      <w:r w:rsidRPr="00F63254">
        <w:rPr>
          <w:rFonts w:ascii="Times New Roman" w:hAnsi="Times New Roman"/>
          <w:sz w:val="28"/>
          <w:szCs w:val="28"/>
        </w:rPr>
        <w:t xml:space="preserve">) в максимальном темпе, по </w:t>
      </w:r>
      <w:r w:rsidRPr="00F63254">
        <w:rPr>
          <w:rFonts w:ascii="Times New Roman" w:hAnsi="Times New Roman"/>
          <w:spacing w:val="2"/>
          <w:sz w:val="28"/>
          <w:szCs w:val="28"/>
        </w:rPr>
        <w:t xml:space="preserve">кругу, из разных исходных положений; метание набивных </w:t>
      </w:r>
      <w:r w:rsidRPr="00F63254">
        <w:rPr>
          <w:rFonts w:ascii="Times New Roman" w:hAnsi="Times New Roman"/>
          <w:sz w:val="28"/>
          <w:szCs w:val="28"/>
        </w:rPr>
        <w:t xml:space="preserve">мячей (1—2 кг) одной рукой и двумя руками из разных исходных положений и различными способами (сверху, сбоку, </w:t>
      </w:r>
      <w:r w:rsidRPr="00F63254">
        <w:rPr>
          <w:rFonts w:ascii="Times New Roman" w:hAnsi="Times New Roman"/>
          <w:spacing w:val="2"/>
          <w:sz w:val="28"/>
          <w:szCs w:val="28"/>
        </w:rPr>
        <w:t xml:space="preserve">снизу, от груди); повторное выполнение беговых нагрузок </w:t>
      </w:r>
      <w:r w:rsidRPr="00F63254">
        <w:rPr>
          <w:rFonts w:ascii="Times New Roman" w:hAnsi="Times New Roman"/>
          <w:sz w:val="28"/>
          <w:szCs w:val="28"/>
        </w:rPr>
        <w:t>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b/>
          <w:bCs/>
          <w:sz w:val="28"/>
          <w:szCs w:val="28"/>
        </w:rPr>
        <w:t>На материале лыжных гонок</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i/>
          <w:iCs/>
          <w:sz w:val="28"/>
          <w:szCs w:val="28"/>
        </w:rPr>
        <w:t xml:space="preserve">Развитие координации: </w:t>
      </w:r>
      <w:r w:rsidRPr="00F63254">
        <w:rPr>
          <w:rFonts w:ascii="Times New Roman" w:hAnsi="Times New Roman"/>
          <w:sz w:val="28"/>
          <w:szCs w:val="28"/>
        </w:rPr>
        <w:t>перенос тяжести тела с лыжи на лыжу (на месте); комплексы общеразвивающих упражнений с изменением поз тела, стоя на лыжах; скольжение на правой (левой) ноге после двух­трёх шагов; спуск с горы с изменяющимися стой</w:t>
      </w:r>
      <w:r w:rsidRPr="00F63254">
        <w:rPr>
          <w:rFonts w:ascii="Times New Roman" w:hAnsi="Times New Roman"/>
          <w:spacing w:val="2"/>
          <w:sz w:val="28"/>
          <w:szCs w:val="28"/>
        </w:rPr>
        <w:t xml:space="preserve">ками на лыжах; подбирание предметов во время спуска в </w:t>
      </w:r>
      <w:r w:rsidRPr="00F63254">
        <w:rPr>
          <w:rFonts w:ascii="Times New Roman" w:hAnsi="Times New Roman"/>
          <w:sz w:val="28"/>
          <w:szCs w:val="28"/>
        </w:rPr>
        <w:t>низкой стойке.</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lastRenderedPageBreak/>
        <w:t xml:space="preserve">Развитие выносливости: </w:t>
      </w:r>
      <w:r w:rsidRPr="00F63254">
        <w:rPr>
          <w:rFonts w:ascii="Times New Roman" w:hAnsi="Times New Roman"/>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951472" w:rsidRPr="00F63254" w:rsidRDefault="00951472" w:rsidP="00951472">
      <w:pPr>
        <w:pStyle w:val="af"/>
        <w:spacing w:line="360" w:lineRule="auto"/>
        <w:ind w:firstLine="709"/>
        <w:rPr>
          <w:rFonts w:ascii="Times New Roman" w:hAnsi="Times New Roman"/>
          <w:i/>
          <w:iCs/>
          <w:sz w:val="28"/>
          <w:szCs w:val="28"/>
        </w:rPr>
      </w:pPr>
      <w:r w:rsidRPr="00F63254">
        <w:rPr>
          <w:rFonts w:ascii="Times New Roman" w:hAnsi="Times New Roman"/>
          <w:b/>
          <w:bCs/>
          <w:sz w:val="28"/>
          <w:szCs w:val="28"/>
        </w:rPr>
        <w:t>На материале плавания</w:t>
      </w:r>
    </w:p>
    <w:p w:rsidR="00951472" w:rsidRPr="00F63254" w:rsidRDefault="00951472" w:rsidP="00951472">
      <w:pPr>
        <w:pStyle w:val="af"/>
        <w:spacing w:line="360" w:lineRule="auto"/>
        <w:ind w:firstLine="709"/>
        <w:rPr>
          <w:rFonts w:ascii="Times New Roman" w:hAnsi="Times New Roman"/>
          <w:sz w:val="28"/>
          <w:szCs w:val="28"/>
        </w:rPr>
      </w:pPr>
      <w:r w:rsidRPr="00F63254">
        <w:rPr>
          <w:rFonts w:ascii="Times New Roman" w:hAnsi="Times New Roman"/>
          <w:i/>
          <w:iCs/>
          <w:sz w:val="28"/>
          <w:szCs w:val="28"/>
        </w:rPr>
        <w:t xml:space="preserve">Развитие выносливости: </w:t>
      </w:r>
      <w:r w:rsidRPr="00F63254">
        <w:rPr>
          <w:rFonts w:ascii="Times New Roman" w:hAnsi="Times New Roman"/>
          <w:iCs/>
          <w:sz w:val="28"/>
          <w:szCs w:val="28"/>
        </w:rPr>
        <w:t>работа ног у вертикальной</w:t>
      </w:r>
      <w:r w:rsidRPr="00F63254">
        <w:rPr>
          <w:rFonts w:ascii="Times New Roman" w:hAnsi="Times New Roman"/>
          <w:i/>
          <w:iCs/>
          <w:sz w:val="28"/>
          <w:szCs w:val="28"/>
        </w:rPr>
        <w:t xml:space="preserve"> </w:t>
      </w:r>
      <w:r w:rsidRPr="00F63254">
        <w:rPr>
          <w:rFonts w:ascii="Times New Roman" w:hAnsi="Times New Roman"/>
          <w:sz w:val="28"/>
          <w:szCs w:val="28"/>
        </w:rPr>
        <w:t>поверхности, проплывание отрез</w:t>
      </w:r>
      <w:r w:rsidRPr="00F63254">
        <w:rPr>
          <w:rFonts w:ascii="Times New Roman" w:hAnsi="Times New Roman"/>
          <w:spacing w:val="2"/>
          <w:sz w:val="28"/>
          <w:szCs w:val="28"/>
        </w:rPr>
        <w:t xml:space="preserve">ков на ногах, держась за доску; скольжение на </w:t>
      </w:r>
      <w:r w:rsidRPr="00F63254">
        <w:rPr>
          <w:rFonts w:ascii="Times New Roman" w:hAnsi="Times New Roman"/>
          <w:sz w:val="28"/>
          <w:szCs w:val="28"/>
        </w:rPr>
        <w:t>груди и спине с задержкой дыхания (стрелочкой.</w:t>
      </w:r>
    </w:p>
    <w:p w:rsidR="00951472" w:rsidRPr="00F63254" w:rsidRDefault="00951472" w:rsidP="00951472">
      <w:pPr>
        <w:pStyle w:val="af"/>
        <w:spacing w:line="360" w:lineRule="auto"/>
        <w:ind w:firstLine="709"/>
        <w:rPr>
          <w:rStyle w:val="c12"/>
          <w:rFonts w:ascii="Times New Roman" w:hAnsi="Times New Roman"/>
          <w:b/>
          <w:i/>
          <w:sz w:val="28"/>
          <w:szCs w:val="28"/>
        </w:rPr>
      </w:pPr>
      <w:r w:rsidRPr="00F63254">
        <w:rPr>
          <w:rStyle w:val="c12"/>
          <w:rFonts w:ascii="Times New Roman" w:hAnsi="Times New Roman"/>
          <w:b/>
          <w:i/>
          <w:sz w:val="28"/>
          <w:szCs w:val="28"/>
        </w:rPr>
        <w:t>Коррекционно-развивающие упражнения</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Основные положения и движения головы, конечностей и туловища</w:t>
      </w:r>
      <w:r w:rsidRPr="00F63254">
        <w:rPr>
          <w:rStyle w:val="c12"/>
          <w:rFonts w:ascii="Times New Roman" w:hAnsi="Times New Roman"/>
          <w:sz w:val="28"/>
          <w:szCs w:val="28"/>
        </w:rPr>
        <w:t xml:space="preserve">, </w:t>
      </w:r>
      <w:r w:rsidRPr="00F63254">
        <w:rPr>
          <w:rStyle w:val="c12"/>
          <w:rFonts w:ascii="Times New Roman" w:hAnsi="Times New Roman"/>
          <w:i/>
          <w:sz w:val="28"/>
          <w:szCs w:val="28"/>
        </w:rPr>
        <w:t>выполняемые на месте</w:t>
      </w:r>
      <w:r w:rsidRPr="00F63254">
        <w:rPr>
          <w:rStyle w:val="c12"/>
          <w:rFonts w:ascii="Times New Roman" w:hAnsi="Times New Roman"/>
          <w:sz w:val="28"/>
          <w:szCs w:val="28"/>
        </w:rPr>
        <w:t>: сочетание движений туловища, ног с одноименными движениями рук; комплексы упражнений без предметов на месте и с предметами (г/ палка, малый мяч, средний мяч, г/мяч, набивной мяч, средний обруч,</w:t>
      </w:r>
      <w:r w:rsidRPr="00F63254">
        <w:rPr>
          <w:rStyle w:val="c12"/>
          <w:sz w:val="28"/>
          <w:szCs w:val="28"/>
        </w:rPr>
        <w:t xml:space="preserve"> </w:t>
      </w:r>
      <w:r w:rsidRPr="00F63254">
        <w:rPr>
          <w:rStyle w:val="c12"/>
          <w:rFonts w:ascii="Times New Roman" w:hAnsi="Times New Roman"/>
          <w:sz w:val="28"/>
          <w:szCs w:val="28"/>
        </w:rPr>
        <w:t xml:space="preserve">большой обруч). </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Упражнения на дыхание</w:t>
      </w:r>
      <w:r w:rsidRPr="00F63254">
        <w:rPr>
          <w:rStyle w:val="c12"/>
          <w:sz w:val="28"/>
          <w:szCs w:val="28"/>
        </w:rPr>
        <w:t>: правильное дыхание в различных И.П. сидя, стоя, лежа; глубокое дыхание при выполнении упражнений без предметов; дыхание по подражанию ("понюхать цветок", "подуть на кашу", «согреть руки», «сдуть пушинки»), дыхание во время ходьбы с произношением звуков на выдохе, выполнение вдоха и выдоха через нос.</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Упражнения на коррекцию и формирование правильной осанки</w:t>
      </w:r>
      <w:r w:rsidRPr="00F63254">
        <w:rPr>
          <w:rStyle w:val="c12"/>
          <w:rFonts w:ascii="Times New Roman" w:hAnsi="Times New Roman"/>
          <w:sz w:val="28"/>
          <w:szCs w:val="28"/>
        </w:rPr>
        <w:t xml:space="preserve">: упражнения у гимнастической стенки (различные движения рук, ног, скольжение спиной и затылком по гимнастической стенке, приседы); сохранение правильной осанки при выполнении различных движений руками; упражнения в движении имитирующие ходьбу, бег животных и движения работающего человека («ходьба как лисичка», «как медведь», похлопывание крыльями как петушок», покачивание головой как лошадка», «вкручивание лампочки», «забивание гвоздя», «срывание яблок», «скатай снежный ком», «полоскание белья»); упражнения на сенсорных набивных мячах различного диаметра (сидя на мяче с удержанием статической позы с опорой с различными движениями рук); ходьба с мешочком на голове; поднимание на носки и опускание на пятки с мешочком на голове; упражнения на укрепление мышц </w:t>
      </w:r>
      <w:r w:rsidRPr="00F63254">
        <w:rPr>
          <w:rStyle w:val="c12"/>
          <w:rFonts w:ascii="Times New Roman" w:hAnsi="Times New Roman"/>
          <w:sz w:val="28"/>
          <w:szCs w:val="28"/>
        </w:rPr>
        <w:lastRenderedPageBreak/>
        <w:t>спины и брюшного пресса путем прогиба назад; упражнения для укрепления мышц спины путем складывания; упражнения для укрепления позвоночника путем поворота туловища и наклона его в стороны; упражнения на укрепление мышц тазового пояса, бедер, ног.</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Упражнения на коррекцию и профилактику плоскостопия:</w:t>
      </w:r>
      <w:r w:rsidRPr="00F63254">
        <w:rPr>
          <w:rStyle w:val="c12"/>
          <w:rFonts w:ascii="Times New Roman" w:hAnsi="Times New Roman"/>
          <w:sz w:val="28"/>
          <w:szCs w:val="28"/>
        </w:rPr>
        <w:t> сидя («каток», «серп», «окно», «маляр», «мельница», «кораблик»,</w:t>
      </w:r>
      <w:r w:rsidRPr="00F63254">
        <w:rPr>
          <w:rStyle w:val="c12"/>
          <w:sz w:val="28"/>
          <w:szCs w:val="28"/>
        </w:rPr>
        <w:t xml:space="preserve"> </w:t>
      </w:r>
      <w:r w:rsidRPr="00F63254">
        <w:rPr>
          <w:rStyle w:val="c12"/>
          <w:rFonts w:ascii="Times New Roman" w:hAnsi="Times New Roman"/>
          <w:sz w:val="28"/>
          <w:szCs w:val="28"/>
        </w:rPr>
        <w:t>«ходьба», «лошадка», «медвежонок»); сидя: вращение стопами поочередно и одновременно вправо и влево, катание мяча ногами; ходьба приставными шагами и лицом вперед по канату со страховкой; ходьба на внутреннем и внешнем своде стопы; ходьба по массажной дорожке для стоп.</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Упражнения на развитие общей и мелкой моторики:</w:t>
      </w:r>
      <w:r w:rsidRPr="00F63254">
        <w:rPr>
          <w:rStyle w:val="c12"/>
          <w:rFonts w:ascii="Times New Roman" w:hAnsi="Times New Roman"/>
          <w:sz w:val="28"/>
          <w:szCs w:val="28"/>
        </w:rPr>
        <w:t> с сенсорными набивными мячами разного диаметра  (прокатывание, перекатывание партнеру); со средними мячами (перекатывание партнеру сидя, подбрасывание мяча над собой  и ловля, броски мяча в стену); с малыми мячами (перекладывания из руки в руку, подбрасывание  двумя, удары мяча в стену в квадраты и ловля с отскоком от пола двумя; удары мяча об пол одной рукой и ловля двумя); набивными мячами –1 кг (ходьба с мячом в руках, удерживая его на груди и за головой по 30 секунд; поднимание мяча вперед, вверх, вправо, влево).</w:t>
      </w:r>
    </w:p>
    <w:p w:rsidR="00951472" w:rsidRPr="00F63254" w:rsidRDefault="00951472" w:rsidP="00951472">
      <w:pPr>
        <w:pStyle w:val="af"/>
        <w:spacing w:line="360" w:lineRule="auto"/>
        <w:ind w:firstLine="709"/>
        <w:rPr>
          <w:rStyle w:val="c12"/>
          <w:rFonts w:ascii="Times New Roman" w:hAnsi="Times New Roman"/>
          <w:sz w:val="28"/>
          <w:szCs w:val="28"/>
        </w:rPr>
      </w:pPr>
      <w:r w:rsidRPr="00F63254">
        <w:rPr>
          <w:rStyle w:val="c12"/>
          <w:rFonts w:ascii="Times New Roman" w:hAnsi="Times New Roman"/>
          <w:i/>
          <w:sz w:val="28"/>
          <w:szCs w:val="28"/>
        </w:rPr>
        <w:t>Упражнения на развитие точности и координации движений</w:t>
      </w:r>
      <w:r w:rsidRPr="00F63254">
        <w:rPr>
          <w:rStyle w:val="c12"/>
          <w:rFonts w:ascii="Times New Roman" w:hAnsi="Times New Roman"/>
          <w:sz w:val="28"/>
          <w:szCs w:val="28"/>
        </w:rPr>
        <w:t>: построение в шеренгу и в колонну с изменением места построения; ходьба между различными ориентирами; бег по начерченным на полу ориентирам (все задания выполняются вместе с учителем);  несколько поворотов подряд по показу,</w:t>
      </w:r>
      <w:r w:rsidRPr="00F63254">
        <w:rPr>
          <w:rStyle w:val="c12"/>
          <w:sz w:val="28"/>
          <w:szCs w:val="28"/>
        </w:rPr>
        <w:t xml:space="preserve"> </w:t>
      </w:r>
      <w:r w:rsidRPr="00F63254">
        <w:rPr>
          <w:rStyle w:val="c12"/>
          <w:rFonts w:ascii="Times New Roman" w:hAnsi="Times New Roman"/>
          <w:sz w:val="28"/>
          <w:szCs w:val="28"/>
        </w:rPr>
        <w:t>ходьба по двум параллельно поставленным скамейкам с помощью.</w:t>
      </w:r>
    </w:p>
    <w:p w:rsidR="00951472" w:rsidRPr="00F63254" w:rsidRDefault="00951472" w:rsidP="00951472">
      <w:pPr>
        <w:pStyle w:val="af"/>
        <w:spacing w:line="360" w:lineRule="auto"/>
        <w:ind w:firstLine="709"/>
        <w:rPr>
          <w:rStyle w:val="c12"/>
          <w:rFonts w:ascii="Times New Roman" w:hAnsi="Times New Roman"/>
          <w:i/>
          <w:sz w:val="28"/>
          <w:szCs w:val="28"/>
        </w:rPr>
      </w:pPr>
      <w:r w:rsidRPr="00F63254">
        <w:rPr>
          <w:rStyle w:val="c12"/>
          <w:rFonts w:ascii="Times New Roman" w:hAnsi="Times New Roman"/>
          <w:i/>
          <w:sz w:val="28"/>
          <w:szCs w:val="28"/>
        </w:rPr>
        <w:t>Упражнения на развитие двигательных умений и навыков</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Построения и перестроения</w:t>
      </w:r>
      <w:r w:rsidRPr="00F63254">
        <w:rPr>
          <w:rStyle w:val="c12"/>
          <w:sz w:val="28"/>
          <w:szCs w:val="28"/>
        </w:rPr>
        <w:t xml:space="preserve">: выполнение команд «Становись!», «Равняйсь!», «Смирно!», «Вольно!», «Шагом марш!», «Класс стой!» с помощью; размыкание в шеренге и в колонне; размыкание в шеренге на </w:t>
      </w:r>
      <w:r w:rsidRPr="00F63254">
        <w:rPr>
          <w:rStyle w:val="c12"/>
          <w:sz w:val="28"/>
          <w:szCs w:val="28"/>
        </w:rPr>
        <w:lastRenderedPageBreak/>
        <w:t>вытянутые руки; повороты направо, налево с указанием направления; повороты на месте кругом с показом направления.</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Ходьба и бег</w:t>
      </w:r>
      <w:r w:rsidRPr="00F63254">
        <w:rPr>
          <w:rStyle w:val="c12"/>
          <w:sz w:val="28"/>
          <w:szCs w:val="28"/>
        </w:rPr>
        <w:t xml:space="preserve">: ходьба на пятках, на носках; ходьба в различном темпе: медленно, быстро; бег в чередовании с ходьбой; ходьба и бег в медленном темпе с сохранением дистанции; бег в колонне по одному в равномерном темпе; челночный бег 3 Х </w:t>
      </w:r>
      <w:smartTag w:uri="urn:schemas-microsoft-com:office:smarttags" w:element="metricconverter">
        <w:smartTagPr>
          <w:attr w:name="ProductID" w:val="10 метров"/>
        </w:smartTagPr>
        <w:r w:rsidRPr="00F63254">
          <w:rPr>
            <w:rStyle w:val="c12"/>
            <w:sz w:val="28"/>
            <w:szCs w:val="28"/>
          </w:rPr>
          <w:t>10 метров</w:t>
        </w:r>
      </w:smartTag>
      <w:r w:rsidRPr="00F63254">
        <w:rPr>
          <w:rStyle w:val="c12"/>
          <w:sz w:val="28"/>
          <w:szCs w:val="28"/>
        </w:rPr>
        <w:t xml:space="preserve">; высокий старт; бег на </w:t>
      </w:r>
      <w:smartTag w:uri="urn:schemas-microsoft-com:office:smarttags" w:element="metricconverter">
        <w:smartTagPr>
          <w:attr w:name="ProductID" w:val="30 метров"/>
        </w:smartTagPr>
        <w:r w:rsidRPr="00F63254">
          <w:rPr>
            <w:rStyle w:val="c12"/>
            <w:sz w:val="28"/>
            <w:szCs w:val="28"/>
          </w:rPr>
          <w:t>30 метров</w:t>
        </w:r>
      </w:smartTag>
      <w:r w:rsidRPr="00F63254">
        <w:rPr>
          <w:rStyle w:val="c12"/>
          <w:sz w:val="28"/>
          <w:szCs w:val="28"/>
        </w:rPr>
        <w:t xml:space="preserve"> с высокого старта на скорость.</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Прыжки</w:t>
      </w:r>
      <w:r w:rsidRPr="00F63254">
        <w:rPr>
          <w:rStyle w:val="c12"/>
          <w:sz w:val="28"/>
          <w:szCs w:val="28"/>
        </w:rPr>
        <w:t xml:space="preserve">: прыжки на двух (одной) ноге на месте с поворотами на 180° и 360°; прыжки на одной ноге с продвижением вперед; прыжки в длину с места толчком двух ног; прыжки в глубину с высоты </w:t>
      </w:r>
      <w:smartTag w:uri="urn:schemas-microsoft-com:office:smarttags" w:element="metricconverter">
        <w:smartTagPr>
          <w:attr w:name="ProductID" w:val="50 см"/>
        </w:smartTagPr>
        <w:r w:rsidRPr="00F63254">
          <w:rPr>
            <w:rStyle w:val="c12"/>
            <w:sz w:val="28"/>
            <w:szCs w:val="28"/>
          </w:rPr>
          <w:t>50 см</w:t>
        </w:r>
      </w:smartTag>
      <w:r w:rsidRPr="00F63254">
        <w:rPr>
          <w:rStyle w:val="c12"/>
          <w:sz w:val="28"/>
          <w:szCs w:val="28"/>
        </w:rPr>
        <w:t>;  в длину с двух-трех шагов, толчком одной с приземлением на две через ров; прыжки боком через г/скамейку с опорой на руки; прыжки, наступая на г/скамейку; прыжки в высоту с шага.</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Броски, ловля, метание мяча и передача предметов</w:t>
      </w:r>
      <w:r w:rsidRPr="00F63254">
        <w:rPr>
          <w:rStyle w:val="c12"/>
          <w:sz w:val="28"/>
          <w:szCs w:val="28"/>
        </w:rPr>
        <w:t xml:space="preserve">: метание малого мяча правой (левой) рукой на дальность способом «из-за головы через плечо»; метание малого мяча в горизонтальную цель (мишени на г/стенке); метание малого мяча в вертикальную цель; подбрасывание волейбольного мяча перед собой и ловля его; высокое подбрасывание большого мяча и ловля его после отскока от пола; броски большого мяча друг другу в парах двумя руками снизу; броски набивного мяча весом </w:t>
      </w:r>
      <w:smartTag w:uri="urn:schemas-microsoft-com:office:smarttags" w:element="metricconverter">
        <w:smartTagPr>
          <w:attr w:name="ProductID" w:val="1 кг"/>
        </w:smartTagPr>
        <w:r w:rsidRPr="00F63254">
          <w:rPr>
            <w:rStyle w:val="c12"/>
            <w:sz w:val="28"/>
            <w:szCs w:val="28"/>
          </w:rPr>
          <w:t>1 кг</w:t>
        </w:r>
      </w:smartTag>
      <w:r w:rsidRPr="00F63254">
        <w:rPr>
          <w:rStyle w:val="c12"/>
          <w:sz w:val="28"/>
          <w:szCs w:val="28"/>
        </w:rPr>
        <w:t xml:space="preserve"> различными способами: двумя руками снизу и от груди, из-за головы; переноска одновременно 2-3 предметов различной формы (флажки, кегли, палки, мячи и т.д.); передача и переноска предметов на расстояние до </w:t>
      </w:r>
      <w:smartTag w:uri="urn:schemas-microsoft-com:office:smarttags" w:element="metricconverter">
        <w:smartTagPr>
          <w:attr w:name="ProductID" w:val="20 метров"/>
        </w:smartTagPr>
        <w:r w:rsidRPr="00F63254">
          <w:rPr>
            <w:rStyle w:val="c12"/>
            <w:sz w:val="28"/>
            <w:szCs w:val="28"/>
          </w:rPr>
          <w:t>20 метров</w:t>
        </w:r>
      </w:smartTag>
      <w:r w:rsidRPr="00F63254">
        <w:rPr>
          <w:rStyle w:val="c12"/>
          <w:sz w:val="28"/>
          <w:szCs w:val="28"/>
        </w:rPr>
        <w:t xml:space="preserve"> (набивных мячей </w:t>
      </w:r>
      <w:smartTag w:uri="urn:schemas-microsoft-com:office:smarttags" w:element="metricconverter">
        <w:smartTagPr>
          <w:attr w:name="ProductID" w:val="-1 кг"/>
        </w:smartTagPr>
        <w:r w:rsidRPr="00F63254">
          <w:rPr>
            <w:rStyle w:val="c12"/>
            <w:sz w:val="28"/>
            <w:szCs w:val="28"/>
          </w:rPr>
          <w:t>-1 кг</w:t>
        </w:r>
      </w:smartTag>
      <w:r w:rsidRPr="00F63254">
        <w:rPr>
          <w:rStyle w:val="c12"/>
          <w:sz w:val="28"/>
          <w:szCs w:val="28"/>
        </w:rPr>
        <w:t>, г/палок, больших мячей и т.д.).</w:t>
      </w:r>
    </w:p>
    <w:p w:rsidR="00951472" w:rsidRPr="00F63254"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t>Равновесие</w:t>
      </w:r>
      <w:r w:rsidRPr="00F63254">
        <w:rPr>
          <w:rStyle w:val="c12"/>
          <w:sz w:val="28"/>
          <w:szCs w:val="28"/>
        </w:rPr>
        <w:t>: ходьба по г/скамейке с предметом (флажок, г/мяч, г/палка); ходьба по г/скамейке с различными положениями рук; ходьба по г/скамейке с опусканием на одно колено; ходьба по г/скамейке с перешагиванием через предметы высотой 15-</w:t>
      </w:r>
      <w:smartTag w:uri="urn:schemas-microsoft-com:office:smarttags" w:element="metricconverter">
        <w:smartTagPr>
          <w:attr w:name="ProductID" w:val="20 см"/>
        </w:smartTagPr>
        <w:r w:rsidRPr="00F63254">
          <w:rPr>
            <w:rStyle w:val="c12"/>
            <w:sz w:val="28"/>
            <w:szCs w:val="28"/>
          </w:rPr>
          <w:t>20 см</w:t>
        </w:r>
      </w:smartTag>
      <w:r w:rsidRPr="00F63254">
        <w:rPr>
          <w:rStyle w:val="c12"/>
          <w:sz w:val="28"/>
          <w:szCs w:val="28"/>
        </w:rPr>
        <w:t>; поворот кругом переступанием на г/скамейке; расхождение вдвоем при встрече на г/скамейке; «Петушок», «Ласточка» на полу.</w:t>
      </w:r>
    </w:p>
    <w:p w:rsidR="00951472" w:rsidRDefault="00951472" w:rsidP="00951472">
      <w:pPr>
        <w:pStyle w:val="c11"/>
        <w:spacing w:before="0" w:beforeAutospacing="0" w:after="0" w:afterAutospacing="0" w:line="360" w:lineRule="auto"/>
        <w:ind w:firstLine="709"/>
        <w:jc w:val="both"/>
        <w:rPr>
          <w:rStyle w:val="c12"/>
          <w:sz w:val="28"/>
          <w:szCs w:val="28"/>
        </w:rPr>
      </w:pPr>
      <w:r w:rsidRPr="00F63254">
        <w:rPr>
          <w:rStyle w:val="c12"/>
          <w:i/>
          <w:sz w:val="28"/>
          <w:szCs w:val="28"/>
        </w:rPr>
        <w:lastRenderedPageBreak/>
        <w:t>Лазание, перелезание, подлезание</w:t>
      </w:r>
      <w:r w:rsidRPr="00F63254">
        <w:rPr>
          <w:rStyle w:val="c12"/>
          <w:sz w:val="28"/>
          <w:szCs w:val="28"/>
        </w:rPr>
        <w:t>: ползанье на четвереньках по наклонной г/скамейке с переходом на г/стенку; лазанье по г/стенке одновременным способом, не пропуская реек,  с поддержкой; передвижение по г/стенки в сторону; подлезание и перелезание под препятствия разной высоты (мягкие модули, г/скамейка, обручи, г/скакалка, стойки и т.д.); подлезание под препятствием с предметом в руках; пролезание в модуль-тоннель; перешагивание через предметы: кубики, кегли, набивные мячи, большие мячи; вис на руках на г/стенке 1-2 секунды; полоса препятствий из 5-6 заданий в подлезании, перелезании и равновесии.</w:t>
      </w:r>
    </w:p>
    <w:p w:rsidR="00C161E4" w:rsidRPr="00C161E4" w:rsidRDefault="00C161E4" w:rsidP="00C161E4">
      <w:pPr>
        <w:pStyle w:val="c11"/>
        <w:spacing w:before="0" w:beforeAutospacing="0" w:after="0" w:afterAutospacing="0" w:line="360" w:lineRule="auto"/>
        <w:jc w:val="center"/>
        <w:rPr>
          <w:rStyle w:val="c12"/>
          <w:b/>
          <w:sz w:val="28"/>
          <w:szCs w:val="28"/>
        </w:rPr>
      </w:pPr>
      <w:r>
        <w:rPr>
          <w:rStyle w:val="c12"/>
          <w:b/>
          <w:sz w:val="28"/>
          <w:szCs w:val="28"/>
        </w:rPr>
        <w:t>Содержание курсов коррекционно-развивающей области</w:t>
      </w:r>
    </w:p>
    <w:p w:rsidR="00C66184" w:rsidRPr="008C678B" w:rsidRDefault="00C66184" w:rsidP="00C66184">
      <w:pPr>
        <w:pStyle w:val="af2"/>
        <w:shd w:val="clear" w:color="auto" w:fill="FFFFFF"/>
        <w:ind w:left="0" w:firstLine="709"/>
        <w:jc w:val="both"/>
        <w:rPr>
          <w:sz w:val="28"/>
          <w:szCs w:val="28"/>
        </w:rPr>
      </w:pPr>
      <w:r w:rsidRPr="008C678B">
        <w:rPr>
          <w:b/>
          <w:bCs/>
          <w:i/>
          <w:iCs/>
          <w:caps w:val="0"/>
          <w:sz w:val="28"/>
          <w:szCs w:val="28"/>
        </w:rPr>
        <w:t>Содержание коррекционно – развивающей области представлено следующими обязательными коррекционными курсами:</w:t>
      </w:r>
      <w:r>
        <w:rPr>
          <w:b/>
          <w:bCs/>
          <w:i/>
          <w:iCs/>
          <w:caps w:val="0"/>
          <w:sz w:val="28"/>
          <w:szCs w:val="28"/>
        </w:rPr>
        <w:t xml:space="preserve"> </w:t>
      </w:r>
      <w:r w:rsidRPr="008C678B">
        <w:rPr>
          <w:sz w:val="28"/>
          <w:szCs w:val="28"/>
        </w:rPr>
        <w:t>«К</w:t>
      </w:r>
      <w:r w:rsidRPr="008C678B">
        <w:rPr>
          <w:caps w:val="0"/>
          <w:sz w:val="28"/>
          <w:szCs w:val="28"/>
        </w:rPr>
        <w:t>оррекционно-развивающие занятия</w:t>
      </w:r>
      <w:r>
        <w:rPr>
          <w:caps w:val="0"/>
          <w:sz w:val="28"/>
          <w:szCs w:val="28"/>
        </w:rPr>
        <w:t xml:space="preserve"> </w:t>
      </w:r>
      <w:r w:rsidRPr="008C678B">
        <w:rPr>
          <w:caps w:val="0"/>
          <w:sz w:val="28"/>
          <w:szCs w:val="28"/>
        </w:rPr>
        <w:t>(логопедические и психокоррекционные)» (фронтальные и/или</w:t>
      </w:r>
      <w:r>
        <w:rPr>
          <w:caps w:val="0"/>
          <w:sz w:val="28"/>
          <w:szCs w:val="28"/>
        </w:rPr>
        <w:t xml:space="preserve"> </w:t>
      </w:r>
      <w:r w:rsidRPr="008C678B">
        <w:rPr>
          <w:caps w:val="0"/>
          <w:sz w:val="28"/>
          <w:szCs w:val="28"/>
        </w:rPr>
        <w:t xml:space="preserve">индивидуальные занятия), «Ритмика» (фронтальные и/или индивидуальные занятия). </w:t>
      </w:r>
    </w:p>
    <w:p w:rsidR="00C66184" w:rsidRPr="008C678B" w:rsidRDefault="00C66184" w:rsidP="00AB3A89">
      <w:pPr>
        <w:autoSpaceDE w:val="0"/>
        <w:spacing w:after="0" w:line="360" w:lineRule="auto"/>
        <w:jc w:val="center"/>
        <w:rPr>
          <w:rFonts w:ascii="Times New Roman" w:hAnsi="Times New Roman" w:cs="Times New Roman"/>
          <w:sz w:val="28"/>
          <w:szCs w:val="28"/>
        </w:rPr>
      </w:pPr>
      <w:r w:rsidRPr="007C05D5">
        <w:rPr>
          <w:rFonts w:ascii="Times New Roman" w:eastAsia="Times New Roman" w:hAnsi="Times New Roman" w:cs="Times New Roman"/>
          <w:b/>
          <w:bCs/>
          <w:i/>
          <w:sz w:val="28"/>
          <w:szCs w:val="28"/>
          <w:lang w:eastAsia="ru-RU"/>
        </w:rPr>
        <w:t>Коррекционный курс</w:t>
      </w:r>
      <w:r>
        <w:rPr>
          <w:rFonts w:ascii="Times New Roman" w:eastAsia="Times New Roman" w:hAnsi="Times New Roman" w:cs="Times New Roman"/>
          <w:b/>
          <w:bCs/>
          <w:sz w:val="28"/>
          <w:szCs w:val="28"/>
          <w:lang w:eastAsia="ru-RU"/>
        </w:rPr>
        <w:t xml:space="preserve"> </w:t>
      </w:r>
      <w:r w:rsidRPr="008C678B">
        <w:rPr>
          <w:rFonts w:ascii="Times New Roman" w:hAnsi="Times New Roman" w:cs="Times New Roman"/>
          <w:sz w:val="28"/>
          <w:szCs w:val="28"/>
        </w:rPr>
        <w:t>«</w:t>
      </w:r>
      <w:r w:rsidRPr="008C678B">
        <w:rPr>
          <w:rFonts w:ascii="Times New Roman" w:hAnsi="Times New Roman" w:cs="Times New Roman"/>
          <w:b/>
          <w:i/>
          <w:sz w:val="28"/>
          <w:szCs w:val="28"/>
        </w:rPr>
        <w:t>Коррекционно-развивающие занятия</w:t>
      </w:r>
      <w:r>
        <w:rPr>
          <w:rFonts w:ascii="Times New Roman" w:hAnsi="Times New Roman" w:cs="Times New Roman"/>
          <w:b/>
          <w:i/>
          <w:sz w:val="28"/>
          <w:szCs w:val="28"/>
        </w:rPr>
        <w:t xml:space="preserve"> </w:t>
      </w:r>
      <w:r w:rsidR="00AB3A89">
        <w:rPr>
          <w:rFonts w:ascii="Times New Roman" w:hAnsi="Times New Roman" w:cs="Times New Roman"/>
          <w:b/>
          <w:i/>
          <w:sz w:val="28"/>
          <w:szCs w:val="28"/>
        </w:rPr>
        <w:br/>
      </w:r>
      <w:r w:rsidRPr="008A00CF">
        <w:rPr>
          <w:rFonts w:ascii="Times New Roman" w:hAnsi="Times New Roman" w:cs="Times New Roman"/>
          <w:b/>
          <w:i/>
          <w:sz w:val="28"/>
          <w:szCs w:val="28"/>
        </w:rPr>
        <w:t>(логопедические и психокоррекционные)».</w:t>
      </w:r>
    </w:p>
    <w:p w:rsidR="008D1B93" w:rsidRPr="00E27061" w:rsidRDefault="008D1B93" w:rsidP="008A00CF">
      <w:pPr>
        <w:spacing w:after="0" w:line="360" w:lineRule="auto"/>
        <w:jc w:val="center"/>
        <w:rPr>
          <w:rFonts w:ascii="Times New Roman" w:hAnsi="Times New Roman" w:cs="Times New Roman"/>
          <w:b/>
          <w:color w:val="auto"/>
          <w:sz w:val="28"/>
          <w:szCs w:val="28"/>
        </w:rPr>
      </w:pPr>
      <w:r w:rsidRPr="00E27061">
        <w:rPr>
          <w:rFonts w:ascii="Times New Roman" w:hAnsi="Times New Roman" w:cs="Times New Roman"/>
          <w:b/>
          <w:color w:val="auto"/>
          <w:sz w:val="28"/>
          <w:szCs w:val="28"/>
        </w:rPr>
        <w:t>Логопедические занятия</w:t>
      </w:r>
    </w:p>
    <w:p w:rsidR="008D1B93" w:rsidRPr="00E27061" w:rsidRDefault="00F35122" w:rsidP="008D1B93">
      <w:pPr>
        <w:pStyle w:val="af2"/>
        <w:shd w:val="clear" w:color="auto" w:fill="FFFFFF"/>
        <w:ind w:left="0" w:firstLine="709"/>
        <w:jc w:val="both"/>
        <w:rPr>
          <w:sz w:val="28"/>
          <w:szCs w:val="28"/>
        </w:rPr>
      </w:pPr>
      <w:r w:rsidRPr="00E27061">
        <w:rPr>
          <w:b/>
          <w:caps w:val="0"/>
          <w:sz w:val="28"/>
          <w:szCs w:val="28"/>
        </w:rPr>
        <w:t xml:space="preserve">Цель </w:t>
      </w:r>
      <w:r w:rsidRPr="00E27061">
        <w:rPr>
          <w:caps w:val="0"/>
          <w:sz w:val="28"/>
          <w:szCs w:val="28"/>
        </w:rP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r w:rsidR="008D1B93" w:rsidRPr="00E27061">
        <w:rPr>
          <w:sz w:val="28"/>
          <w:szCs w:val="28"/>
        </w:rPr>
        <w:t xml:space="preserve">. </w:t>
      </w:r>
    </w:p>
    <w:p w:rsidR="008D1B93" w:rsidRPr="00E27061" w:rsidRDefault="00F35122" w:rsidP="008D1B93">
      <w:pPr>
        <w:pStyle w:val="af2"/>
        <w:shd w:val="clear" w:color="auto" w:fill="FFFFFF"/>
        <w:ind w:left="0" w:firstLine="709"/>
        <w:jc w:val="both"/>
        <w:rPr>
          <w:sz w:val="28"/>
          <w:szCs w:val="28"/>
        </w:rPr>
      </w:pPr>
      <w:r w:rsidRPr="00E27061">
        <w:rPr>
          <w:caps w:val="0"/>
          <w:sz w:val="28"/>
          <w:szCs w:val="28"/>
        </w:rPr>
        <w:t xml:space="preserve">Основными </w:t>
      </w:r>
      <w:r w:rsidRPr="00E27061">
        <w:rPr>
          <w:b/>
          <w:caps w:val="0"/>
          <w:sz w:val="28"/>
          <w:szCs w:val="28"/>
        </w:rPr>
        <w:t>направлениями</w:t>
      </w:r>
      <w:r w:rsidRPr="00E27061">
        <w:rPr>
          <w:caps w:val="0"/>
          <w:sz w:val="28"/>
          <w:szCs w:val="28"/>
        </w:rPr>
        <w:t xml:space="preserve"> логопедической работы является</w:t>
      </w:r>
      <w:r w:rsidR="008D1B93" w:rsidRPr="00E27061">
        <w:rPr>
          <w:sz w:val="28"/>
          <w:szCs w:val="28"/>
        </w:rPr>
        <w:t>:</w:t>
      </w:r>
    </w:p>
    <w:p w:rsidR="008D1B93" w:rsidRPr="00E27061" w:rsidRDefault="00F35122" w:rsidP="008D1B93">
      <w:pPr>
        <w:pStyle w:val="af2"/>
        <w:shd w:val="clear" w:color="auto" w:fill="FFFFFF"/>
        <w:ind w:left="0" w:firstLine="709"/>
        <w:jc w:val="both"/>
        <w:rPr>
          <w:sz w:val="28"/>
          <w:szCs w:val="28"/>
        </w:rPr>
      </w:pPr>
      <w:r w:rsidRPr="00F35122">
        <w:rPr>
          <w:b/>
          <w:caps w:val="0"/>
          <w:sz w:val="28"/>
          <w:szCs w:val="28"/>
        </w:rPr>
        <w:t>диагностика и коррекция звукопроизношения</w:t>
      </w:r>
      <w:r w:rsidRPr="00E27061">
        <w:rPr>
          <w:caps w:val="0"/>
          <w:sz w:val="28"/>
          <w:szCs w:val="28"/>
        </w:rPr>
        <w:t xml:space="preserve"> (постановка, автоматизация и дифференциация звуков речи);</w:t>
      </w:r>
      <w:r w:rsidR="008D1B93" w:rsidRPr="00E27061">
        <w:rPr>
          <w:sz w:val="28"/>
          <w:szCs w:val="28"/>
        </w:rPr>
        <w:t xml:space="preserve"> </w:t>
      </w:r>
    </w:p>
    <w:p w:rsidR="008D1B93" w:rsidRDefault="00F35122" w:rsidP="008D1B93">
      <w:pPr>
        <w:pStyle w:val="af2"/>
        <w:shd w:val="clear" w:color="auto" w:fill="FFFFFF"/>
        <w:ind w:left="0" w:firstLine="709"/>
        <w:jc w:val="both"/>
        <w:rPr>
          <w:sz w:val="28"/>
          <w:szCs w:val="28"/>
        </w:rPr>
      </w:pPr>
      <w:r w:rsidRPr="00F35122">
        <w:rPr>
          <w:b/>
          <w:caps w:val="0"/>
          <w:sz w:val="28"/>
          <w:szCs w:val="28"/>
        </w:rPr>
        <w:t>диагностика и коррекция лексической стороны речи</w:t>
      </w:r>
      <w:r>
        <w:rPr>
          <w:b/>
          <w:caps w:val="0"/>
          <w:sz w:val="28"/>
          <w:szCs w:val="28"/>
        </w:rPr>
        <w:t xml:space="preserve"> (</w:t>
      </w:r>
      <w:r w:rsidRPr="00F35122">
        <w:rPr>
          <w:caps w:val="0"/>
          <w:sz w:val="28"/>
          <w:szCs w:val="28"/>
        </w:rPr>
        <w:t>обогащени</w:t>
      </w:r>
      <w:r w:rsidR="00E0076D">
        <w:rPr>
          <w:caps w:val="0"/>
          <w:sz w:val="28"/>
          <w:szCs w:val="28"/>
        </w:rPr>
        <w:t>е</w:t>
      </w:r>
      <w:r w:rsidRPr="00F35122">
        <w:rPr>
          <w:caps w:val="0"/>
          <w:sz w:val="28"/>
          <w:szCs w:val="28"/>
        </w:rPr>
        <w:t xml:space="preserve"> словаря, его расширени</w:t>
      </w:r>
      <w:r w:rsidR="00E0076D">
        <w:rPr>
          <w:caps w:val="0"/>
          <w:sz w:val="28"/>
          <w:szCs w:val="28"/>
        </w:rPr>
        <w:t>е</w:t>
      </w:r>
      <w:r w:rsidRPr="00F35122">
        <w:rPr>
          <w:caps w:val="0"/>
          <w:sz w:val="28"/>
          <w:szCs w:val="28"/>
        </w:rPr>
        <w:t xml:space="preserve"> и уточнени</w:t>
      </w:r>
      <w:r w:rsidR="00E0076D">
        <w:rPr>
          <w:caps w:val="0"/>
          <w:sz w:val="28"/>
          <w:szCs w:val="28"/>
        </w:rPr>
        <w:t>е)</w:t>
      </w:r>
      <w:r w:rsidR="008D1B93" w:rsidRPr="00F35122">
        <w:rPr>
          <w:sz w:val="28"/>
          <w:szCs w:val="28"/>
        </w:rPr>
        <w:t>;</w:t>
      </w:r>
    </w:p>
    <w:p w:rsidR="008D1B93" w:rsidRPr="00E27061" w:rsidRDefault="00E0076D" w:rsidP="008D1B93">
      <w:pPr>
        <w:pStyle w:val="af2"/>
        <w:shd w:val="clear" w:color="auto" w:fill="FFFFFF"/>
        <w:ind w:left="0" w:firstLine="709"/>
        <w:jc w:val="both"/>
        <w:rPr>
          <w:sz w:val="28"/>
          <w:szCs w:val="28"/>
        </w:rPr>
      </w:pPr>
      <w:r w:rsidRPr="00E0076D">
        <w:rPr>
          <w:b/>
          <w:caps w:val="0"/>
          <w:sz w:val="28"/>
          <w:szCs w:val="28"/>
        </w:rPr>
        <w:t>диагностика и коррекция грамматического строя речи</w:t>
      </w:r>
      <w:r w:rsidRPr="00E27061">
        <w:rPr>
          <w:caps w:val="0"/>
          <w:sz w:val="28"/>
          <w:szCs w:val="28"/>
        </w:rPr>
        <w:t xml:space="preserve"> (синтаксической структуры речевых высказываний, словоизменения и словообразования);</w:t>
      </w:r>
    </w:p>
    <w:p w:rsidR="008D1B93" w:rsidRDefault="00E0076D" w:rsidP="008D1B93">
      <w:pPr>
        <w:pStyle w:val="af2"/>
        <w:shd w:val="clear" w:color="auto" w:fill="FFFFFF"/>
        <w:ind w:left="0" w:firstLine="709"/>
        <w:jc w:val="both"/>
        <w:rPr>
          <w:caps w:val="0"/>
          <w:sz w:val="28"/>
          <w:szCs w:val="28"/>
        </w:rPr>
      </w:pPr>
      <w:r w:rsidRPr="00E0076D">
        <w:rPr>
          <w:b/>
          <w:caps w:val="0"/>
          <w:sz w:val="28"/>
          <w:szCs w:val="28"/>
        </w:rPr>
        <w:lastRenderedPageBreak/>
        <w:t>коррекция диалогической и формирование монологической форм речи</w:t>
      </w:r>
      <w:r>
        <w:rPr>
          <w:b/>
          <w:caps w:val="0"/>
          <w:sz w:val="28"/>
          <w:szCs w:val="28"/>
        </w:rPr>
        <w:t xml:space="preserve">, </w:t>
      </w:r>
      <w:r w:rsidRPr="00E0076D">
        <w:rPr>
          <w:b/>
          <w:caps w:val="0"/>
          <w:sz w:val="28"/>
          <w:szCs w:val="28"/>
        </w:rPr>
        <w:t>развитие коммуникативной функции речи</w:t>
      </w:r>
      <w:r>
        <w:rPr>
          <w:b/>
          <w:caps w:val="0"/>
          <w:sz w:val="28"/>
          <w:szCs w:val="28"/>
        </w:rPr>
        <w:t xml:space="preserve"> </w:t>
      </w:r>
      <w:r>
        <w:rPr>
          <w:caps w:val="0"/>
          <w:sz w:val="28"/>
          <w:szCs w:val="28"/>
        </w:rPr>
        <w:t>(</w:t>
      </w:r>
      <w:r w:rsidR="000916F5">
        <w:rPr>
          <w:caps w:val="0"/>
          <w:sz w:val="28"/>
          <w:szCs w:val="28"/>
        </w:rPr>
        <w:t>развитие навыков диалогической и монологической речи, ф</w:t>
      </w:r>
      <w:r w:rsidR="000916F5" w:rsidRPr="00A66763">
        <w:rPr>
          <w:caps w:val="0"/>
          <w:sz w:val="28"/>
          <w:szCs w:val="28"/>
        </w:rPr>
        <w:t>ормирование связной реч</w:t>
      </w:r>
      <w:r w:rsidR="000916F5">
        <w:rPr>
          <w:caps w:val="0"/>
          <w:sz w:val="28"/>
          <w:szCs w:val="28"/>
        </w:rPr>
        <w:t xml:space="preserve">и, </w:t>
      </w:r>
      <w:r w:rsidR="00947887" w:rsidRPr="00947887">
        <w:rPr>
          <w:caps w:val="0"/>
          <w:sz w:val="28"/>
          <w:szCs w:val="28"/>
        </w:rPr>
        <w:t>повышение речевой мотивации</w:t>
      </w:r>
      <w:r w:rsidR="00947887">
        <w:rPr>
          <w:caps w:val="0"/>
          <w:sz w:val="28"/>
          <w:szCs w:val="28"/>
        </w:rPr>
        <w:t>,</w:t>
      </w:r>
      <w:r w:rsidR="00947887" w:rsidRPr="00947887">
        <w:rPr>
          <w:caps w:val="0"/>
          <w:sz w:val="28"/>
          <w:szCs w:val="28"/>
        </w:rPr>
        <w:t xml:space="preserve"> </w:t>
      </w:r>
      <w:r w:rsidR="000916F5" w:rsidRPr="0088272B">
        <w:rPr>
          <w:caps w:val="0"/>
          <w:sz w:val="28"/>
          <w:szCs w:val="28"/>
        </w:rPr>
        <w:t>обогащение речевого опыта</w:t>
      </w:r>
      <w:r>
        <w:rPr>
          <w:caps w:val="0"/>
          <w:sz w:val="28"/>
          <w:szCs w:val="28"/>
        </w:rPr>
        <w:t>)</w:t>
      </w:r>
      <w:r w:rsidRPr="00E27061">
        <w:rPr>
          <w:caps w:val="0"/>
          <w:sz w:val="28"/>
          <w:szCs w:val="28"/>
        </w:rPr>
        <w:t>;</w:t>
      </w:r>
    </w:p>
    <w:p w:rsidR="008D1B93" w:rsidRDefault="00947887" w:rsidP="008D1B93">
      <w:pPr>
        <w:pStyle w:val="af2"/>
        <w:shd w:val="clear" w:color="auto" w:fill="FFFFFF"/>
        <w:ind w:left="0" w:firstLine="709"/>
        <w:jc w:val="both"/>
        <w:rPr>
          <w:sz w:val="28"/>
          <w:szCs w:val="28"/>
        </w:rPr>
      </w:pPr>
      <w:r w:rsidRPr="00947887">
        <w:rPr>
          <w:b/>
          <w:caps w:val="0"/>
          <w:sz w:val="28"/>
          <w:szCs w:val="28"/>
        </w:rPr>
        <w:t>коррекция нарушений чтения и письма</w:t>
      </w:r>
      <w:r w:rsidR="008D1B93" w:rsidRPr="00E27061">
        <w:rPr>
          <w:sz w:val="28"/>
          <w:szCs w:val="28"/>
        </w:rPr>
        <w:t xml:space="preserve">; </w:t>
      </w:r>
    </w:p>
    <w:p w:rsidR="008D1B93" w:rsidRPr="00E27061" w:rsidRDefault="008A00CF" w:rsidP="008D1B93">
      <w:pPr>
        <w:pStyle w:val="af2"/>
        <w:shd w:val="clear" w:color="auto" w:fill="FFFFFF"/>
        <w:ind w:left="0" w:firstLine="709"/>
        <w:jc w:val="both"/>
        <w:rPr>
          <w:sz w:val="28"/>
          <w:szCs w:val="28"/>
        </w:rPr>
      </w:pPr>
      <w:r w:rsidRPr="008A00CF">
        <w:rPr>
          <w:b/>
          <w:caps w:val="0"/>
          <w:sz w:val="28"/>
          <w:szCs w:val="28"/>
        </w:rPr>
        <w:t>расширение представлений об окружающей действительности</w:t>
      </w:r>
      <w:r w:rsidR="008D1B93" w:rsidRPr="00E27061">
        <w:rPr>
          <w:sz w:val="28"/>
          <w:szCs w:val="28"/>
        </w:rPr>
        <w:t xml:space="preserve">; </w:t>
      </w:r>
    </w:p>
    <w:p w:rsidR="008D1B93" w:rsidRPr="00E27061" w:rsidRDefault="008A00CF" w:rsidP="008D1B93">
      <w:pPr>
        <w:pStyle w:val="af2"/>
        <w:shd w:val="clear" w:color="auto" w:fill="FFFFFF"/>
        <w:ind w:left="0" w:firstLine="709"/>
        <w:jc w:val="both"/>
        <w:rPr>
          <w:sz w:val="28"/>
          <w:szCs w:val="28"/>
        </w:rPr>
      </w:pPr>
      <w:r w:rsidRPr="008A00CF">
        <w:rPr>
          <w:b/>
          <w:caps w:val="0"/>
          <w:sz w:val="28"/>
          <w:szCs w:val="28"/>
        </w:rPr>
        <w:t>развитие познавательной сферы</w:t>
      </w:r>
      <w:r w:rsidRPr="00E27061">
        <w:rPr>
          <w:caps w:val="0"/>
          <w:sz w:val="28"/>
          <w:szCs w:val="28"/>
        </w:rPr>
        <w:t xml:space="preserve"> (мышления, памяти, внимания</w:t>
      </w:r>
      <w:r>
        <w:rPr>
          <w:caps w:val="0"/>
          <w:sz w:val="28"/>
          <w:szCs w:val="28"/>
        </w:rPr>
        <w:t xml:space="preserve"> и др</w:t>
      </w:r>
      <w:r w:rsidR="0067395A">
        <w:rPr>
          <w:caps w:val="0"/>
          <w:sz w:val="28"/>
          <w:szCs w:val="28"/>
        </w:rPr>
        <w:t>.</w:t>
      </w:r>
      <w:r>
        <w:rPr>
          <w:caps w:val="0"/>
          <w:sz w:val="28"/>
          <w:szCs w:val="28"/>
        </w:rPr>
        <w:t xml:space="preserve"> познавательных процессов</w:t>
      </w:r>
      <w:r w:rsidRPr="00E27061">
        <w:rPr>
          <w:caps w:val="0"/>
          <w:sz w:val="28"/>
          <w:szCs w:val="28"/>
        </w:rPr>
        <w:t>)</w:t>
      </w:r>
      <w:r w:rsidR="008D1B93" w:rsidRPr="00E27061">
        <w:rPr>
          <w:sz w:val="28"/>
          <w:szCs w:val="28"/>
        </w:rPr>
        <w:t>.</w:t>
      </w:r>
    </w:p>
    <w:p w:rsidR="008D1B93" w:rsidRPr="00E27061" w:rsidRDefault="008D1B93" w:rsidP="008A00CF">
      <w:pPr>
        <w:pStyle w:val="Default"/>
        <w:spacing w:line="360" w:lineRule="auto"/>
        <w:jc w:val="center"/>
        <w:rPr>
          <w:b/>
          <w:color w:val="auto"/>
          <w:sz w:val="28"/>
          <w:szCs w:val="28"/>
        </w:rPr>
      </w:pPr>
      <w:r w:rsidRPr="00E27061">
        <w:rPr>
          <w:b/>
          <w:color w:val="auto"/>
          <w:sz w:val="28"/>
          <w:szCs w:val="28"/>
        </w:rPr>
        <w:t>Психокоррекционные занятия</w:t>
      </w:r>
    </w:p>
    <w:p w:rsidR="008D1B93" w:rsidRPr="00E27061" w:rsidRDefault="008D1B93" w:rsidP="008D1B93">
      <w:pPr>
        <w:pStyle w:val="Default"/>
        <w:spacing w:line="360" w:lineRule="auto"/>
        <w:ind w:firstLine="720"/>
        <w:jc w:val="both"/>
        <w:rPr>
          <w:color w:val="auto"/>
          <w:sz w:val="28"/>
          <w:szCs w:val="28"/>
        </w:rPr>
      </w:pPr>
      <w:r w:rsidRPr="00E27061">
        <w:rPr>
          <w:b/>
          <w:color w:val="auto"/>
          <w:sz w:val="28"/>
          <w:szCs w:val="28"/>
        </w:rPr>
        <w:t xml:space="preserve">Цель </w:t>
      </w:r>
      <w:r w:rsidRPr="00E27061">
        <w:rPr>
          <w:color w:val="auto"/>
          <w:sz w:val="28"/>
          <w:szCs w:val="28"/>
        </w:rPr>
        <w:t xml:space="preserve">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w:t>
      </w:r>
    </w:p>
    <w:p w:rsidR="008D1B93" w:rsidRPr="00E27061" w:rsidRDefault="008D1B93" w:rsidP="008D1B93">
      <w:pPr>
        <w:pStyle w:val="Default"/>
        <w:spacing w:line="360" w:lineRule="auto"/>
        <w:ind w:firstLine="720"/>
        <w:jc w:val="both"/>
        <w:rPr>
          <w:color w:val="auto"/>
          <w:sz w:val="28"/>
          <w:szCs w:val="28"/>
        </w:rPr>
      </w:pPr>
      <w:r w:rsidRPr="00E27061">
        <w:rPr>
          <w:color w:val="auto"/>
          <w:sz w:val="28"/>
          <w:szCs w:val="28"/>
        </w:rPr>
        <w:t xml:space="preserve">Основные </w:t>
      </w:r>
      <w:r w:rsidRPr="00E27061">
        <w:rPr>
          <w:b/>
          <w:color w:val="auto"/>
          <w:sz w:val="28"/>
          <w:szCs w:val="28"/>
        </w:rPr>
        <w:t>направления</w:t>
      </w:r>
      <w:r w:rsidRPr="00E27061">
        <w:rPr>
          <w:color w:val="auto"/>
          <w:sz w:val="28"/>
          <w:szCs w:val="28"/>
        </w:rPr>
        <w:t xml:space="preserve"> работы: </w:t>
      </w:r>
    </w:p>
    <w:p w:rsidR="008D1B93" w:rsidRPr="00E27061" w:rsidRDefault="008D1B93" w:rsidP="008D1B93">
      <w:pPr>
        <w:pStyle w:val="Default"/>
        <w:spacing w:line="360" w:lineRule="auto"/>
        <w:ind w:firstLine="720"/>
        <w:jc w:val="both"/>
        <w:rPr>
          <w:color w:val="auto"/>
          <w:sz w:val="28"/>
          <w:szCs w:val="28"/>
        </w:rPr>
      </w:pPr>
      <w:r w:rsidRPr="00C00FF1">
        <w:rPr>
          <w:b/>
          <w:color w:val="auto"/>
          <w:sz w:val="28"/>
          <w:szCs w:val="28"/>
        </w:rPr>
        <w:t xml:space="preserve">диагностика и развитие познавательной сферы </w:t>
      </w:r>
      <w:r w:rsidR="00C00FF1" w:rsidRPr="00C00FF1">
        <w:rPr>
          <w:b/>
          <w:sz w:val="28"/>
          <w:szCs w:val="28"/>
        </w:rPr>
        <w:t>и целенаправленное формирование высших психических функций</w:t>
      </w:r>
      <w:r w:rsidR="00C00FF1" w:rsidRPr="00E27061">
        <w:rPr>
          <w:color w:val="auto"/>
          <w:sz w:val="28"/>
          <w:szCs w:val="28"/>
        </w:rPr>
        <w:t xml:space="preserve"> </w:t>
      </w:r>
      <w:r w:rsidRPr="00E27061">
        <w:rPr>
          <w:color w:val="auto"/>
          <w:sz w:val="28"/>
          <w:szCs w:val="28"/>
        </w:rPr>
        <w:t>(формирование учебной мотивации, активизация сенсорно-перцептивной, мнемической и мыслительной деятельности</w:t>
      </w:r>
      <w:r w:rsidR="00547632">
        <w:rPr>
          <w:color w:val="auto"/>
          <w:sz w:val="28"/>
          <w:szCs w:val="28"/>
        </w:rPr>
        <w:t xml:space="preserve">, </w:t>
      </w:r>
      <w:r w:rsidR="00547632" w:rsidRPr="00547632">
        <w:rPr>
          <w:rStyle w:val="submenu-table"/>
          <w:bCs/>
          <w:iCs/>
          <w:sz w:val="28"/>
          <w:szCs w:val="28"/>
        </w:rPr>
        <w:t>развития пространственно-временных представлений</w:t>
      </w:r>
      <w:r w:rsidRPr="00E27061">
        <w:rPr>
          <w:color w:val="auto"/>
          <w:sz w:val="28"/>
          <w:szCs w:val="28"/>
        </w:rPr>
        <w:t xml:space="preserve">); </w:t>
      </w:r>
    </w:p>
    <w:p w:rsidR="008D1B93" w:rsidRPr="00813673" w:rsidRDefault="008D1B93" w:rsidP="008D1B93">
      <w:pPr>
        <w:pStyle w:val="Default"/>
        <w:spacing w:line="360" w:lineRule="auto"/>
        <w:ind w:firstLine="720"/>
        <w:jc w:val="both"/>
        <w:rPr>
          <w:color w:val="auto"/>
          <w:sz w:val="28"/>
          <w:szCs w:val="28"/>
        </w:rPr>
      </w:pPr>
      <w:r w:rsidRPr="00813673">
        <w:rPr>
          <w:b/>
          <w:color w:val="auto"/>
          <w:sz w:val="28"/>
          <w:szCs w:val="28"/>
        </w:rPr>
        <w:t xml:space="preserve">диагностика и развитие эмоционально-личностной сферы </w:t>
      </w:r>
      <w:r w:rsidR="00C00FF1" w:rsidRPr="00813673">
        <w:rPr>
          <w:b/>
          <w:sz w:val="28"/>
          <w:szCs w:val="28"/>
        </w:rPr>
        <w:t>и коррекция ее недостатков</w:t>
      </w:r>
      <w:r w:rsidR="00C00FF1" w:rsidRPr="00813673">
        <w:rPr>
          <w:color w:val="auto"/>
          <w:sz w:val="28"/>
          <w:szCs w:val="28"/>
        </w:rPr>
        <w:t xml:space="preserve"> </w:t>
      </w:r>
      <w:r w:rsidRPr="00813673">
        <w:rPr>
          <w:color w:val="auto"/>
          <w:sz w:val="28"/>
          <w:szCs w:val="28"/>
        </w:rPr>
        <w:t>(гармонизация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w:t>
      </w:r>
      <w:r w:rsidR="00813673" w:rsidRPr="00813673">
        <w:rPr>
          <w:color w:val="auto"/>
          <w:sz w:val="28"/>
          <w:szCs w:val="28"/>
        </w:rPr>
        <w:t xml:space="preserve">, </w:t>
      </w:r>
      <w:r w:rsidR="00813673" w:rsidRPr="00813673">
        <w:rPr>
          <w:sz w:val="28"/>
          <w:szCs w:val="28"/>
        </w:rPr>
        <w:t>создание ситуации успешной деятельности</w:t>
      </w:r>
      <w:r w:rsidRPr="00813673">
        <w:rPr>
          <w:color w:val="auto"/>
          <w:sz w:val="28"/>
          <w:szCs w:val="28"/>
        </w:rPr>
        <w:t xml:space="preserve">); </w:t>
      </w:r>
    </w:p>
    <w:p w:rsidR="008D1B93" w:rsidRPr="00E27061" w:rsidRDefault="008D1B93" w:rsidP="008D1B93">
      <w:pPr>
        <w:pStyle w:val="Default"/>
        <w:spacing w:line="360" w:lineRule="auto"/>
        <w:ind w:firstLine="720"/>
        <w:jc w:val="both"/>
        <w:rPr>
          <w:color w:val="auto"/>
          <w:sz w:val="28"/>
          <w:szCs w:val="28"/>
        </w:rPr>
      </w:pPr>
      <w:r w:rsidRPr="00765ADE">
        <w:rPr>
          <w:b/>
          <w:color w:val="auto"/>
          <w:sz w:val="28"/>
          <w:szCs w:val="28"/>
        </w:rPr>
        <w:t>диагностика и развитие коммуникативной сферы</w:t>
      </w:r>
      <w:r w:rsidRPr="00E27061">
        <w:rPr>
          <w:color w:val="auto"/>
          <w:sz w:val="28"/>
          <w:szCs w:val="28"/>
        </w:rPr>
        <w:t xml:space="preserve"> </w:t>
      </w:r>
      <w:r w:rsidRPr="00765ADE">
        <w:rPr>
          <w:b/>
          <w:color w:val="auto"/>
          <w:sz w:val="28"/>
          <w:szCs w:val="28"/>
        </w:rPr>
        <w:t>и социальная интеграции</w:t>
      </w:r>
      <w:r w:rsidRPr="00E27061">
        <w:rPr>
          <w:color w:val="auto"/>
          <w:sz w:val="28"/>
          <w:szCs w:val="28"/>
        </w:rPr>
        <w:t xml:space="preserve"> (развитие способности к эмпатии, сопереживанию</w:t>
      </w:r>
      <w:r w:rsidR="00C00FF1">
        <w:rPr>
          <w:color w:val="auto"/>
          <w:sz w:val="28"/>
          <w:szCs w:val="28"/>
        </w:rPr>
        <w:t>)</w:t>
      </w:r>
      <w:r w:rsidRPr="00E27061">
        <w:rPr>
          <w:color w:val="auto"/>
          <w:sz w:val="28"/>
          <w:szCs w:val="28"/>
        </w:rPr>
        <w:t xml:space="preserve">; </w:t>
      </w:r>
    </w:p>
    <w:p w:rsidR="008D1B93" w:rsidRDefault="008D1B93" w:rsidP="008D1B93">
      <w:pPr>
        <w:pStyle w:val="Default"/>
        <w:spacing w:line="360" w:lineRule="auto"/>
        <w:ind w:firstLine="720"/>
        <w:jc w:val="both"/>
        <w:rPr>
          <w:color w:val="auto"/>
          <w:sz w:val="28"/>
          <w:szCs w:val="28"/>
        </w:rPr>
      </w:pPr>
      <w:r w:rsidRPr="00765ADE">
        <w:rPr>
          <w:b/>
          <w:color w:val="auto"/>
          <w:sz w:val="28"/>
          <w:szCs w:val="28"/>
        </w:rPr>
        <w:t>формирование продуктивных видов взаимодействия с окружающими</w:t>
      </w:r>
      <w:r w:rsidRPr="00E27061">
        <w:rPr>
          <w:color w:val="auto"/>
          <w:sz w:val="28"/>
          <w:szCs w:val="28"/>
        </w:rPr>
        <w:t xml:space="preserve"> (в семье, классе), </w:t>
      </w:r>
      <w:r w:rsidRPr="00765ADE">
        <w:rPr>
          <w:b/>
          <w:color w:val="auto"/>
          <w:sz w:val="28"/>
          <w:szCs w:val="28"/>
        </w:rPr>
        <w:t xml:space="preserve">повышение социального статуса </w:t>
      </w:r>
      <w:r w:rsidR="00765ADE" w:rsidRPr="00765ADE">
        <w:rPr>
          <w:b/>
          <w:color w:val="auto"/>
          <w:sz w:val="28"/>
          <w:szCs w:val="28"/>
        </w:rPr>
        <w:t>обучающегося</w:t>
      </w:r>
      <w:r w:rsidRPr="00765ADE">
        <w:rPr>
          <w:b/>
          <w:color w:val="auto"/>
          <w:sz w:val="28"/>
          <w:szCs w:val="28"/>
        </w:rPr>
        <w:t xml:space="preserve"> в коллективе, формирование и развитие навыков социального  поведения</w:t>
      </w:r>
      <w:r w:rsidR="00813673">
        <w:rPr>
          <w:b/>
          <w:color w:val="auto"/>
          <w:sz w:val="28"/>
          <w:szCs w:val="28"/>
        </w:rPr>
        <w:t xml:space="preserve"> </w:t>
      </w:r>
      <w:r w:rsidR="00813673" w:rsidRPr="000208A4">
        <w:rPr>
          <w:color w:val="auto"/>
          <w:sz w:val="28"/>
          <w:szCs w:val="28"/>
        </w:rPr>
        <w:t>(</w:t>
      </w:r>
      <w:r w:rsidR="00813673" w:rsidRPr="000208A4">
        <w:rPr>
          <w:sz w:val="28"/>
          <w:szCs w:val="28"/>
        </w:rPr>
        <w:t>формирование правил и норм поведения в группе, адекватное понимание социальных ролей в значимых ситуациях</w:t>
      </w:r>
      <w:r w:rsidR="00813673" w:rsidRPr="000208A4">
        <w:rPr>
          <w:color w:val="auto"/>
          <w:sz w:val="28"/>
          <w:szCs w:val="28"/>
        </w:rPr>
        <w:t>)</w:t>
      </w:r>
      <w:r w:rsidR="00C00FF1" w:rsidRPr="000208A4">
        <w:rPr>
          <w:color w:val="auto"/>
          <w:sz w:val="28"/>
          <w:szCs w:val="28"/>
        </w:rPr>
        <w:t>;</w:t>
      </w:r>
      <w:r w:rsidRPr="00E27061">
        <w:rPr>
          <w:color w:val="auto"/>
          <w:sz w:val="28"/>
          <w:szCs w:val="28"/>
        </w:rPr>
        <w:t xml:space="preserve"> </w:t>
      </w:r>
    </w:p>
    <w:p w:rsidR="00C00FF1" w:rsidRDefault="00C00FF1" w:rsidP="008D1B93">
      <w:pPr>
        <w:pStyle w:val="Default"/>
        <w:spacing w:line="360" w:lineRule="auto"/>
        <w:ind w:firstLine="720"/>
        <w:jc w:val="both"/>
        <w:rPr>
          <w:b/>
          <w:sz w:val="28"/>
          <w:szCs w:val="28"/>
        </w:rPr>
      </w:pPr>
      <w:r w:rsidRPr="00C00FF1">
        <w:rPr>
          <w:b/>
          <w:sz w:val="28"/>
          <w:szCs w:val="28"/>
        </w:rPr>
        <w:lastRenderedPageBreak/>
        <w:t>формирование произвольной регуляции деятельности и поведения</w:t>
      </w:r>
      <w:r w:rsidR="00AB3A89">
        <w:rPr>
          <w:b/>
          <w:sz w:val="28"/>
          <w:szCs w:val="28"/>
        </w:rPr>
        <w:t xml:space="preserve"> </w:t>
      </w:r>
      <w:r w:rsidR="00AB3A89" w:rsidRPr="00AB3A89">
        <w:rPr>
          <w:sz w:val="28"/>
          <w:szCs w:val="28"/>
        </w:rPr>
        <w:t>(развитие произвольной регуляции деятельности и поведения, формирование способности к планированию и контролю)</w:t>
      </w:r>
      <w:r w:rsidRPr="00AB3A89">
        <w:rPr>
          <w:b/>
          <w:sz w:val="28"/>
          <w:szCs w:val="28"/>
        </w:rPr>
        <w:t>.</w:t>
      </w:r>
    </w:p>
    <w:p w:rsidR="00C66184" w:rsidRPr="008C678B" w:rsidRDefault="00C66184" w:rsidP="00AB3A89">
      <w:pPr>
        <w:autoSpaceDE w:val="0"/>
        <w:spacing w:after="0" w:line="360" w:lineRule="auto"/>
        <w:jc w:val="center"/>
        <w:rPr>
          <w:rFonts w:ascii="Times New Roman" w:hAnsi="Times New Roman" w:cs="Times New Roman"/>
          <w:b/>
          <w:sz w:val="28"/>
          <w:szCs w:val="28"/>
        </w:rPr>
      </w:pPr>
      <w:r w:rsidRPr="00A33CE9">
        <w:rPr>
          <w:rFonts w:ascii="Times New Roman" w:eastAsia="Times New Roman" w:hAnsi="Times New Roman" w:cs="Times New Roman"/>
          <w:b/>
          <w:bCs/>
          <w:i/>
          <w:sz w:val="28"/>
          <w:szCs w:val="28"/>
          <w:lang w:eastAsia="ru-RU"/>
        </w:rPr>
        <w:t>Коррекционный курс</w:t>
      </w:r>
      <w:r>
        <w:rPr>
          <w:rFonts w:ascii="Times New Roman" w:eastAsia="Times New Roman" w:hAnsi="Times New Roman" w:cs="Times New Roman"/>
          <w:b/>
          <w:bCs/>
          <w:sz w:val="28"/>
          <w:szCs w:val="28"/>
          <w:lang w:eastAsia="ru-RU"/>
        </w:rPr>
        <w:t xml:space="preserve"> </w:t>
      </w:r>
      <w:r w:rsidRPr="008C678B">
        <w:rPr>
          <w:rFonts w:ascii="Times New Roman" w:hAnsi="Times New Roman" w:cs="Times New Roman"/>
          <w:sz w:val="28"/>
          <w:szCs w:val="28"/>
        </w:rPr>
        <w:t>«</w:t>
      </w:r>
      <w:r w:rsidRPr="008C678B">
        <w:rPr>
          <w:rFonts w:ascii="Times New Roman" w:hAnsi="Times New Roman" w:cs="Times New Roman"/>
          <w:b/>
          <w:i/>
          <w:sz w:val="28"/>
          <w:szCs w:val="28"/>
        </w:rPr>
        <w:t>Ритмика</w:t>
      </w:r>
      <w:r w:rsidR="00AB3A89">
        <w:rPr>
          <w:rFonts w:ascii="Times New Roman" w:hAnsi="Times New Roman" w:cs="Times New Roman"/>
          <w:b/>
          <w:sz w:val="28"/>
          <w:szCs w:val="28"/>
        </w:rPr>
        <w:t>»</w:t>
      </w:r>
    </w:p>
    <w:p w:rsidR="008D1B93" w:rsidRDefault="008D1B93" w:rsidP="008D1B93">
      <w:pPr>
        <w:tabs>
          <w:tab w:val="num" w:pos="720"/>
          <w:tab w:val="left" w:pos="1080"/>
        </w:tabs>
        <w:spacing w:after="0" w:line="360" w:lineRule="auto"/>
        <w:ind w:firstLine="720"/>
        <w:jc w:val="both"/>
        <w:rPr>
          <w:rFonts w:ascii="Times New Roman" w:hAnsi="Times New Roman" w:cs="Times New Roman"/>
          <w:kern w:val="2"/>
          <w:sz w:val="28"/>
          <w:szCs w:val="28"/>
        </w:rPr>
      </w:pPr>
      <w:r>
        <w:rPr>
          <w:rFonts w:ascii="Times New Roman" w:hAnsi="Times New Roman" w:cs="Times New Roman"/>
          <w:b/>
          <w:kern w:val="2"/>
          <w:sz w:val="28"/>
          <w:szCs w:val="28"/>
        </w:rPr>
        <w:t xml:space="preserve">Целью </w:t>
      </w:r>
      <w:r>
        <w:rPr>
          <w:rFonts w:ascii="Times New Roman" w:hAnsi="Times New Roman" w:cs="Times New Roman"/>
          <w:kern w:val="2"/>
          <w:sz w:val="28"/>
          <w:szCs w:val="28"/>
        </w:rPr>
        <w:t>занятий по ритмике является развитие двигательной активности обучающегося с ЗПР в процессе восприятия музыки.</w:t>
      </w:r>
    </w:p>
    <w:p w:rsidR="008D1B93" w:rsidRPr="00E27061" w:rsidRDefault="008D1B93" w:rsidP="008D1B93">
      <w:pPr>
        <w:tabs>
          <w:tab w:val="num" w:pos="720"/>
          <w:tab w:val="left" w:pos="1080"/>
        </w:tabs>
        <w:spacing w:after="0" w:line="360" w:lineRule="auto"/>
        <w:ind w:firstLine="720"/>
        <w:jc w:val="both"/>
        <w:rPr>
          <w:rFonts w:ascii="Times New Roman" w:hAnsi="Times New Roman" w:cs="Times New Roman"/>
          <w:kern w:val="2"/>
          <w:sz w:val="28"/>
          <w:szCs w:val="28"/>
        </w:rPr>
      </w:pPr>
      <w:r>
        <w:rPr>
          <w:rFonts w:ascii="Times New Roman" w:hAnsi="Times New Roman" w:cs="Times New Roman"/>
          <w:color w:val="auto"/>
          <w:sz w:val="28"/>
          <w:szCs w:val="28"/>
        </w:rPr>
        <w:t>К</w:t>
      </w:r>
      <w:r w:rsidRPr="00C6295C">
        <w:rPr>
          <w:rFonts w:ascii="Times New Roman" w:hAnsi="Times New Roman" w:cs="Times New Roman"/>
          <w:color w:val="auto"/>
          <w:sz w:val="28"/>
          <w:szCs w:val="28"/>
        </w:rPr>
        <w:t xml:space="preserve">оррекционная работа на занятиях </w:t>
      </w:r>
      <w:r>
        <w:rPr>
          <w:rFonts w:ascii="Times New Roman" w:hAnsi="Times New Roman" w:cs="Times New Roman"/>
          <w:color w:val="auto"/>
          <w:sz w:val="28"/>
          <w:szCs w:val="28"/>
        </w:rPr>
        <w:t xml:space="preserve">ритмикой </w:t>
      </w:r>
      <w:r w:rsidRPr="00C6295C">
        <w:rPr>
          <w:rFonts w:ascii="Times New Roman" w:hAnsi="Times New Roman" w:cs="Times New Roman"/>
          <w:color w:val="auto"/>
          <w:sz w:val="28"/>
          <w:szCs w:val="28"/>
        </w:rPr>
        <w:t xml:space="preserve">базируется на постоянном взаимодействии музыки, движений и устной речи: музыка и движения, музыка и речь, движения и речь, музыка, движения и речь. </w:t>
      </w:r>
      <w:r w:rsidRPr="00E27061">
        <w:rPr>
          <w:rFonts w:ascii="Times New Roman" w:hAnsi="Times New Roman" w:cs="Times New Roman"/>
          <w:kern w:val="2"/>
          <w:sz w:val="28"/>
          <w:szCs w:val="28"/>
        </w:rPr>
        <w:t>На занятиях осуществляется коррекция недостатков двигательной, эмоционально-волевой, познавательной сфер. Занятия способствуют развитию общей и речевой моторики, ориентировке в пространстве, укреплению здоровья, формированию навыков здорового образа жизни у обучающихся.</w:t>
      </w:r>
    </w:p>
    <w:p w:rsidR="008D1B93" w:rsidRDefault="008D1B93" w:rsidP="008D1B93">
      <w:pPr>
        <w:pStyle w:val="a5"/>
        <w:spacing w:before="0" w:after="0"/>
        <w:ind w:firstLine="720"/>
        <w:jc w:val="both"/>
        <w:rPr>
          <w:sz w:val="28"/>
          <w:szCs w:val="28"/>
        </w:rPr>
      </w:pPr>
      <w:r>
        <w:rPr>
          <w:sz w:val="28"/>
          <w:szCs w:val="28"/>
        </w:rPr>
        <w:t xml:space="preserve">Основные </w:t>
      </w:r>
      <w:r>
        <w:rPr>
          <w:b/>
          <w:sz w:val="28"/>
          <w:szCs w:val="28"/>
        </w:rPr>
        <w:t xml:space="preserve">направления </w:t>
      </w:r>
      <w:r>
        <w:rPr>
          <w:sz w:val="28"/>
          <w:szCs w:val="28"/>
        </w:rPr>
        <w:t>работы по ритмике:</w:t>
      </w:r>
    </w:p>
    <w:p w:rsidR="008D1B93" w:rsidRPr="008D1B93" w:rsidRDefault="00F35122" w:rsidP="008D1B93">
      <w:pPr>
        <w:pStyle w:val="a5"/>
        <w:spacing w:before="0" w:after="0"/>
        <w:ind w:firstLine="720"/>
        <w:jc w:val="both"/>
        <w:rPr>
          <w:sz w:val="28"/>
          <w:szCs w:val="28"/>
        </w:rPr>
      </w:pPr>
      <w:r>
        <w:rPr>
          <w:b/>
          <w:sz w:val="28"/>
          <w:szCs w:val="28"/>
        </w:rPr>
        <w:t>в</w:t>
      </w:r>
      <w:r w:rsidR="008D1B93" w:rsidRPr="008D1B93">
        <w:rPr>
          <w:b/>
          <w:sz w:val="28"/>
          <w:szCs w:val="28"/>
        </w:rPr>
        <w:t>осприятие музыки</w:t>
      </w:r>
      <w:r w:rsidR="008D1B93" w:rsidRPr="008D1B93">
        <w:rPr>
          <w:sz w:val="28"/>
          <w:szCs w:val="28"/>
        </w:rPr>
        <w:t xml:space="preserve"> (в исполнении педагога и аудиозапси)</w:t>
      </w:r>
      <w:r w:rsidR="008D1B93">
        <w:rPr>
          <w:sz w:val="28"/>
          <w:szCs w:val="28"/>
        </w:rPr>
        <w:t>: о</w:t>
      </w:r>
      <w:r w:rsidR="008D1B93" w:rsidRPr="00C6295C">
        <w:rPr>
          <w:sz w:val="28"/>
          <w:szCs w:val="28"/>
        </w:rPr>
        <w:t>пределение на слух начала и окончания звучания музыки</w:t>
      </w:r>
      <w:r w:rsidR="008D1B93">
        <w:rPr>
          <w:sz w:val="28"/>
          <w:szCs w:val="28"/>
        </w:rPr>
        <w:t>; р</w:t>
      </w:r>
      <w:r w:rsidR="008D1B93" w:rsidRPr="00C6295C">
        <w:rPr>
          <w:sz w:val="28"/>
          <w:szCs w:val="28"/>
        </w:rPr>
        <w:t>азличение и опознавание на слух громкой, тихой, негромкой музыки; быстрого, медленного, умеренного темпа</w:t>
      </w:r>
      <w:r w:rsidR="008D1B93">
        <w:rPr>
          <w:sz w:val="28"/>
          <w:szCs w:val="28"/>
        </w:rPr>
        <w:t>; р</w:t>
      </w:r>
      <w:r w:rsidR="008D1B93" w:rsidRPr="00C6295C">
        <w:rPr>
          <w:sz w:val="28"/>
          <w:szCs w:val="28"/>
        </w:rPr>
        <w:t>азличение и опознавание на слух музыки двухдольного, трехдольного, четырехдольного метра (полька, марш, вальс); плавной и отрывистой музыки</w:t>
      </w:r>
      <w:r>
        <w:rPr>
          <w:sz w:val="28"/>
          <w:szCs w:val="28"/>
        </w:rPr>
        <w:t>;</w:t>
      </w:r>
    </w:p>
    <w:p w:rsidR="008D1B93" w:rsidRDefault="00F35122" w:rsidP="008D1B93">
      <w:pPr>
        <w:pStyle w:val="a5"/>
        <w:spacing w:before="0" w:after="0"/>
        <w:ind w:firstLine="720"/>
        <w:jc w:val="both"/>
        <w:rPr>
          <w:sz w:val="28"/>
          <w:szCs w:val="28"/>
        </w:rPr>
      </w:pPr>
      <w:r>
        <w:rPr>
          <w:b/>
          <w:sz w:val="28"/>
          <w:szCs w:val="28"/>
        </w:rPr>
        <w:t>у</w:t>
      </w:r>
      <w:r w:rsidR="008D1B93" w:rsidRPr="007D3B55">
        <w:rPr>
          <w:b/>
          <w:sz w:val="28"/>
          <w:szCs w:val="28"/>
        </w:rPr>
        <w:t>пражнения на ориентировку в пространстве</w:t>
      </w:r>
      <w:r w:rsidR="00FD303D">
        <w:rPr>
          <w:b/>
          <w:sz w:val="28"/>
          <w:szCs w:val="28"/>
        </w:rPr>
        <w:t xml:space="preserve">: </w:t>
      </w:r>
      <w:r w:rsidR="00FD303D" w:rsidRPr="00C6295C">
        <w:rPr>
          <w:sz w:val="28"/>
          <w:szCs w:val="28"/>
        </w:rPr>
        <w:t>простейши</w:t>
      </w:r>
      <w:r w:rsidR="00FD303D">
        <w:rPr>
          <w:sz w:val="28"/>
          <w:szCs w:val="28"/>
        </w:rPr>
        <w:t>е</w:t>
      </w:r>
      <w:r w:rsidR="00FD303D" w:rsidRPr="00C6295C">
        <w:rPr>
          <w:sz w:val="28"/>
          <w:szCs w:val="28"/>
        </w:rPr>
        <w:t xml:space="preserve"> построения</w:t>
      </w:r>
      <w:r w:rsidR="00FD303D">
        <w:rPr>
          <w:sz w:val="28"/>
          <w:szCs w:val="28"/>
        </w:rPr>
        <w:t xml:space="preserve"> </w:t>
      </w:r>
      <w:r w:rsidR="001B0294">
        <w:rPr>
          <w:sz w:val="28"/>
          <w:szCs w:val="28"/>
        </w:rPr>
        <w:t xml:space="preserve">и перестроения </w:t>
      </w:r>
      <w:r w:rsidR="00FD303D" w:rsidRPr="00C6295C">
        <w:rPr>
          <w:sz w:val="28"/>
          <w:szCs w:val="28"/>
        </w:rPr>
        <w:t>(в одну</w:t>
      </w:r>
      <w:r w:rsidR="009046FD">
        <w:rPr>
          <w:sz w:val="28"/>
          <w:szCs w:val="28"/>
        </w:rPr>
        <w:t xml:space="preserve"> и</w:t>
      </w:r>
      <w:r w:rsidR="00FD303D" w:rsidRPr="00C6295C">
        <w:rPr>
          <w:sz w:val="28"/>
          <w:szCs w:val="28"/>
        </w:rPr>
        <w:t xml:space="preserve"> две линии</w:t>
      </w:r>
      <w:r w:rsidR="009046FD">
        <w:rPr>
          <w:sz w:val="28"/>
          <w:szCs w:val="28"/>
        </w:rPr>
        <w:t>,</w:t>
      </w:r>
      <w:r w:rsidR="00FD303D" w:rsidRPr="00C6295C">
        <w:rPr>
          <w:sz w:val="28"/>
          <w:szCs w:val="28"/>
        </w:rPr>
        <w:t xml:space="preserve"> в колонну</w:t>
      </w:r>
      <w:r w:rsidR="009046FD">
        <w:rPr>
          <w:sz w:val="28"/>
          <w:szCs w:val="28"/>
        </w:rPr>
        <w:t>,</w:t>
      </w:r>
      <w:r w:rsidR="00FD303D" w:rsidRPr="00C6295C">
        <w:rPr>
          <w:sz w:val="28"/>
          <w:szCs w:val="28"/>
        </w:rPr>
        <w:t xml:space="preserve"> </w:t>
      </w:r>
      <w:r w:rsidR="001B0294">
        <w:rPr>
          <w:sz w:val="28"/>
          <w:szCs w:val="28"/>
        </w:rPr>
        <w:t>в</w:t>
      </w:r>
      <w:r w:rsidR="00605948">
        <w:rPr>
          <w:sz w:val="28"/>
          <w:szCs w:val="28"/>
        </w:rPr>
        <w:t xml:space="preserve"> </w:t>
      </w:r>
      <w:r w:rsidR="001B0294" w:rsidRPr="001B0294">
        <w:rPr>
          <w:sz w:val="28"/>
          <w:szCs w:val="28"/>
        </w:rPr>
        <w:t>цепочку</w:t>
      </w:r>
      <w:r w:rsidR="009046FD">
        <w:rPr>
          <w:sz w:val="28"/>
          <w:szCs w:val="28"/>
        </w:rPr>
        <w:t>,</w:t>
      </w:r>
      <w:r w:rsidR="001B0294" w:rsidRPr="00C6295C">
        <w:rPr>
          <w:sz w:val="28"/>
          <w:szCs w:val="28"/>
        </w:rPr>
        <w:t xml:space="preserve"> </w:t>
      </w:r>
      <w:r w:rsidR="009046FD" w:rsidRPr="009046FD">
        <w:rPr>
          <w:sz w:val="28"/>
          <w:szCs w:val="28"/>
        </w:rPr>
        <w:t>в одну</w:t>
      </w:r>
      <w:r w:rsidR="009046FD">
        <w:rPr>
          <w:sz w:val="28"/>
          <w:szCs w:val="28"/>
        </w:rPr>
        <w:t xml:space="preserve"> и </w:t>
      </w:r>
      <w:r w:rsidR="009046FD" w:rsidRPr="009046FD">
        <w:rPr>
          <w:sz w:val="28"/>
          <w:szCs w:val="28"/>
        </w:rPr>
        <w:t>две шеренги друг напротив друга</w:t>
      </w:r>
      <w:r w:rsidR="009046FD">
        <w:rPr>
          <w:sz w:val="28"/>
          <w:szCs w:val="28"/>
        </w:rPr>
        <w:t>,</w:t>
      </w:r>
      <w:r w:rsidR="009046FD" w:rsidRPr="009046FD">
        <w:rPr>
          <w:sz w:val="28"/>
          <w:szCs w:val="28"/>
        </w:rPr>
        <w:t xml:space="preserve"> </w:t>
      </w:r>
      <w:r w:rsidR="00FD303D" w:rsidRPr="00C6295C">
        <w:rPr>
          <w:sz w:val="28"/>
          <w:szCs w:val="28"/>
        </w:rPr>
        <w:t>в круг</w:t>
      </w:r>
      <w:r w:rsidR="009046FD">
        <w:rPr>
          <w:sz w:val="28"/>
          <w:szCs w:val="28"/>
        </w:rPr>
        <w:t>,</w:t>
      </w:r>
      <w:r w:rsidR="00FD303D" w:rsidRPr="00C6295C">
        <w:rPr>
          <w:sz w:val="28"/>
          <w:szCs w:val="28"/>
        </w:rPr>
        <w:t xml:space="preserve"> </w:t>
      </w:r>
      <w:r w:rsidR="001B0294" w:rsidRPr="00C6295C">
        <w:rPr>
          <w:sz w:val="28"/>
          <w:szCs w:val="28"/>
        </w:rPr>
        <w:t>сужение и расширение круга</w:t>
      </w:r>
      <w:r w:rsidR="009046FD">
        <w:rPr>
          <w:sz w:val="28"/>
          <w:szCs w:val="28"/>
        </w:rPr>
        <w:t>,</w:t>
      </w:r>
      <w:r w:rsidR="001B0294" w:rsidRPr="00C6295C">
        <w:rPr>
          <w:sz w:val="28"/>
          <w:szCs w:val="28"/>
        </w:rPr>
        <w:t xml:space="preserve"> </w:t>
      </w:r>
      <w:r w:rsidR="00FD303D" w:rsidRPr="00C6295C">
        <w:rPr>
          <w:sz w:val="28"/>
          <w:szCs w:val="28"/>
        </w:rPr>
        <w:t>свободное размещение в классе</w:t>
      </w:r>
      <w:r w:rsidR="009046FD">
        <w:rPr>
          <w:sz w:val="28"/>
          <w:szCs w:val="28"/>
        </w:rPr>
        <w:t>,</w:t>
      </w:r>
      <w:r w:rsidR="001B0294">
        <w:rPr>
          <w:sz w:val="28"/>
          <w:szCs w:val="28"/>
        </w:rPr>
        <w:t xml:space="preserve"> </w:t>
      </w:r>
      <w:r w:rsidR="001B0294" w:rsidRPr="00C6295C">
        <w:rPr>
          <w:sz w:val="28"/>
          <w:szCs w:val="28"/>
        </w:rPr>
        <w:t>различные положения в парах</w:t>
      </w:r>
      <w:r w:rsidR="009046FD">
        <w:rPr>
          <w:sz w:val="28"/>
          <w:szCs w:val="28"/>
        </w:rPr>
        <w:t xml:space="preserve"> и т. </w:t>
      </w:r>
      <w:r w:rsidR="00FD303D" w:rsidRPr="00C6295C">
        <w:rPr>
          <w:sz w:val="28"/>
          <w:szCs w:val="28"/>
        </w:rPr>
        <w:t>д.)</w:t>
      </w:r>
      <w:r w:rsidR="001B0294">
        <w:rPr>
          <w:sz w:val="28"/>
          <w:szCs w:val="28"/>
        </w:rPr>
        <w:t xml:space="preserve">; </w:t>
      </w:r>
      <w:r w:rsidR="001B0294" w:rsidRPr="001B0294">
        <w:rPr>
          <w:sz w:val="28"/>
          <w:szCs w:val="28"/>
        </w:rPr>
        <w:t>ход</w:t>
      </w:r>
      <w:r w:rsidR="001B0294">
        <w:rPr>
          <w:sz w:val="28"/>
          <w:szCs w:val="28"/>
        </w:rPr>
        <w:t>ьба</w:t>
      </w:r>
      <w:r w:rsidR="001B0294" w:rsidRPr="001B0294">
        <w:rPr>
          <w:sz w:val="28"/>
          <w:szCs w:val="28"/>
        </w:rPr>
        <w:t xml:space="preserve"> </w:t>
      </w:r>
      <w:r w:rsidR="002C3882" w:rsidRPr="002C3882">
        <w:rPr>
          <w:sz w:val="28"/>
          <w:szCs w:val="28"/>
        </w:rPr>
        <w:t>в шеренге (вперед, назад)</w:t>
      </w:r>
      <w:r w:rsidR="002C3882">
        <w:rPr>
          <w:sz w:val="28"/>
          <w:szCs w:val="28"/>
        </w:rPr>
        <w:t>,</w:t>
      </w:r>
      <w:r w:rsidR="002C3882" w:rsidRPr="002C3882">
        <w:rPr>
          <w:sz w:val="28"/>
          <w:szCs w:val="28"/>
        </w:rPr>
        <w:t xml:space="preserve"> </w:t>
      </w:r>
      <w:r w:rsidR="001B0294" w:rsidRPr="001B0294">
        <w:rPr>
          <w:sz w:val="28"/>
          <w:szCs w:val="28"/>
        </w:rPr>
        <w:t>по кругу, в заданном направлении, разными видами шага</w:t>
      </w:r>
      <w:r w:rsidR="009046FD">
        <w:rPr>
          <w:sz w:val="28"/>
          <w:szCs w:val="28"/>
        </w:rPr>
        <w:t xml:space="preserve">; </w:t>
      </w:r>
      <w:r w:rsidR="009046FD" w:rsidRPr="009046FD">
        <w:rPr>
          <w:sz w:val="28"/>
          <w:szCs w:val="28"/>
        </w:rPr>
        <w:t>повор</w:t>
      </w:r>
      <w:r w:rsidR="009046FD">
        <w:rPr>
          <w:sz w:val="28"/>
          <w:szCs w:val="28"/>
        </w:rPr>
        <w:t>оты</w:t>
      </w:r>
      <w:r>
        <w:rPr>
          <w:sz w:val="28"/>
          <w:szCs w:val="28"/>
        </w:rPr>
        <w:t>;</w:t>
      </w:r>
    </w:p>
    <w:p w:rsidR="008D1B93" w:rsidRPr="00010D18" w:rsidRDefault="00F35122" w:rsidP="008D1B93">
      <w:pPr>
        <w:pStyle w:val="a5"/>
        <w:spacing w:before="0" w:after="0"/>
        <w:ind w:firstLine="720"/>
        <w:jc w:val="both"/>
        <w:rPr>
          <w:sz w:val="28"/>
          <w:szCs w:val="28"/>
        </w:rPr>
      </w:pPr>
      <w:r>
        <w:rPr>
          <w:b/>
          <w:sz w:val="28"/>
          <w:szCs w:val="28"/>
        </w:rPr>
        <w:t>р</w:t>
      </w:r>
      <w:r w:rsidR="008D1B93" w:rsidRPr="007D3B55">
        <w:rPr>
          <w:b/>
          <w:sz w:val="28"/>
          <w:szCs w:val="28"/>
        </w:rPr>
        <w:t>итмико-гимнастические упражнения</w:t>
      </w:r>
      <w:r w:rsidR="00E811AC">
        <w:rPr>
          <w:b/>
          <w:sz w:val="28"/>
          <w:szCs w:val="28"/>
        </w:rPr>
        <w:t>:</w:t>
      </w:r>
      <w:r w:rsidR="008D1B93">
        <w:rPr>
          <w:sz w:val="28"/>
          <w:szCs w:val="28"/>
        </w:rPr>
        <w:t xml:space="preserve"> </w:t>
      </w:r>
      <w:r w:rsidR="008D1B93" w:rsidRPr="00010D18">
        <w:rPr>
          <w:kern w:val="2"/>
          <w:sz w:val="28"/>
          <w:szCs w:val="28"/>
        </w:rPr>
        <w:t>о</w:t>
      </w:r>
      <w:r w:rsidR="008D1B93" w:rsidRPr="00010D18">
        <w:rPr>
          <w:iCs/>
          <w:sz w:val="28"/>
          <w:szCs w:val="28"/>
        </w:rPr>
        <w:t>бщеразвивающие упражнения</w:t>
      </w:r>
      <w:r w:rsidR="008D1B93">
        <w:rPr>
          <w:iCs/>
          <w:sz w:val="28"/>
          <w:szCs w:val="28"/>
        </w:rPr>
        <w:t xml:space="preserve">, </w:t>
      </w:r>
      <w:r w:rsidR="008D1B93" w:rsidRPr="00010D18">
        <w:rPr>
          <w:iCs/>
          <w:sz w:val="28"/>
          <w:szCs w:val="28"/>
        </w:rPr>
        <w:t>упражнения на координацию движений</w:t>
      </w:r>
      <w:r w:rsidR="008D1B93">
        <w:rPr>
          <w:iCs/>
          <w:sz w:val="28"/>
          <w:szCs w:val="28"/>
        </w:rPr>
        <w:t xml:space="preserve">, </w:t>
      </w:r>
      <w:r w:rsidR="008D1B93" w:rsidRPr="00010D18">
        <w:rPr>
          <w:iCs/>
          <w:sz w:val="28"/>
          <w:szCs w:val="28"/>
        </w:rPr>
        <w:t>упражнение на расслабление мышц</w:t>
      </w:r>
      <w:r w:rsidR="008D1B93" w:rsidRPr="00010D18">
        <w:rPr>
          <w:sz w:val="28"/>
          <w:szCs w:val="28"/>
        </w:rPr>
        <w:t xml:space="preserve">; </w:t>
      </w:r>
    </w:p>
    <w:p w:rsidR="008D1B93" w:rsidRPr="00605948" w:rsidRDefault="008D1B93" w:rsidP="008D1B93">
      <w:pPr>
        <w:pStyle w:val="a5"/>
        <w:spacing w:before="0" w:after="0"/>
        <w:ind w:firstLine="720"/>
        <w:jc w:val="both"/>
        <w:rPr>
          <w:sz w:val="28"/>
          <w:szCs w:val="28"/>
        </w:rPr>
      </w:pPr>
      <w:r w:rsidRPr="007D3B55">
        <w:rPr>
          <w:b/>
          <w:sz w:val="28"/>
          <w:szCs w:val="28"/>
        </w:rPr>
        <w:t>упражнения с детскими музыкальными инструментами</w:t>
      </w:r>
      <w:r w:rsidR="00353884">
        <w:rPr>
          <w:b/>
          <w:sz w:val="28"/>
          <w:szCs w:val="28"/>
        </w:rPr>
        <w:t xml:space="preserve">: </w:t>
      </w:r>
      <w:r w:rsidR="00000B1A" w:rsidRPr="00605948">
        <w:rPr>
          <w:sz w:val="28"/>
          <w:szCs w:val="28"/>
        </w:rPr>
        <w:t>игра на элементарных музыкальных инструментах (</w:t>
      </w:r>
      <w:r w:rsidR="00CF55C5">
        <w:rPr>
          <w:sz w:val="28"/>
          <w:szCs w:val="28"/>
        </w:rPr>
        <w:t>погремушка, металлофон</w:t>
      </w:r>
      <w:r w:rsidR="00000B1A" w:rsidRPr="00605948">
        <w:rPr>
          <w:sz w:val="28"/>
          <w:szCs w:val="28"/>
        </w:rPr>
        <w:t>, буб</w:t>
      </w:r>
      <w:r w:rsidR="00CF55C5">
        <w:rPr>
          <w:sz w:val="28"/>
          <w:szCs w:val="28"/>
        </w:rPr>
        <w:t>ен</w:t>
      </w:r>
      <w:r w:rsidR="00000B1A" w:rsidRPr="00605948">
        <w:rPr>
          <w:sz w:val="28"/>
          <w:szCs w:val="28"/>
        </w:rPr>
        <w:t>, ксилофон, барабан, румба, маракас, треугольник, тарелк</w:t>
      </w:r>
      <w:r w:rsidR="00CF55C5">
        <w:rPr>
          <w:sz w:val="28"/>
          <w:szCs w:val="28"/>
        </w:rPr>
        <w:t>и</w:t>
      </w:r>
      <w:r w:rsidR="00000B1A" w:rsidRPr="00605948">
        <w:rPr>
          <w:sz w:val="28"/>
          <w:szCs w:val="28"/>
        </w:rPr>
        <w:t xml:space="preserve"> и др.)</w:t>
      </w:r>
      <w:r w:rsidRPr="00605948">
        <w:rPr>
          <w:sz w:val="28"/>
          <w:szCs w:val="28"/>
        </w:rPr>
        <w:t xml:space="preserve">; </w:t>
      </w:r>
    </w:p>
    <w:p w:rsidR="00502CE5" w:rsidRPr="00502CE5" w:rsidRDefault="008D1B93" w:rsidP="00502CE5">
      <w:pPr>
        <w:pStyle w:val="a5"/>
        <w:spacing w:after="0"/>
        <w:ind w:firstLine="720"/>
        <w:jc w:val="both"/>
        <w:rPr>
          <w:sz w:val="28"/>
          <w:szCs w:val="28"/>
        </w:rPr>
      </w:pPr>
      <w:r w:rsidRPr="007D3B55">
        <w:rPr>
          <w:b/>
          <w:sz w:val="28"/>
          <w:szCs w:val="28"/>
        </w:rPr>
        <w:lastRenderedPageBreak/>
        <w:t>игры под музыку</w:t>
      </w:r>
      <w:r w:rsidR="00870C99">
        <w:rPr>
          <w:b/>
          <w:sz w:val="28"/>
          <w:szCs w:val="28"/>
        </w:rPr>
        <w:t xml:space="preserve">: </w:t>
      </w:r>
      <w:r w:rsidR="00502CE5" w:rsidRPr="00502CE5">
        <w:rPr>
          <w:sz w:val="28"/>
          <w:szCs w:val="28"/>
        </w:rPr>
        <w:t>музыкальны</w:t>
      </w:r>
      <w:r w:rsidR="00502CE5">
        <w:rPr>
          <w:sz w:val="28"/>
          <w:szCs w:val="28"/>
        </w:rPr>
        <w:t>е</w:t>
      </w:r>
      <w:r w:rsidR="00502CE5" w:rsidRPr="00502CE5">
        <w:rPr>
          <w:sz w:val="28"/>
          <w:szCs w:val="28"/>
        </w:rPr>
        <w:t xml:space="preserve"> игр</w:t>
      </w:r>
      <w:r w:rsidR="00502CE5">
        <w:rPr>
          <w:sz w:val="28"/>
          <w:szCs w:val="28"/>
        </w:rPr>
        <w:t>ы</w:t>
      </w:r>
      <w:r w:rsidR="00502CE5" w:rsidRPr="00502CE5">
        <w:rPr>
          <w:sz w:val="28"/>
          <w:szCs w:val="28"/>
        </w:rPr>
        <w:t xml:space="preserve"> и игровы</w:t>
      </w:r>
      <w:r w:rsidR="00502CE5">
        <w:rPr>
          <w:sz w:val="28"/>
          <w:szCs w:val="28"/>
        </w:rPr>
        <w:t>е</w:t>
      </w:r>
      <w:r w:rsidR="00502CE5" w:rsidRPr="00502CE5">
        <w:rPr>
          <w:sz w:val="28"/>
          <w:szCs w:val="28"/>
        </w:rPr>
        <w:t xml:space="preserve"> ситуаци</w:t>
      </w:r>
      <w:r w:rsidR="00502CE5">
        <w:rPr>
          <w:sz w:val="28"/>
          <w:szCs w:val="28"/>
        </w:rPr>
        <w:t>и</w:t>
      </w:r>
      <w:r w:rsidR="00502CE5" w:rsidRPr="00502CE5">
        <w:t xml:space="preserve"> </w:t>
      </w:r>
      <w:r w:rsidR="00502CE5" w:rsidRPr="00502CE5">
        <w:rPr>
          <w:sz w:val="28"/>
          <w:szCs w:val="28"/>
        </w:rPr>
        <w:t>с музыкально-двигательными заданиями с элементами занимательности, соревнования (кто скорее, кто лучше, кто более</w:t>
      </w:r>
      <w:r w:rsidR="00502CE5">
        <w:rPr>
          <w:sz w:val="28"/>
          <w:szCs w:val="28"/>
        </w:rPr>
        <w:t xml:space="preserve"> и т.д.</w:t>
      </w:r>
      <w:r w:rsidR="00502CE5" w:rsidRPr="00502CE5">
        <w:rPr>
          <w:sz w:val="28"/>
          <w:szCs w:val="28"/>
        </w:rPr>
        <w:t>)</w:t>
      </w:r>
      <w:r w:rsidR="002F5529">
        <w:rPr>
          <w:sz w:val="28"/>
          <w:szCs w:val="28"/>
        </w:rPr>
        <w:t>,игры по ориентировке в пространстве</w:t>
      </w:r>
      <w:r w:rsidR="00502CE5" w:rsidRPr="00502CE5">
        <w:rPr>
          <w:sz w:val="28"/>
          <w:szCs w:val="28"/>
        </w:rPr>
        <w:t>;</w:t>
      </w:r>
    </w:p>
    <w:p w:rsidR="008D1B93" w:rsidRPr="00E27061" w:rsidRDefault="008D1B93" w:rsidP="008D1B93">
      <w:pPr>
        <w:pStyle w:val="a5"/>
        <w:spacing w:before="0" w:after="0"/>
        <w:ind w:firstLine="720"/>
        <w:jc w:val="both"/>
        <w:rPr>
          <w:sz w:val="28"/>
          <w:szCs w:val="28"/>
        </w:rPr>
      </w:pPr>
      <w:r w:rsidRPr="007D3B55">
        <w:rPr>
          <w:b/>
          <w:sz w:val="28"/>
          <w:szCs w:val="28"/>
        </w:rPr>
        <w:t>танцевальные упражнения</w:t>
      </w:r>
      <w:r w:rsidR="007D3B55">
        <w:rPr>
          <w:sz w:val="28"/>
          <w:szCs w:val="28"/>
        </w:rPr>
        <w:t xml:space="preserve">: </w:t>
      </w:r>
      <w:r w:rsidR="00C302BE">
        <w:rPr>
          <w:sz w:val="28"/>
          <w:szCs w:val="28"/>
        </w:rPr>
        <w:t xml:space="preserve">выполнение под музыку </w:t>
      </w:r>
      <w:r w:rsidR="00C302BE" w:rsidRPr="00C6295C">
        <w:rPr>
          <w:sz w:val="28"/>
          <w:szCs w:val="28"/>
        </w:rPr>
        <w:t>элемент</w:t>
      </w:r>
      <w:r w:rsidR="00C302BE">
        <w:rPr>
          <w:sz w:val="28"/>
          <w:szCs w:val="28"/>
        </w:rPr>
        <w:t>ов</w:t>
      </w:r>
      <w:r w:rsidR="00C302BE" w:rsidRPr="00C6295C">
        <w:rPr>
          <w:sz w:val="28"/>
          <w:szCs w:val="28"/>
        </w:rPr>
        <w:t xml:space="preserve"> танца и пляски, несложны</w:t>
      </w:r>
      <w:r w:rsidR="00C302BE">
        <w:rPr>
          <w:sz w:val="28"/>
          <w:szCs w:val="28"/>
        </w:rPr>
        <w:t>х</w:t>
      </w:r>
      <w:r w:rsidR="00C302BE" w:rsidRPr="00C6295C">
        <w:rPr>
          <w:sz w:val="28"/>
          <w:szCs w:val="28"/>
        </w:rPr>
        <w:t xml:space="preserve"> композици</w:t>
      </w:r>
      <w:r w:rsidR="00C302BE">
        <w:rPr>
          <w:sz w:val="28"/>
          <w:szCs w:val="28"/>
        </w:rPr>
        <w:t>й</w:t>
      </w:r>
      <w:r w:rsidR="00C302BE" w:rsidRPr="00C6295C">
        <w:rPr>
          <w:sz w:val="28"/>
          <w:szCs w:val="28"/>
        </w:rPr>
        <w:t xml:space="preserve"> народных, бальных и современных танцев</w:t>
      </w:r>
      <w:r w:rsidR="00353884">
        <w:rPr>
          <w:sz w:val="28"/>
          <w:szCs w:val="28"/>
        </w:rPr>
        <w:t>;</w:t>
      </w:r>
    </w:p>
    <w:p w:rsidR="008D1B93" w:rsidRPr="00353884" w:rsidRDefault="00000B1A" w:rsidP="006D5583">
      <w:pPr>
        <w:pStyle w:val="a7"/>
        <w:spacing w:line="360" w:lineRule="auto"/>
        <w:ind w:firstLine="708"/>
        <w:jc w:val="both"/>
        <w:rPr>
          <w:rFonts w:ascii="Times New Roman" w:hAnsi="Times New Roman" w:cs="Times New Roman"/>
          <w:color w:val="auto"/>
          <w:sz w:val="28"/>
          <w:szCs w:val="28"/>
        </w:rPr>
      </w:pPr>
      <w:r>
        <w:rPr>
          <w:rFonts w:ascii="Times New Roman" w:hAnsi="Times New Roman" w:cs="Times New Roman"/>
          <w:b/>
          <w:color w:val="auto"/>
          <w:sz w:val="28"/>
          <w:szCs w:val="28"/>
        </w:rPr>
        <w:t>д</w:t>
      </w:r>
      <w:r w:rsidR="00353884" w:rsidRPr="00353884">
        <w:rPr>
          <w:rFonts w:ascii="Times New Roman" w:hAnsi="Times New Roman" w:cs="Times New Roman"/>
          <w:b/>
          <w:color w:val="auto"/>
          <w:sz w:val="28"/>
          <w:szCs w:val="28"/>
        </w:rPr>
        <w:t>екламация песен под музыку</w:t>
      </w:r>
      <w:r w:rsidR="00353884">
        <w:rPr>
          <w:rFonts w:ascii="Times New Roman" w:hAnsi="Times New Roman" w:cs="Times New Roman"/>
          <w:b/>
          <w:color w:val="auto"/>
          <w:sz w:val="28"/>
          <w:szCs w:val="28"/>
        </w:rPr>
        <w:t xml:space="preserve">: </w:t>
      </w:r>
      <w:r w:rsidR="00353884" w:rsidRPr="00353884">
        <w:rPr>
          <w:rFonts w:ascii="Times New Roman" w:hAnsi="Times New Roman" w:cs="Times New Roman"/>
          <w:color w:val="auto"/>
          <w:sz w:val="28"/>
          <w:szCs w:val="28"/>
        </w:rPr>
        <w:t>в</w:t>
      </w:r>
      <w:r w:rsidR="00353884" w:rsidRPr="00C6295C">
        <w:rPr>
          <w:rFonts w:ascii="Times New Roman" w:hAnsi="Times New Roman" w:cs="Times New Roman"/>
          <w:color w:val="auto"/>
          <w:sz w:val="28"/>
          <w:szCs w:val="28"/>
        </w:rPr>
        <w:t>ыразительн</w:t>
      </w:r>
      <w:r w:rsidR="00353884">
        <w:rPr>
          <w:rFonts w:ascii="Times New Roman" w:hAnsi="Times New Roman" w:cs="Times New Roman"/>
          <w:color w:val="auto"/>
          <w:sz w:val="28"/>
          <w:szCs w:val="28"/>
        </w:rPr>
        <w:t>ая</w:t>
      </w:r>
      <w:r w:rsidR="00353884" w:rsidRPr="00C6295C">
        <w:rPr>
          <w:rFonts w:ascii="Times New Roman" w:hAnsi="Times New Roman" w:cs="Times New Roman"/>
          <w:color w:val="auto"/>
          <w:sz w:val="28"/>
          <w:szCs w:val="28"/>
        </w:rPr>
        <w:t xml:space="preserve"> декламаци</w:t>
      </w:r>
      <w:r w:rsidR="00353884">
        <w:rPr>
          <w:rFonts w:ascii="Times New Roman" w:hAnsi="Times New Roman" w:cs="Times New Roman"/>
          <w:color w:val="auto"/>
          <w:sz w:val="28"/>
          <w:szCs w:val="28"/>
        </w:rPr>
        <w:t>я</w:t>
      </w:r>
      <w:r w:rsidR="00353884" w:rsidRPr="00C6295C">
        <w:rPr>
          <w:rFonts w:ascii="Times New Roman" w:hAnsi="Times New Roman" w:cs="Times New Roman"/>
          <w:color w:val="auto"/>
          <w:sz w:val="28"/>
          <w:szCs w:val="28"/>
        </w:rPr>
        <w:t xml:space="preserve"> песен </w:t>
      </w:r>
      <w:r w:rsidR="00FD303D">
        <w:rPr>
          <w:rFonts w:ascii="Times New Roman" w:hAnsi="Times New Roman" w:cs="Times New Roman"/>
          <w:color w:val="auto"/>
          <w:sz w:val="28"/>
          <w:szCs w:val="28"/>
        </w:rPr>
        <w:t xml:space="preserve"> </w:t>
      </w:r>
      <w:r w:rsidR="00353884" w:rsidRPr="00C6295C">
        <w:rPr>
          <w:rFonts w:ascii="Times New Roman" w:hAnsi="Times New Roman" w:cs="Times New Roman"/>
          <w:color w:val="auto"/>
          <w:sz w:val="28"/>
          <w:szCs w:val="28"/>
        </w:rPr>
        <w:t>под музыкальн</w:t>
      </w:r>
      <w:r w:rsidR="00353884">
        <w:rPr>
          <w:rFonts w:ascii="Times New Roman" w:hAnsi="Times New Roman" w:cs="Times New Roman"/>
          <w:color w:val="auto"/>
          <w:sz w:val="28"/>
          <w:szCs w:val="28"/>
        </w:rPr>
        <w:t>ое</w:t>
      </w:r>
      <w:r w:rsidR="00353884" w:rsidRPr="00C6295C">
        <w:rPr>
          <w:rFonts w:ascii="Times New Roman" w:hAnsi="Times New Roman" w:cs="Times New Roman"/>
          <w:color w:val="auto"/>
          <w:sz w:val="28"/>
          <w:szCs w:val="28"/>
        </w:rPr>
        <w:t xml:space="preserve"> сопровождение и управление </w:t>
      </w:r>
      <w:r w:rsidR="00353884">
        <w:rPr>
          <w:rFonts w:ascii="Times New Roman" w:hAnsi="Times New Roman" w:cs="Times New Roman"/>
          <w:color w:val="auto"/>
          <w:sz w:val="28"/>
          <w:szCs w:val="28"/>
        </w:rPr>
        <w:t>педагога</w:t>
      </w:r>
      <w:r w:rsidR="00353884" w:rsidRPr="00C6295C">
        <w:rPr>
          <w:rFonts w:ascii="Times New Roman" w:hAnsi="Times New Roman" w:cs="Times New Roman"/>
          <w:color w:val="auto"/>
          <w:sz w:val="28"/>
          <w:szCs w:val="28"/>
        </w:rPr>
        <w:t>, воспроизведени</w:t>
      </w:r>
      <w:r w:rsidR="00353884">
        <w:rPr>
          <w:rFonts w:ascii="Times New Roman" w:hAnsi="Times New Roman" w:cs="Times New Roman"/>
          <w:color w:val="auto"/>
          <w:sz w:val="28"/>
          <w:szCs w:val="28"/>
        </w:rPr>
        <w:t>е</w:t>
      </w:r>
      <w:r w:rsidR="00353884" w:rsidRPr="00C6295C">
        <w:rPr>
          <w:rFonts w:ascii="Times New Roman" w:hAnsi="Times New Roman" w:cs="Times New Roman"/>
          <w:color w:val="auto"/>
          <w:sz w:val="28"/>
          <w:szCs w:val="28"/>
        </w:rPr>
        <w:t xml:space="preserve"> ритмического рисунка мелодии, ее темпа, динамических оттенков, характера звуковедения (плавно, отрывисто), соответствующей манере исполнения (легко, более твердо и др.)</w:t>
      </w:r>
      <w:r w:rsidR="00F35122">
        <w:rPr>
          <w:rFonts w:ascii="Times New Roman" w:hAnsi="Times New Roman" w:cs="Times New Roman"/>
          <w:color w:val="auto"/>
          <w:sz w:val="28"/>
          <w:szCs w:val="28"/>
        </w:rPr>
        <w:t>.</w:t>
      </w:r>
    </w:p>
    <w:p w:rsidR="00C66184" w:rsidRPr="008C678B" w:rsidRDefault="00C66184" w:rsidP="00C66184">
      <w:pPr>
        <w:pStyle w:val="af2"/>
        <w:shd w:val="clear" w:color="auto" w:fill="FFFFFF"/>
        <w:ind w:left="0" w:firstLine="709"/>
        <w:jc w:val="both"/>
        <w:rPr>
          <w:caps w:val="0"/>
          <w:sz w:val="28"/>
          <w:szCs w:val="28"/>
        </w:rPr>
      </w:pPr>
      <w:r w:rsidRPr="008C678B">
        <w:rPr>
          <w:caps w:val="0"/>
          <w:sz w:val="28"/>
          <w:szCs w:val="28"/>
        </w:rPr>
        <w:t xml:space="preserve">Содержание </w:t>
      </w:r>
      <w:r w:rsidR="00F35122">
        <w:rPr>
          <w:caps w:val="0"/>
          <w:sz w:val="28"/>
          <w:szCs w:val="28"/>
        </w:rPr>
        <w:t>коррекционно-развивающей</w:t>
      </w:r>
      <w:r w:rsidR="00F35122" w:rsidRPr="008C678B">
        <w:rPr>
          <w:caps w:val="0"/>
          <w:sz w:val="28"/>
          <w:szCs w:val="28"/>
        </w:rPr>
        <w:t xml:space="preserve"> </w:t>
      </w:r>
      <w:r w:rsidRPr="008C678B">
        <w:rPr>
          <w:caps w:val="0"/>
          <w:sz w:val="28"/>
          <w:szCs w:val="28"/>
        </w:rPr>
        <w:t>области может быть дополнено Организацией самостоятельно на основании рекомендаций ПМПК, ИПР</w:t>
      </w:r>
      <w:r>
        <w:rPr>
          <w:caps w:val="0"/>
          <w:sz w:val="28"/>
          <w:szCs w:val="28"/>
        </w:rPr>
        <w:t xml:space="preserve"> </w:t>
      </w:r>
      <w:r w:rsidRPr="008C678B">
        <w:rPr>
          <w:caps w:val="0"/>
          <w:sz w:val="28"/>
          <w:szCs w:val="28"/>
        </w:rPr>
        <w:t>обучающихся</w:t>
      </w:r>
      <w:r>
        <w:rPr>
          <w:caps w:val="0"/>
          <w:sz w:val="28"/>
          <w:szCs w:val="28"/>
        </w:rPr>
        <w:t xml:space="preserve"> с ЗПР</w:t>
      </w:r>
      <w:r w:rsidRPr="008C678B">
        <w:rPr>
          <w:caps w:val="0"/>
          <w:sz w:val="28"/>
          <w:szCs w:val="28"/>
        </w:rPr>
        <w:t xml:space="preserve">. </w:t>
      </w:r>
    </w:p>
    <w:p w:rsidR="00C66184" w:rsidRPr="008C678B" w:rsidRDefault="00C66184" w:rsidP="00C66184">
      <w:pPr>
        <w:pStyle w:val="af2"/>
        <w:shd w:val="clear" w:color="auto" w:fill="FFFFFF"/>
        <w:ind w:left="0" w:firstLine="709"/>
        <w:jc w:val="both"/>
        <w:rPr>
          <w:b/>
          <w:bCs/>
          <w:i/>
          <w:iCs/>
          <w:sz w:val="28"/>
          <w:szCs w:val="28"/>
        </w:rPr>
      </w:pPr>
      <w:r w:rsidRPr="008C678B">
        <w:rPr>
          <w:caps w:val="0"/>
          <w:sz w:val="28"/>
          <w:szCs w:val="28"/>
        </w:rPr>
        <w:t>Выбор коррекционно-развивающих курсов для индивидуальных и групповых занятий, их количественное соотношение, содержание самостоятельно определяется Организацией, исходя из психофизических особенностей и особых образовательных потребностей обучающихся с ЗПР.</w:t>
      </w:r>
    </w:p>
    <w:p w:rsidR="00FE360E" w:rsidRPr="00F63254" w:rsidRDefault="00C161E4" w:rsidP="00B704C1">
      <w:pPr>
        <w:pStyle w:val="14TexstOSNOVA1012"/>
        <w:spacing w:before="120" w:after="120" w:line="240" w:lineRule="auto"/>
        <w:ind w:firstLine="0"/>
        <w:jc w:val="center"/>
        <w:outlineLvl w:val="2"/>
        <w:rPr>
          <w:rFonts w:ascii="Times New Roman" w:hAnsi="Times New Roman" w:cs="Times New Roman"/>
          <w:color w:val="auto"/>
          <w:spacing w:val="2"/>
          <w:sz w:val="28"/>
          <w:szCs w:val="28"/>
        </w:rPr>
      </w:pPr>
      <w:bookmarkStart w:id="23" w:name="_Toc415833131"/>
      <w:r>
        <w:rPr>
          <w:rFonts w:ascii="Times New Roman" w:hAnsi="Times New Roman" w:cs="Times New Roman"/>
          <w:b/>
          <w:color w:val="auto"/>
          <w:spacing w:val="2"/>
          <w:sz w:val="28"/>
          <w:szCs w:val="28"/>
        </w:rPr>
        <w:t>3</w:t>
      </w:r>
      <w:r w:rsidR="00FE360E" w:rsidRPr="00F63254">
        <w:rPr>
          <w:rFonts w:ascii="Times New Roman" w:hAnsi="Times New Roman" w:cs="Times New Roman"/>
          <w:b/>
          <w:color w:val="auto"/>
          <w:spacing w:val="2"/>
          <w:sz w:val="28"/>
          <w:szCs w:val="28"/>
        </w:rPr>
        <w:t>.</w:t>
      </w:r>
      <w:r w:rsidR="00FE360E">
        <w:rPr>
          <w:rFonts w:ascii="Times New Roman" w:hAnsi="Times New Roman" w:cs="Times New Roman"/>
          <w:b/>
          <w:color w:val="auto"/>
          <w:spacing w:val="2"/>
          <w:sz w:val="28"/>
          <w:szCs w:val="28"/>
        </w:rPr>
        <w:t>2</w:t>
      </w:r>
      <w:r w:rsidR="00FE360E" w:rsidRPr="00F63254">
        <w:rPr>
          <w:rFonts w:ascii="Times New Roman" w:hAnsi="Times New Roman" w:cs="Times New Roman"/>
          <w:b/>
          <w:color w:val="auto"/>
          <w:spacing w:val="2"/>
          <w:sz w:val="28"/>
          <w:szCs w:val="28"/>
        </w:rPr>
        <w:t>.</w:t>
      </w:r>
      <w:r w:rsidR="00FE360E">
        <w:rPr>
          <w:rFonts w:ascii="Times New Roman" w:hAnsi="Times New Roman" w:cs="Times New Roman"/>
          <w:b/>
          <w:color w:val="auto"/>
          <w:spacing w:val="2"/>
          <w:sz w:val="28"/>
          <w:szCs w:val="28"/>
        </w:rPr>
        <w:t>3</w:t>
      </w:r>
      <w:r w:rsidR="00FE360E" w:rsidRPr="00F63254">
        <w:rPr>
          <w:rFonts w:ascii="Times New Roman" w:hAnsi="Times New Roman" w:cs="Times New Roman"/>
          <w:b/>
          <w:color w:val="auto"/>
          <w:spacing w:val="2"/>
          <w:sz w:val="28"/>
          <w:szCs w:val="28"/>
        </w:rPr>
        <w:t>. Программа духовно-нравственного развития</w:t>
      </w:r>
      <w:r w:rsidR="00F5026A">
        <w:rPr>
          <w:rFonts w:ascii="Times New Roman" w:hAnsi="Times New Roman" w:cs="Times New Roman"/>
          <w:b/>
          <w:color w:val="auto"/>
          <w:spacing w:val="2"/>
          <w:sz w:val="28"/>
          <w:szCs w:val="28"/>
        </w:rPr>
        <w:t>, воспитания</w:t>
      </w:r>
      <w:bookmarkEnd w:id="23"/>
    </w:p>
    <w:p w:rsidR="00AB6A10" w:rsidRDefault="00AB6A10" w:rsidP="00AB6A10">
      <w:pPr>
        <w:pStyle w:val="ad"/>
        <w:spacing w:after="0" w:line="360" w:lineRule="auto"/>
        <w:ind w:firstLine="709"/>
        <w:jc w:val="both"/>
        <w:rPr>
          <w:rFonts w:ascii="Times New Roman" w:hAnsi="Times New Roman"/>
          <w:sz w:val="28"/>
          <w:szCs w:val="28"/>
        </w:rPr>
      </w:pPr>
      <w:r w:rsidRPr="00395F2A">
        <w:rPr>
          <w:rFonts w:ascii="Times New Roman" w:hAnsi="Times New Roman"/>
          <w:sz w:val="28"/>
          <w:szCs w:val="28"/>
        </w:rPr>
        <w:t>Программа духовно-нравственного развития и воспитания направлена на организацию нравственного уклада школьной жизни, включающего воспитательную, учебную, внеучебную, социально значимую деятельность обучающихся</w:t>
      </w:r>
      <w:r>
        <w:rPr>
          <w:rFonts w:ascii="Times New Roman" w:hAnsi="Times New Roman"/>
          <w:sz w:val="28"/>
          <w:szCs w:val="28"/>
        </w:rPr>
        <w:t xml:space="preserve"> с ЗПР</w:t>
      </w:r>
      <w:r w:rsidRPr="00395F2A">
        <w:rPr>
          <w:rFonts w:ascii="Times New Roman" w:hAnsi="Times New Roman"/>
          <w:sz w:val="28"/>
          <w:szCs w:val="28"/>
        </w:rPr>
        <w:t>, основанного на системе духовных ценностей, моральных приоритетов, реализуемого в совместной социально-педагогической деятельности школы, семьи и других субъектов общественной жизни.</w:t>
      </w:r>
    </w:p>
    <w:p w:rsidR="00AB6A10" w:rsidRDefault="00AB6A10" w:rsidP="00AB6A10">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 xml:space="preserve">Нормативно-правовой и методологической основой программы духовно-нравственного развития и воспитания обучающихся на ступени начального общего образования являются Закон Российской Федерации «Об образовании в Российской Федерации», ФГОС НОО обучающихся с </w:t>
      </w:r>
      <w:r>
        <w:rPr>
          <w:rFonts w:ascii="Times New Roman" w:eastAsia="Times New Roman" w:hAnsi="Times New Roman" w:cs="Times New Roman"/>
          <w:color w:val="auto"/>
          <w:kern w:val="0"/>
          <w:sz w:val="28"/>
          <w:szCs w:val="28"/>
          <w:lang w:eastAsia="ru-RU"/>
        </w:rPr>
        <w:t>ОВЗ</w:t>
      </w:r>
      <w:r w:rsidRPr="00F63254">
        <w:rPr>
          <w:rFonts w:ascii="Times New Roman" w:eastAsia="Times New Roman" w:hAnsi="Times New Roman" w:cs="Times New Roman"/>
          <w:color w:val="auto"/>
          <w:kern w:val="0"/>
          <w:sz w:val="28"/>
          <w:szCs w:val="28"/>
          <w:lang w:eastAsia="ru-RU"/>
        </w:rPr>
        <w:t xml:space="preserve">, </w:t>
      </w:r>
      <w:r w:rsidR="00106D1D" w:rsidRPr="00F63254">
        <w:rPr>
          <w:rFonts w:ascii="Times New Roman" w:eastAsia="Times New Roman" w:hAnsi="Times New Roman" w:cs="Times New Roman"/>
          <w:color w:val="auto"/>
          <w:kern w:val="0"/>
          <w:sz w:val="28"/>
          <w:szCs w:val="28"/>
          <w:lang w:eastAsia="ru-RU"/>
        </w:rPr>
        <w:t xml:space="preserve">ФГОС НОО, </w:t>
      </w:r>
      <w:r w:rsidRPr="00F63254">
        <w:rPr>
          <w:rFonts w:ascii="Times New Roman" w:eastAsia="Times New Roman" w:hAnsi="Times New Roman" w:cs="Times New Roman"/>
          <w:color w:val="auto"/>
          <w:kern w:val="0"/>
          <w:sz w:val="28"/>
          <w:szCs w:val="28"/>
          <w:lang w:eastAsia="ru-RU"/>
        </w:rPr>
        <w:t>Концепция духовно-нравственного развития и воспитания личности гражданина России.</w:t>
      </w:r>
    </w:p>
    <w:p w:rsidR="00AB6A10" w:rsidRDefault="00AB6A10" w:rsidP="00AB6A10">
      <w:pPr>
        <w:pStyle w:val="14TexstOSNOVA1012"/>
        <w:spacing w:line="360" w:lineRule="auto"/>
        <w:ind w:firstLine="567"/>
        <w:rPr>
          <w:rFonts w:ascii="Times New Roman" w:hAnsi="Times New Roman" w:cs="Times New Roman"/>
          <w:kern w:val="2"/>
          <w:sz w:val="28"/>
          <w:szCs w:val="28"/>
        </w:rPr>
      </w:pPr>
      <w:r w:rsidRPr="00F63254">
        <w:rPr>
          <w:rFonts w:ascii="Times New Roman" w:hAnsi="Times New Roman" w:cs="Times New Roman"/>
          <w:color w:val="auto"/>
          <w:spacing w:val="2"/>
          <w:sz w:val="28"/>
          <w:szCs w:val="28"/>
        </w:rPr>
        <w:lastRenderedPageBreak/>
        <w:t xml:space="preserve">Программа духовно-нравственного развития </w:t>
      </w:r>
      <w:r w:rsidRPr="00F63254">
        <w:rPr>
          <w:rFonts w:ascii="Times New Roman" w:hAnsi="Times New Roman" w:cs="Times New Roman"/>
          <w:color w:val="auto"/>
          <w:sz w:val="28"/>
          <w:szCs w:val="28"/>
        </w:rPr>
        <w:t xml:space="preserve">призвана направлять образовательный процесс на воспитание обучающихся с ЗПР в духе любви к Родине, уважения к культурно-историческому наследию своего народа и своей страны, на формирование основ социально ответственного поведения. </w:t>
      </w:r>
      <w:r w:rsidRPr="00F63254">
        <w:rPr>
          <w:rFonts w:ascii="Times New Roman" w:hAnsi="Times New Roman" w:cs="Times New Roman"/>
          <w:kern w:val="2"/>
          <w:sz w:val="28"/>
          <w:szCs w:val="28"/>
        </w:rPr>
        <w:t>В основу программы положены ключевые воспитательные задачи, базовые национальные ценности российского общества и общечеловеческие ценности.</w:t>
      </w:r>
    </w:p>
    <w:p w:rsidR="00AB6A10" w:rsidRDefault="00AB6A10" w:rsidP="00AB6A10">
      <w:pPr>
        <w:widowControl w:val="0"/>
        <w:overflowPunct w:val="0"/>
        <w:autoSpaceDE w:val="0"/>
        <w:autoSpaceDN w:val="0"/>
        <w:adjustRightInd w:val="0"/>
        <w:spacing w:after="0" w:line="360" w:lineRule="auto"/>
        <w:ind w:firstLine="709"/>
        <w:jc w:val="both"/>
        <w:rPr>
          <w:rFonts w:ascii="Times New Roman" w:hAnsi="Times New Roman" w:cs="Times New Roman"/>
          <w:color w:val="auto"/>
          <w:kern w:val="2"/>
          <w:sz w:val="28"/>
          <w:szCs w:val="28"/>
        </w:rPr>
      </w:pPr>
      <w:r w:rsidRPr="00F63254">
        <w:rPr>
          <w:rFonts w:ascii="Times New Roman" w:hAnsi="Times New Roman" w:cs="Times New Roman"/>
          <w:color w:val="auto"/>
          <w:sz w:val="28"/>
          <w:szCs w:val="28"/>
        </w:rPr>
        <w:t>Целью</w:t>
      </w:r>
      <w:r w:rsidRPr="00F63254">
        <w:rPr>
          <w:rFonts w:ascii="Times New Roman" w:hAnsi="Times New Roman" w:cs="Times New Roman"/>
          <w:b/>
          <w:color w:val="auto"/>
          <w:sz w:val="28"/>
          <w:szCs w:val="28"/>
        </w:rPr>
        <w:t xml:space="preserve"> </w:t>
      </w:r>
      <w:r w:rsidRPr="00F63254">
        <w:rPr>
          <w:rFonts w:ascii="Times New Roman" w:hAnsi="Times New Roman" w:cs="Times New Roman"/>
          <w:color w:val="auto"/>
          <w:sz w:val="28"/>
          <w:szCs w:val="28"/>
        </w:rPr>
        <w:t>духовно</w:t>
      </w:r>
      <w:r w:rsidRPr="00F63254">
        <w:rPr>
          <w:rFonts w:ascii="Times New Roman" w:hAnsi="Times New Roman" w:cs="Times New Roman"/>
          <w:b/>
          <w:color w:val="auto"/>
          <w:sz w:val="28"/>
          <w:szCs w:val="28"/>
        </w:rPr>
        <w:t>-</w:t>
      </w:r>
      <w:r w:rsidRPr="00F63254">
        <w:rPr>
          <w:rFonts w:ascii="Times New Roman" w:hAnsi="Times New Roman" w:cs="Times New Roman"/>
          <w:color w:val="auto"/>
          <w:sz w:val="28"/>
          <w:szCs w:val="28"/>
        </w:rPr>
        <w:t xml:space="preserve">нравственного развития и воспитания обучающихся с ЗПР на ступени начального общего образования является социально-педагогическая поддержка и </w:t>
      </w:r>
      <w:r w:rsidRPr="00F63254">
        <w:rPr>
          <w:rFonts w:ascii="Times New Roman" w:hAnsi="Times New Roman" w:cs="Times New Roman"/>
          <w:color w:val="auto"/>
          <w:kern w:val="2"/>
          <w:sz w:val="28"/>
          <w:szCs w:val="28"/>
        </w:rPr>
        <w:t>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w:t>
      </w:r>
      <w:r w:rsidR="003037B4">
        <w:rPr>
          <w:rFonts w:ascii="Times New Roman" w:hAnsi="Times New Roman" w:cs="Times New Roman"/>
          <w:color w:val="auto"/>
          <w:kern w:val="2"/>
          <w:sz w:val="28"/>
          <w:szCs w:val="28"/>
        </w:rPr>
        <w:t xml:space="preserve"> и</w:t>
      </w:r>
      <w:r w:rsidRPr="00F63254">
        <w:rPr>
          <w:rFonts w:ascii="Times New Roman" w:hAnsi="Times New Roman" w:cs="Times New Roman"/>
          <w:color w:val="auto"/>
          <w:kern w:val="2"/>
          <w:sz w:val="28"/>
          <w:szCs w:val="28"/>
        </w:rPr>
        <w:t xml:space="preserve"> нравственного поведения.</w:t>
      </w:r>
    </w:p>
    <w:p w:rsidR="00AB6A10" w:rsidRPr="00F63254" w:rsidRDefault="00AB6A10" w:rsidP="00AB6A10">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Задачи духовно-нравственного развития обучающихся с ЗПР на ступени начального общего образования:</w:t>
      </w:r>
    </w:p>
    <w:p w:rsidR="00AB6A10" w:rsidRPr="00F63254" w:rsidRDefault="00AB6A10" w:rsidP="00AB6A10">
      <w:pPr>
        <w:widowControl w:val="0"/>
        <w:overflowPunct w:val="0"/>
        <w:autoSpaceDE w:val="0"/>
        <w:autoSpaceDN w:val="0"/>
        <w:adjustRightInd w:val="0"/>
        <w:spacing w:after="0" w:line="360" w:lineRule="auto"/>
        <w:ind w:firstLine="709"/>
        <w:jc w:val="both"/>
        <w:rPr>
          <w:rFonts w:ascii="Times New Roman" w:hAnsi="Times New Roman" w:cs="Times New Roman"/>
          <w:i/>
          <w:iCs/>
          <w:color w:val="auto"/>
          <w:sz w:val="28"/>
          <w:szCs w:val="28"/>
        </w:rPr>
      </w:pPr>
      <w:r w:rsidRPr="00F63254">
        <w:rPr>
          <w:rFonts w:ascii="Times New Roman" w:hAnsi="Times New Roman" w:cs="Times New Roman"/>
          <w:i/>
          <w:iCs/>
          <w:color w:val="auto"/>
          <w:sz w:val="28"/>
          <w:szCs w:val="28"/>
        </w:rPr>
        <w:t>в области формирования личностной культуры:</w:t>
      </w:r>
    </w:p>
    <w:p w:rsidR="00AB6A10"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мотивации универсальной нравственной компетенции — «становиться лучше», активности в учебно-игровой, предметно</w:t>
      </w:r>
      <w:r w:rsidRPr="00F63254">
        <w:rPr>
          <w:rFonts w:ascii="Times New Roman" w:eastAsia="PMingLiU" w:hAnsi="Times New Roman" w:cs="Times New Roman"/>
          <w:color w:val="auto"/>
          <w:sz w:val="28"/>
          <w:szCs w:val="28"/>
        </w:rPr>
        <w:t>-</w:t>
      </w:r>
      <w:r w:rsidRPr="00F63254">
        <w:rPr>
          <w:rFonts w:ascii="Times New Roman" w:hAnsi="Times New Roman" w:cs="Times New Roman"/>
          <w:color w:val="auto"/>
          <w:sz w:val="28"/>
          <w:szCs w:val="28"/>
        </w:rPr>
        <w:t xml:space="preserve">продуктивной, социально ориентированной деятельности на основе нравственных установок и моральных норм;  </w:t>
      </w:r>
    </w:p>
    <w:p w:rsidR="00AB6A10" w:rsidRDefault="00AB6A10" w:rsidP="00AB6A10">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AB6A10"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способности формулировать собственные нравственные обязательства, осуществлять нравственный самоконтроль, требовать от себя выполнения моральных норм, давать </w:t>
      </w:r>
      <w:r w:rsidR="002F71D5">
        <w:rPr>
          <w:rFonts w:ascii="Times New Roman" w:hAnsi="Times New Roman" w:cs="Times New Roman"/>
          <w:color w:val="auto"/>
          <w:sz w:val="28"/>
          <w:szCs w:val="28"/>
        </w:rPr>
        <w:t xml:space="preserve">элементарную </w:t>
      </w:r>
      <w:r w:rsidRPr="00F63254">
        <w:rPr>
          <w:rFonts w:ascii="Times New Roman" w:hAnsi="Times New Roman" w:cs="Times New Roman"/>
          <w:color w:val="auto"/>
          <w:sz w:val="28"/>
          <w:szCs w:val="28"/>
        </w:rPr>
        <w:t xml:space="preserve">нравственную оценку своим и чужим поступкам; </w:t>
      </w:r>
    </w:p>
    <w:p w:rsidR="00AB6A10" w:rsidRDefault="00AB6A10" w:rsidP="00AB6A10">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в сознании школьников нравственного смысла учения; </w:t>
      </w:r>
    </w:p>
    <w:p w:rsidR="00AB6A10" w:rsidRDefault="00AB6A10" w:rsidP="00AB6A10">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w:t>
      </w:r>
    </w:p>
    <w:p w:rsidR="009A6EAD" w:rsidRDefault="009A6EAD" w:rsidP="009A6EAD">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E35BB0">
        <w:rPr>
          <w:rFonts w:ascii="Times New Roman" w:hAnsi="Times New Roman" w:cs="Times New Roman"/>
          <w:color w:val="auto"/>
          <w:sz w:val="28"/>
          <w:szCs w:val="28"/>
        </w:rPr>
        <w:lastRenderedPageBreak/>
        <w:t xml:space="preserve">формирование представлений о </w:t>
      </w:r>
      <w:r>
        <w:rPr>
          <w:rFonts w:ascii="Times New Roman" w:hAnsi="Times New Roman" w:cs="Times New Roman"/>
          <w:color w:val="auto"/>
          <w:sz w:val="28"/>
          <w:szCs w:val="28"/>
        </w:rPr>
        <w:t>базовых</w:t>
      </w:r>
      <w:r w:rsidRPr="00E35BB0">
        <w:rPr>
          <w:rFonts w:ascii="Times New Roman" w:hAnsi="Times New Roman" w:cs="Times New Roman"/>
          <w:color w:val="auto"/>
          <w:sz w:val="28"/>
          <w:szCs w:val="28"/>
        </w:rPr>
        <w:t xml:space="preserve"> общечеловеческих ценностях;</w:t>
      </w:r>
    </w:p>
    <w:p w:rsidR="00AB6A10" w:rsidRDefault="00AB6A10" w:rsidP="00AB6A10">
      <w:pPr>
        <w:widowControl w:val="0"/>
        <w:tabs>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представлений о базовых национальных, этнических и духовных традициях;</w:t>
      </w:r>
    </w:p>
    <w:p w:rsidR="00AB6A10" w:rsidRDefault="00AB6A10" w:rsidP="00AB6A10">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эстетических потребностей, ценностей и чувств; </w:t>
      </w:r>
    </w:p>
    <w:p w:rsidR="00AB6A10" w:rsidRPr="00F63254" w:rsidRDefault="00AB6A10" w:rsidP="00AB6A10">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критичности к собственным намерениям, мыслям и поступкам; </w:t>
      </w:r>
    </w:p>
    <w:p w:rsidR="00AB6A10" w:rsidRDefault="00AB6A10" w:rsidP="00AB6A10">
      <w:pPr>
        <w:widowControl w:val="0"/>
        <w:tabs>
          <w:tab w:val="num" w:pos="720"/>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способности к самостоятельным поступкам и действиям, совершаемым на основе морального выбора, </w:t>
      </w:r>
      <w:r w:rsidR="00D87A82" w:rsidRPr="00E35BB0">
        <w:rPr>
          <w:rFonts w:ascii="Times New Roman" w:hAnsi="Times New Roman" w:cs="Times New Roman"/>
          <w:color w:val="auto"/>
          <w:sz w:val="28"/>
          <w:szCs w:val="28"/>
        </w:rPr>
        <w:t>осознание ответственности за результаты собственных действий и поступков</w:t>
      </w:r>
      <w:r w:rsidRPr="00F63254">
        <w:rPr>
          <w:rFonts w:ascii="Times New Roman" w:hAnsi="Times New Roman" w:cs="Times New Roman"/>
          <w:color w:val="auto"/>
          <w:sz w:val="28"/>
          <w:szCs w:val="28"/>
        </w:rPr>
        <w:t>;</w:t>
      </w:r>
    </w:p>
    <w:p w:rsidR="00AB6A10" w:rsidRDefault="00AB6A10" w:rsidP="00AB6A10">
      <w:pPr>
        <w:widowControl w:val="0"/>
        <w:tabs>
          <w:tab w:val="num" w:pos="720"/>
          <w:tab w:val="left" w:pos="1080"/>
          <w:tab w:val="left" w:pos="144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развитие трудолюбия, способности к преодолению трудностей,   настойчивости в достижении результата</w:t>
      </w:r>
      <w:r w:rsidR="00D87A82">
        <w:rPr>
          <w:rFonts w:ascii="Times New Roman" w:hAnsi="Times New Roman" w:cs="Times New Roman"/>
          <w:color w:val="auto"/>
          <w:sz w:val="28"/>
          <w:szCs w:val="28"/>
        </w:rPr>
        <w:t>;</w:t>
      </w:r>
      <w:r w:rsidRPr="00F63254">
        <w:rPr>
          <w:rFonts w:ascii="Times New Roman" w:hAnsi="Times New Roman" w:cs="Times New Roman"/>
          <w:color w:val="auto"/>
          <w:sz w:val="28"/>
          <w:szCs w:val="28"/>
        </w:rPr>
        <w:t xml:space="preserve"> </w:t>
      </w:r>
    </w:p>
    <w:p w:rsidR="00AB6A10" w:rsidRPr="00F63254" w:rsidRDefault="00AB6A10" w:rsidP="00AB6A10">
      <w:pPr>
        <w:pStyle w:val="af"/>
        <w:spacing w:line="360" w:lineRule="auto"/>
        <w:ind w:firstLine="709"/>
        <w:rPr>
          <w:rFonts w:ascii="Times New Roman" w:hAnsi="Times New Roman"/>
          <w:sz w:val="28"/>
          <w:szCs w:val="28"/>
        </w:rPr>
      </w:pPr>
      <w:r w:rsidRPr="00F63254">
        <w:rPr>
          <w:rFonts w:ascii="Times New Roman" w:hAnsi="Times New Roman"/>
          <w:i/>
          <w:iCs/>
          <w:sz w:val="28"/>
          <w:szCs w:val="28"/>
        </w:rPr>
        <w:t>в области формирования социальной культуры:</w:t>
      </w:r>
    </w:p>
    <w:p w:rsidR="00AB6A10"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основ российской гражданской идентичности – </w:t>
      </w:r>
      <w:r w:rsidR="00522C48" w:rsidRPr="006A751D">
        <w:rPr>
          <w:rFonts w:ascii="Times New Roman" w:hAnsi="Times New Roman" w:cs="Times New Roman"/>
          <w:sz w:val="28"/>
          <w:szCs w:val="28"/>
        </w:rPr>
        <w:t>осознание себя как гражданина России</w:t>
      </w:r>
      <w:r w:rsidRPr="00F63254">
        <w:rPr>
          <w:rFonts w:ascii="Times New Roman" w:hAnsi="Times New Roman" w:cs="Times New Roman"/>
          <w:color w:val="auto"/>
          <w:sz w:val="28"/>
          <w:szCs w:val="28"/>
        </w:rPr>
        <w:t xml:space="preserve">; </w:t>
      </w:r>
    </w:p>
    <w:p w:rsidR="00AB6A10" w:rsidRPr="00F63254"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пробуждение чувства </w:t>
      </w:r>
      <w:r w:rsidR="00522C48">
        <w:rPr>
          <w:rFonts w:ascii="Times New Roman" w:hAnsi="Times New Roman" w:cs="Times New Roman"/>
          <w:color w:val="auto"/>
          <w:sz w:val="28"/>
          <w:szCs w:val="28"/>
        </w:rPr>
        <w:t>г</w:t>
      </w:r>
      <w:r w:rsidR="00522C48" w:rsidRPr="006A751D">
        <w:rPr>
          <w:rFonts w:ascii="Times New Roman" w:hAnsi="Times New Roman" w:cs="Times New Roman"/>
          <w:sz w:val="28"/>
          <w:szCs w:val="28"/>
        </w:rPr>
        <w:t>ордости за свою Родину, российский народ и историю России</w:t>
      </w:r>
      <w:r w:rsidRPr="00F63254">
        <w:rPr>
          <w:rFonts w:ascii="Times New Roman" w:hAnsi="Times New Roman" w:cs="Times New Roman"/>
          <w:color w:val="auto"/>
          <w:sz w:val="28"/>
          <w:szCs w:val="28"/>
        </w:rPr>
        <w:t xml:space="preserve">; </w:t>
      </w:r>
    </w:p>
    <w:p w:rsidR="00AB6A10" w:rsidRPr="00F63254" w:rsidRDefault="00522C48"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6A751D">
        <w:rPr>
          <w:rFonts w:ascii="Times New Roman" w:hAnsi="Times New Roman" w:cs="Times New Roman"/>
          <w:sz w:val="28"/>
          <w:szCs w:val="28"/>
        </w:rPr>
        <w:t>осознание своей этнической и национальной принадлежности</w:t>
      </w:r>
      <w:r>
        <w:rPr>
          <w:rFonts w:ascii="Times New Roman" w:hAnsi="Times New Roman" w:cs="Times New Roman"/>
          <w:sz w:val="28"/>
          <w:szCs w:val="28"/>
        </w:rPr>
        <w:t>,</w:t>
      </w:r>
      <w:r w:rsidRPr="00F63254">
        <w:rPr>
          <w:rFonts w:ascii="Times New Roman" w:hAnsi="Times New Roman" w:cs="Times New Roman"/>
          <w:color w:val="auto"/>
          <w:sz w:val="28"/>
          <w:szCs w:val="28"/>
        </w:rPr>
        <w:t xml:space="preserve"> </w:t>
      </w:r>
      <w:r w:rsidR="00AB6A10" w:rsidRPr="00F63254">
        <w:rPr>
          <w:rFonts w:ascii="Times New Roman" w:hAnsi="Times New Roman" w:cs="Times New Roman"/>
          <w:color w:val="auto"/>
          <w:sz w:val="28"/>
          <w:szCs w:val="28"/>
        </w:rPr>
        <w:t xml:space="preserve">воспитание положительного отношения к своему национальному языку и культуре; </w:t>
      </w:r>
    </w:p>
    <w:p w:rsidR="00AB6A10" w:rsidRPr="00F63254"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патриотизма и чувства причастности к коллективным делам; </w:t>
      </w:r>
    </w:p>
    <w:p w:rsidR="00F8113F" w:rsidRPr="00F63254" w:rsidRDefault="00F8113F"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6A751D">
        <w:rPr>
          <w:rFonts w:ascii="Times New Roman" w:hAnsi="Times New Roman"/>
          <w:sz w:val="28"/>
          <w:szCs w:val="28"/>
        </w:rPr>
        <w:t>развитие навыков сотрудничества со взрослыми и сверстниками в разных социальных ситуациях;</w:t>
      </w:r>
    </w:p>
    <w:p w:rsidR="00AB6A10" w:rsidRPr="00F63254"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укрепление доверия к другим людям; </w:t>
      </w:r>
    </w:p>
    <w:p w:rsidR="00F8113F" w:rsidRPr="00F63254" w:rsidRDefault="00F8113F"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6A751D">
        <w:rPr>
          <w:rFonts w:ascii="Times New Roman" w:hAnsi="Times New Roman"/>
          <w:sz w:val="28"/>
          <w:szCs w:val="28"/>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AB6A10" w:rsidRPr="00F63254" w:rsidRDefault="00AB6A10"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уважительного отношения к традиционным российским религиям и религиозным организациям, к вере и религиозным убеждениям; </w:t>
      </w:r>
    </w:p>
    <w:p w:rsidR="00AB6A10" w:rsidRDefault="00F8113F" w:rsidP="00AB6A10">
      <w:pPr>
        <w:widowControl w:val="0"/>
        <w:tabs>
          <w:tab w:val="left" w:pos="1080"/>
        </w:tabs>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6A751D">
        <w:rPr>
          <w:rFonts w:ascii="Times New Roman" w:hAnsi="Times New Roman"/>
          <w:sz w:val="28"/>
          <w:szCs w:val="28"/>
        </w:rPr>
        <w:t xml:space="preserve">формирование уважительного отношения к иному мнению, истории и </w:t>
      </w:r>
      <w:r w:rsidRPr="006A751D">
        <w:rPr>
          <w:rFonts w:ascii="Times New Roman" w:hAnsi="Times New Roman"/>
          <w:sz w:val="28"/>
          <w:szCs w:val="28"/>
        </w:rPr>
        <w:lastRenderedPageBreak/>
        <w:t>культуре других народов</w:t>
      </w:r>
      <w:r w:rsidR="00AB6A10" w:rsidRPr="00F63254">
        <w:rPr>
          <w:rFonts w:ascii="Times New Roman" w:hAnsi="Times New Roman" w:cs="Times New Roman"/>
          <w:color w:val="auto"/>
          <w:sz w:val="28"/>
          <w:szCs w:val="28"/>
        </w:rPr>
        <w:t xml:space="preserve">. </w:t>
      </w:r>
    </w:p>
    <w:p w:rsidR="00AB6A10" w:rsidRPr="00F63254" w:rsidRDefault="00AB6A10" w:rsidP="00AB6A10">
      <w:pPr>
        <w:pStyle w:val="af"/>
        <w:spacing w:line="360" w:lineRule="auto"/>
        <w:ind w:firstLine="709"/>
        <w:rPr>
          <w:rFonts w:ascii="Times New Roman" w:hAnsi="Times New Roman"/>
          <w:sz w:val="28"/>
          <w:szCs w:val="28"/>
        </w:rPr>
      </w:pPr>
      <w:r w:rsidRPr="00F63254">
        <w:rPr>
          <w:rFonts w:ascii="Times New Roman" w:hAnsi="Times New Roman"/>
          <w:i/>
          <w:iCs/>
          <w:sz w:val="28"/>
          <w:szCs w:val="28"/>
        </w:rPr>
        <w:t>в области формирования семейной культуры:</w:t>
      </w:r>
    </w:p>
    <w:p w:rsidR="00AB6A10" w:rsidRPr="00F63254" w:rsidRDefault="00AB6A10" w:rsidP="00AB6A10">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отношения к семье как основе российского общества; </w:t>
      </w:r>
    </w:p>
    <w:p w:rsidR="00AB6A10" w:rsidRPr="00F63254" w:rsidRDefault="00AB6A10" w:rsidP="00AB6A10">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у обучающихся уважительного отношения к родителям, осознанного, заботливого отношения к старшим и младшим; </w:t>
      </w:r>
    </w:p>
    <w:p w:rsidR="00AB6A10" w:rsidRPr="00F63254" w:rsidRDefault="00AB6A10" w:rsidP="00AB6A10">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представления о семейных ценностях, гендерных семейных ролях и уважения к ним; </w:t>
      </w:r>
    </w:p>
    <w:p w:rsidR="00AB6A10" w:rsidRPr="00F63254" w:rsidRDefault="00AB6A10" w:rsidP="00AB6A10">
      <w:pPr>
        <w:widowControl w:val="0"/>
        <w:suppressAutoHyphens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знакомство обучающихся с культурно-историческими и этническими традициями российской семьи.</w:t>
      </w:r>
    </w:p>
    <w:p w:rsidR="002736C7" w:rsidRPr="00E35BB0" w:rsidRDefault="002736C7" w:rsidP="002736C7">
      <w:pPr>
        <w:widowControl w:val="0"/>
        <w:overflowPunct w:val="0"/>
        <w:autoSpaceDE w:val="0"/>
        <w:autoSpaceDN w:val="0"/>
        <w:adjustRightInd w:val="0"/>
        <w:spacing w:after="0" w:line="360" w:lineRule="auto"/>
        <w:ind w:firstLine="709"/>
        <w:jc w:val="both"/>
        <w:rPr>
          <w:rFonts w:ascii="Times New Roman" w:hAnsi="Times New Roman" w:cs="Times New Roman"/>
          <w:color w:val="auto"/>
          <w:sz w:val="28"/>
          <w:szCs w:val="28"/>
        </w:rPr>
      </w:pPr>
      <w:r w:rsidRPr="00E35BB0">
        <w:rPr>
          <w:rFonts w:ascii="Times New Roman" w:hAnsi="Times New Roman" w:cs="Times New Roman"/>
          <w:color w:val="auto"/>
          <w:sz w:val="28"/>
          <w:szCs w:val="28"/>
        </w:rPr>
        <w:t xml:space="preserve">Общие задачи духовно-нравственного развития обучающихся с </w:t>
      </w:r>
      <w:r>
        <w:rPr>
          <w:rFonts w:ascii="Times New Roman" w:hAnsi="Times New Roman" w:cs="Times New Roman"/>
          <w:color w:val="auto"/>
          <w:sz w:val="28"/>
          <w:szCs w:val="28"/>
        </w:rPr>
        <w:t>ЗПР</w:t>
      </w:r>
      <w:r w:rsidRPr="00E35BB0">
        <w:rPr>
          <w:rFonts w:ascii="Times New Roman" w:hAnsi="Times New Roman" w:cs="Times New Roman"/>
          <w:color w:val="auto"/>
          <w:sz w:val="28"/>
          <w:szCs w:val="28"/>
        </w:rPr>
        <w:t xml:space="preserve"> классифицированы по направлениям, каждое из которых, будучи тесно свя</w:t>
      </w:r>
      <w:r w:rsidRPr="00E35BB0">
        <w:rPr>
          <w:rFonts w:ascii="Times New Roman" w:hAnsi="Times New Roman" w:cs="Times New Roman"/>
          <w:color w:val="auto"/>
          <w:sz w:val="28"/>
          <w:szCs w:val="28"/>
        </w:rPr>
        <w:softHyphen/>
        <w:t>занным с другими, раскрывает одну из существенных сторон духовно-нравственного развития личности гражданина России.</w:t>
      </w:r>
    </w:p>
    <w:p w:rsidR="00AB6A10" w:rsidRPr="00F63254" w:rsidRDefault="00AB6A10" w:rsidP="00AB6A10">
      <w:pPr>
        <w:pStyle w:val="14TexstOSNOVA1012"/>
        <w:spacing w:line="360" w:lineRule="auto"/>
        <w:ind w:firstLine="567"/>
        <w:rPr>
          <w:rFonts w:ascii="Times New Roman" w:hAnsi="Times New Roman" w:cs="Times New Roman"/>
          <w:color w:val="auto"/>
          <w:sz w:val="28"/>
          <w:szCs w:val="28"/>
        </w:rPr>
      </w:pPr>
      <w:r w:rsidRPr="00F63254">
        <w:rPr>
          <w:rFonts w:ascii="Times New Roman" w:hAnsi="Times New Roman" w:cs="Times New Roman"/>
          <w:color w:val="auto"/>
          <w:sz w:val="28"/>
          <w:szCs w:val="28"/>
        </w:rPr>
        <w:t>Организация может конкретизировать общие задачи нравственного развития обучающихся с учётом национальных и региональных условий и особенностей организации образовательного процесса, а также потребностей обучающихся с ЗПР и их родителей (законных представителей).</w:t>
      </w:r>
    </w:p>
    <w:p w:rsidR="00281781" w:rsidRDefault="00281781" w:rsidP="00CC6FB5">
      <w:pPr>
        <w:spacing w:after="0" w:line="360" w:lineRule="auto"/>
        <w:ind w:firstLine="709"/>
        <w:jc w:val="both"/>
        <w:rPr>
          <w:rFonts w:ascii="Times New Roman" w:hAnsi="Times New Roman" w:cs="Times New Roman"/>
          <w:color w:val="auto"/>
          <w:spacing w:val="2"/>
          <w:sz w:val="28"/>
          <w:szCs w:val="28"/>
        </w:rPr>
      </w:pPr>
      <w:r w:rsidRPr="007A3ABE">
        <w:rPr>
          <w:rFonts w:ascii="Times New Roman" w:hAnsi="Times New Roman" w:cs="Times New Roman"/>
          <w:color w:val="auto"/>
          <w:spacing w:val="2"/>
          <w:sz w:val="28"/>
          <w:szCs w:val="28"/>
        </w:rPr>
        <w:t xml:space="preserve">Реализация программы </w:t>
      </w:r>
      <w:r>
        <w:rPr>
          <w:rFonts w:ascii="Times New Roman" w:hAnsi="Times New Roman" w:cs="Times New Roman"/>
          <w:color w:val="auto"/>
          <w:spacing w:val="2"/>
          <w:sz w:val="28"/>
          <w:szCs w:val="28"/>
        </w:rPr>
        <w:t>духовно-</w:t>
      </w:r>
      <w:r w:rsidRPr="007A3ABE">
        <w:rPr>
          <w:rFonts w:ascii="Times New Roman" w:hAnsi="Times New Roman" w:cs="Times New Roman"/>
          <w:color w:val="auto"/>
          <w:spacing w:val="2"/>
          <w:sz w:val="28"/>
          <w:szCs w:val="28"/>
        </w:rPr>
        <w:t>нравственного развития, воспитания осуществляется по следующим направлениям, включающим духовные, нравственные и культурные традиции нашей страны</w:t>
      </w:r>
      <w:r>
        <w:rPr>
          <w:rFonts w:ascii="Times New Roman" w:hAnsi="Times New Roman" w:cs="Times New Roman"/>
          <w:color w:val="auto"/>
          <w:spacing w:val="2"/>
          <w:sz w:val="28"/>
          <w:szCs w:val="28"/>
        </w:rPr>
        <w:t>:</w:t>
      </w:r>
    </w:p>
    <w:p w:rsidR="00281781" w:rsidRDefault="00281781" w:rsidP="00CC6FB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pacing w:val="2"/>
          <w:sz w:val="28"/>
          <w:szCs w:val="28"/>
        </w:rPr>
        <w:t>в</w:t>
      </w:r>
      <w:r w:rsidRPr="007A3ABE">
        <w:rPr>
          <w:rFonts w:ascii="Times New Roman" w:hAnsi="Times New Roman" w:cs="Times New Roman"/>
          <w:color w:val="auto"/>
          <w:spacing w:val="2"/>
          <w:sz w:val="28"/>
          <w:szCs w:val="28"/>
        </w:rPr>
        <w:t xml:space="preserve">оспитание гражданственности, патриотизма, уважения </w:t>
      </w:r>
      <w:r w:rsidRPr="007A3ABE">
        <w:rPr>
          <w:rFonts w:ascii="Times New Roman" w:hAnsi="Times New Roman" w:cs="Times New Roman"/>
          <w:color w:val="auto"/>
          <w:sz w:val="28"/>
          <w:szCs w:val="28"/>
        </w:rPr>
        <w:t>к правам, свободам и обязанностям человека</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w:t>
      </w:r>
      <w:r w:rsidRPr="007A3ABE">
        <w:rPr>
          <w:rFonts w:ascii="Times New Roman" w:hAnsi="Times New Roman" w:cs="Times New Roman"/>
          <w:color w:val="auto"/>
          <w:sz w:val="28"/>
          <w:szCs w:val="28"/>
        </w:rPr>
        <w:t>оспитание нравственных чувств и этического сознания</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cs="Times New Roman"/>
          <w:iCs/>
          <w:color w:val="auto"/>
          <w:sz w:val="28"/>
          <w:szCs w:val="28"/>
        </w:rPr>
      </w:pPr>
      <w:r>
        <w:rPr>
          <w:rFonts w:ascii="Times New Roman" w:hAnsi="Times New Roman" w:cs="Times New Roman"/>
          <w:iCs/>
          <w:color w:val="auto"/>
          <w:sz w:val="28"/>
          <w:szCs w:val="28"/>
        </w:rPr>
        <w:t>ф</w:t>
      </w:r>
      <w:r w:rsidRPr="007A3ABE">
        <w:rPr>
          <w:rFonts w:ascii="Times New Roman" w:hAnsi="Times New Roman" w:cs="Times New Roman"/>
          <w:iCs/>
          <w:color w:val="auto"/>
          <w:sz w:val="28"/>
          <w:szCs w:val="28"/>
        </w:rPr>
        <w:t>ормирование ценностного отношения к семье, здоровью и здоровому образу жизни</w:t>
      </w:r>
      <w:r>
        <w:rPr>
          <w:rFonts w:ascii="Times New Roman" w:hAnsi="Times New Roman" w:cs="Times New Roman"/>
          <w:iCs/>
          <w:color w:val="auto"/>
          <w:sz w:val="28"/>
          <w:szCs w:val="28"/>
        </w:rPr>
        <w:t>;</w:t>
      </w:r>
    </w:p>
    <w:p w:rsidR="00281781" w:rsidRDefault="00281781" w:rsidP="00CC6FB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w:t>
      </w:r>
      <w:r w:rsidRPr="007A3ABE">
        <w:rPr>
          <w:rFonts w:ascii="Times New Roman" w:hAnsi="Times New Roman" w:cs="Times New Roman"/>
          <w:color w:val="auto"/>
          <w:sz w:val="28"/>
          <w:szCs w:val="28"/>
        </w:rPr>
        <w:t>оспитание трудолюбия, творческого отношения к учению, труду, жизни</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w:t>
      </w:r>
      <w:r w:rsidRPr="007A3ABE">
        <w:rPr>
          <w:rFonts w:ascii="Times New Roman" w:hAnsi="Times New Roman" w:cs="Times New Roman"/>
          <w:color w:val="auto"/>
          <w:sz w:val="28"/>
          <w:szCs w:val="28"/>
        </w:rPr>
        <w:t>оспитание положительного отношения к природе, окружающей среде (экологическое воспитание)</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kern w:val="22"/>
          <w:sz w:val="28"/>
          <w:szCs w:val="28"/>
        </w:rPr>
      </w:pPr>
      <w:r>
        <w:rPr>
          <w:rFonts w:ascii="Times New Roman" w:hAnsi="Times New Roman" w:cs="Times New Roman"/>
          <w:color w:val="auto"/>
          <w:spacing w:val="-2"/>
          <w:sz w:val="28"/>
          <w:szCs w:val="28"/>
        </w:rPr>
        <w:lastRenderedPageBreak/>
        <w:t>в</w:t>
      </w:r>
      <w:r w:rsidRPr="007A3ABE">
        <w:rPr>
          <w:rFonts w:ascii="Times New Roman" w:hAnsi="Times New Roman" w:cs="Times New Roman"/>
          <w:color w:val="auto"/>
          <w:spacing w:val="-2"/>
          <w:sz w:val="28"/>
          <w:szCs w:val="28"/>
        </w:rPr>
        <w:t>оспитание эмоционально-положительного отношения к прекрасному, фор</w:t>
      </w:r>
      <w:r w:rsidRPr="007A3ABE">
        <w:rPr>
          <w:rFonts w:ascii="Times New Roman" w:hAnsi="Times New Roman" w:cs="Times New Roman"/>
          <w:color w:val="auto"/>
          <w:sz w:val="28"/>
          <w:szCs w:val="28"/>
        </w:rPr>
        <w:t>мирование представлений об эстетических идеалах и ценностях (эстетическое воспитание)</w:t>
      </w:r>
      <w:r>
        <w:rPr>
          <w:rFonts w:ascii="Times New Roman" w:hAnsi="Times New Roman" w:cs="Times New Roman"/>
          <w:color w:val="auto"/>
          <w:sz w:val="28"/>
          <w:szCs w:val="28"/>
        </w:rPr>
        <w:t>.</w:t>
      </w:r>
    </w:p>
    <w:p w:rsidR="00281781" w:rsidRDefault="00281781" w:rsidP="00CC6FB5">
      <w:pPr>
        <w:spacing w:after="0" w:line="360" w:lineRule="auto"/>
        <w:ind w:firstLine="709"/>
        <w:jc w:val="both"/>
        <w:rPr>
          <w:rFonts w:ascii="Times New Roman" w:hAnsi="Times New Roman"/>
          <w:kern w:val="22"/>
          <w:sz w:val="28"/>
          <w:szCs w:val="28"/>
        </w:rPr>
      </w:pPr>
      <w:r w:rsidRPr="000D5526">
        <w:rPr>
          <w:rFonts w:ascii="Times New Roman" w:hAnsi="Times New Roman"/>
          <w:sz w:val="28"/>
        </w:rPr>
        <w:t>Образовательная организация может расширить сектор представленных направлений, отдать приоритет тому или иному направлению, конкретизировать направления различными видами, формами деятельности.</w:t>
      </w:r>
    </w:p>
    <w:p w:rsidR="00CC6FB5" w:rsidRPr="000A2E03" w:rsidRDefault="00CC6FB5" w:rsidP="00CC6FB5">
      <w:pPr>
        <w:spacing w:after="0" w:line="360" w:lineRule="auto"/>
        <w:ind w:firstLine="709"/>
        <w:jc w:val="both"/>
        <w:rPr>
          <w:rFonts w:ascii="Times New Roman" w:hAnsi="Times New Roman"/>
          <w:kern w:val="22"/>
          <w:sz w:val="28"/>
          <w:szCs w:val="28"/>
        </w:rPr>
      </w:pPr>
      <w:r w:rsidRPr="000A2E03">
        <w:rPr>
          <w:rFonts w:ascii="Times New Roman" w:hAnsi="Times New Roman"/>
          <w:kern w:val="22"/>
          <w:sz w:val="28"/>
          <w:szCs w:val="28"/>
        </w:rPr>
        <w:t>Программа духовно-нравственного развития</w:t>
      </w:r>
      <w:r>
        <w:rPr>
          <w:rFonts w:ascii="Times New Roman" w:hAnsi="Times New Roman"/>
          <w:kern w:val="22"/>
          <w:sz w:val="28"/>
          <w:szCs w:val="28"/>
        </w:rPr>
        <w:t>, воспитания</w:t>
      </w:r>
      <w:r w:rsidRPr="000A2E03">
        <w:rPr>
          <w:rFonts w:ascii="Times New Roman" w:hAnsi="Times New Roman"/>
          <w:kern w:val="22"/>
          <w:sz w:val="28"/>
          <w:szCs w:val="28"/>
        </w:rPr>
        <w:t xml:space="preserve"> обучающихся с </w:t>
      </w:r>
      <w:r>
        <w:rPr>
          <w:rFonts w:ascii="Times New Roman" w:hAnsi="Times New Roman"/>
          <w:kern w:val="22"/>
          <w:sz w:val="28"/>
          <w:szCs w:val="28"/>
        </w:rPr>
        <w:t>ЗПР</w:t>
      </w:r>
      <w:r w:rsidRPr="000A2E03">
        <w:rPr>
          <w:rFonts w:ascii="Times New Roman" w:hAnsi="Times New Roman"/>
          <w:kern w:val="22"/>
          <w:sz w:val="28"/>
          <w:szCs w:val="28"/>
        </w:rPr>
        <w:t xml:space="preserve"> реализуется посредством:</w:t>
      </w:r>
    </w:p>
    <w:p w:rsidR="00CC6FB5" w:rsidRPr="00611D24" w:rsidRDefault="00CC6FB5" w:rsidP="00CC6FB5">
      <w:pPr>
        <w:pStyle w:val="afb"/>
        <w:spacing w:line="360" w:lineRule="auto"/>
        <w:ind w:firstLine="709"/>
        <w:jc w:val="both"/>
        <w:rPr>
          <w:rFonts w:ascii="Times New Roman" w:hAnsi="Times New Roman"/>
          <w:sz w:val="28"/>
          <w:szCs w:val="28"/>
        </w:rPr>
      </w:pPr>
      <w:r>
        <w:rPr>
          <w:rFonts w:ascii="Times New Roman" w:hAnsi="Times New Roman"/>
          <w:i/>
          <w:sz w:val="28"/>
          <w:szCs w:val="28"/>
        </w:rPr>
        <w:t>духовно-нравственного</w:t>
      </w:r>
      <w:r w:rsidRPr="00764F4F">
        <w:rPr>
          <w:rFonts w:ascii="Times New Roman" w:hAnsi="Times New Roman"/>
          <w:i/>
          <w:sz w:val="28"/>
          <w:szCs w:val="28"/>
        </w:rPr>
        <w:t xml:space="preserve"> воспитани</w:t>
      </w:r>
      <w:r>
        <w:rPr>
          <w:rFonts w:ascii="Times New Roman" w:hAnsi="Times New Roman"/>
          <w:i/>
          <w:sz w:val="28"/>
          <w:szCs w:val="28"/>
        </w:rPr>
        <w:t>я</w:t>
      </w:r>
      <w:r>
        <w:rPr>
          <w:rFonts w:ascii="Times New Roman" w:hAnsi="Times New Roman"/>
          <w:sz w:val="28"/>
          <w:szCs w:val="28"/>
        </w:rPr>
        <w:t xml:space="preserve"> -</w:t>
      </w:r>
      <w:r w:rsidRPr="00611D24">
        <w:rPr>
          <w:rFonts w:ascii="Times New Roman" w:hAnsi="Times New Roman"/>
          <w:sz w:val="28"/>
          <w:szCs w:val="28"/>
        </w:rPr>
        <w:t xml:space="preserve"> педа</w:t>
      </w:r>
      <w:r>
        <w:rPr>
          <w:rFonts w:ascii="Times New Roman" w:hAnsi="Times New Roman"/>
          <w:sz w:val="28"/>
          <w:szCs w:val="28"/>
        </w:rPr>
        <w:t>гогически организованного</w:t>
      </w:r>
      <w:r w:rsidRPr="00611D24">
        <w:rPr>
          <w:rFonts w:ascii="Times New Roman" w:hAnsi="Times New Roman"/>
          <w:sz w:val="28"/>
          <w:szCs w:val="28"/>
        </w:rPr>
        <w:t xml:space="preserve"> процесс</w:t>
      </w:r>
      <w:r>
        <w:rPr>
          <w:rFonts w:ascii="Times New Roman" w:hAnsi="Times New Roman"/>
          <w:sz w:val="28"/>
          <w:szCs w:val="28"/>
        </w:rPr>
        <w:t>а</w:t>
      </w:r>
      <w:r w:rsidRPr="00611D24">
        <w:rPr>
          <w:rFonts w:ascii="Times New Roman" w:hAnsi="Times New Roman"/>
          <w:sz w:val="28"/>
          <w:szCs w:val="28"/>
        </w:rPr>
        <w:t xml:space="preserve"> усвоения и принятия обучающим</w:t>
      </w:r>
      <w:r>
        <w:rPr>
          <w:rFonts w:ascii="Times New Roman" w:hAnsi="Times New Roman"/>
          <w:sz w:val="28"/>
          <w:szCs w:val="28"/>
        </w:rPr>
        <w:t>и</w:t>
      </w:r>
      <w:r w:rsidRPr="00611D24">
        <w:rPr>
          <w:rFonts w:ascii="Times New Roman" w:hAnsi="Times New Roman"/>
          <w:sz w:val="28"/>
          <w:szCs w:val="28"/>
        </w:rPr>
        <w:t>ся базовых национальных ценностей, освоение</w:t>
      </w:r>
      <w:r>
        <w:rPr>
          <w:rFonts w:ascii="Times New Roman" w:hAnsi="Times New Roman"/>
          <w:sz w:val="28"/>
          <w:szCs w:val="28"/>
        </w:rPr>
        <w:t xml:space="preserve"> ими</w:t>
      </w:r>
      <w:r w:rsidRPr="00611D24">
        <w:rPr>
          <w:rFonts w:ascii="Times New Roman" w:hAnsi="Times New Roman"/>
          <w:sz w:val="28"/>
          <w:szCs w:val="28"/>
        </w:rPr>
        <w:t xml:space="preserve"> системы общечеловеческих ценностей и культурных, духовных и нравственных ценностей многонациональн</w:t>
      </w:r>
      <w:r>
        <w:rPr>
          <w:rFonts w:ascii="Times New Roman" w:hAnsi="Times New Roman"/>
          <w:sz w:val="28"/>
          <w:szCs w:val="28"/>
        </w:rPr>
        <w:t>ого народа Российской Федерации;</w:t>
      </w:r>
      <w:r w:rsidRPr="00611D24">
        <w:rPr>
          <w:rFonts w:ascii="Times New Roman" w:hAnsi="Times New Roman"/>
          <w:sz w:val="28"/>
          <w:szCs w:val="28"/>
        </w:rPr>
        <w:t xml:space="preserve"> </w:t>
      </w:r>
    </w:p>
    <w:p w:rsidR="00CC6FB5" w:rsidRPr="00611D24" w:rsidRDefault="00CC6FB5" w:rsidP="00CC6FB5">
      <w:pPr>
        <w:pStyle w:val="afb"/>
        <w:spacing w:line="360" w:lineRule="auto"/>
        <w:ind w:firstLine="709"/>
        <w:jc w:val="both"/>
        <w:rPr>
          <w:rFonts w:ascii="Times New Roman" w:hAnsi="Times New Roman"/>
          <w:sz w:val="28"/>
          <w:szCs w:val="28"/>
        </w:rPr>
      </w:pPr>
      <w:r>
        <w:rPr>
          <w:rFonts w:ascii="Times New Roman" w:hAnsi="Times New Roman"/>
          <w:i/>
          <w:sz w:val="28"/>
          <w:szCs w:val="28"/>
        </w:rPr>
        <w:t>д</w:t>
      </w:r>
      <w:r w:rsidRPr="001D7DA7">
        <w:rPr>
          <w:rFonts w:ascii="Times New Roman" w:hAnsi="Times New Roman"/>
          <w:i/>
          <w:sz w:val="28"/>
          <w:szCs w:val="28"/>
        </w:rPr>
        <w:t>уховно-нравственн</w:t>
      </w:r>
      <w:r>
        <w:rPr>
          <w:rFonts w:ascii="Times New Roman" w:hAnsi="Times New Roman"/>
          <w:i/>
          <w:sz w:val="28"/>
          <w:szCs w:val="28"/>
        </w:rPr>
        <w:t>ого</w:t>
      </w:r>
      <w:r w:rsidRPr="001D7DA7">
        <w:rPr>
          <w:rFonts w:ascii="Times New Roman" w:hAnsi="Times New Roman"/>
          <w:i/>
          <w:sz w:val="28"/>
          <w:szCs w:val="28"/>
        </w:rPr>
        <w:t xml:space="preserve"> развити</w:t>
      </w:r>
      <w:r>
        <w:rPr>
          <w:rFonts w:ascii="Times New Roman" w:hAnsi="Times New Roman"/>
          <w:i/>
          <w:sz w:val="28"/>
          <w:szCs w:val="28"/>
        </w:rPr>
        <w:t>я</w:t>
      </w:r>
      <w:r>
        <w:rPr>
          <w:rFonts w:ascii="Times New Roman" w:hAnsi="Times New Roman"/>
          <w:sz w:val="28"/>
          <w:szCs w:val="28"/>
        </w:rPr>
        <w:t xml:space="preserve"> - осуществления</w:t>
      </w:r>
      <w:r w:rsidRPr="00611D24">
        <w:rPr>
          <w:rFonts w:ascii="Times New Roman" w:hAnsi="Times New Roman"/>
          <w:sz w:val="28"/>
          <w:szCs w:val="28"/>
        </w:rPr>
        <w:t xml:space="preserve"> в процес</w:t>
      </w:r>
      <w:r>
        <w:rPr>
          <w:rFonts w:ascii="Times New Roman" w:hAnsi="Times New Roman"/>
          <w:sz w:val="28"/>
          <w:szCs w:val="28"/>
        </w:rPr>
        <w:t>се социализации последовательного расширения и укрепления</w:t>
      </w:r>
      <w:r w:rsidRPr="00611D24">
        <w:rPr>
          <w:rFonts w:ascii="Times New Roman" w:hAnsi="Times New Roman"/>
          <w:sz w:val="28"/>
          <w:szCs w:val="28"/>
        </w:rPr>
        <w:t xml:space="preserve"> ценностно-смысловой сферы личности, </w:t>
      </w:r>
      <w:r>
        <w:rPr>
          <w:rFonts w:ascii="Times New Roman" w:hAnsi="Times New Roman"/>
          <w:sz w:val="28"/>
          <w:szCs w:val="28"/>
        </w:rPr>
        <w:t>формирования способности обучающихся</w:t>
      </w:r>
      <w:r w:rsidRPr="00611D24">
        <w:rPr>
          <w:rFonts w:ascii="Times New Roman" w:hAnsi="Times New Roman"/>
          <w:sz w:val="28"/>
          <w:szCs w:val="28"/>
        </w:rPr>
        <w:t xml:space="preserve"> оценивать и сознательно выстраивать на основе традиционных моральных норм и нравственных идеалов отношения к себе, другим людям, обществу, госуда</w:t>
      </w:r>
      <w:r>
        <w:rPr>
          <w:rFonts w:ascii="Times New Roman" w:hAnsi="Times New Roman"/>
          <w:sz w:val="28"/>
          <w:szCs w:val="28"/>
        </w:rPr>
        <w:t>рству, Отечеству, миру в целом.</w:t>
      </w:r>
    </w:p>
    <w:p w:rsidR="00AB6A10" w:rsidRDefault="00AB6A10" w:rsidP="00AB6A10">
      <w:pPr>
        <w:pStyle w:val="14TexstOSNOVA1012"/>
        <w:spacing w:line="360" w:lineRule="auto"/>
        <w:ind w:firstLine="567"/>
        <w:rPr>
          <w:rFonts w:ascii="Times New Roman" w:hAnsi="Times New Roman" w:cs="Times New Roman"/>
          <w:sz w:val="28"/>
          <w:szCs w:val="28"/>
        </w:rPr>
      </w:pPr>
      <w:r w:rsidRPr="00F63254">
        <w:rPr>
          <w:rFonts w:ascii="Times New Roman" w:hAnsi="Times New Roman" w:cs="Times New Roman"/>
          <w:color w:val="auto"/>
          <w:sz w:val="28"/>
          <w:szCs w:val="28"/>
        </w:rPr>
        <w:t>Реализация программы должна проходить в единстве урочной</w:t>
      </w:r>
      <w:r w:rsidRPr="00F63254">
        <w:rPr>
          <w:rFonts w:ascii="Times New Roman" w:hAnsi="Times New Roman" w:cs="Times New Roman"/>
          <w:sz w:val="28"/>
          <w:szCs w:val="28"/>
        </w:rPr>
        <w:t>, внеурочной и внешкольной деятельности, в совместной педагогической работе образовательно</w:t>
      </w:r>
      <w:r w:rsidR="00D17279">
        <w:rPr>
          <w:rFonts w:ascii="Times New Roman" w:hAnsi="Times New Roman" w:cs="Times New Roman"/>
          <w:sz w:val="28"/>
          <w:szCs w:val="28"/>
        </w:rPr>
        <w:t>й организации</w:t>
      </w:r>
      <w:r w:rsidRPr="00F63254">
        <w:rPr>
          <w:rFonts w:ascii="Times New Roman" w:hAnsi="Times New Roman" w:cs="Times New Roman"/>
          <w:sz w:val="28"/>
          <w:szCs w:val="28"/>
        </w:rPr>
        <w:t>, семьи и других институтов общества.</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 xml:space="preserve">Реализация программы предполагает создание социально открытого пространства, где каждый педагог, сотрудник школы, родители разделяют ключевые смыслы духовных и нравственных идеалов и ценностей, положенных в основание данной программы, стремясь к их реализации в практической жизнедеятельности: </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 xml:space="preserve">в содержании и построении уроков; </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 xml:space="preserve">в способах организации совместной деятельности взрослых и детей в учебной и внеучебной деятельности; </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lastRenderedPageBreak/>
        <w:t>в характере общения и сотрудничества взрослого и ребенка;</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в опыте организации индивидуальной, групповой, коллективной деятельности обучающихся;</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в специальных событиях, спроектированных с учетом определенной ценности и смысла;</w:t>
      </w:r>
    </w:p>
    <w:p w:rsidR="00AB6A10" w:rsidRPr="00F63254" w:rsidRDefault="00AB6A10" w:rsidP="00AB6A10">
      <w:pPr>
        <w:spacing w:after="0" w:line="360" w:lineRule="auto"/>
        <w:ind w:firstLine="709"/>
        <w:jc w:val="both"/>
        <w:rPr>
          <w:rFonts w:ascii="Times New Roman" w:eastAsia="Calibri" w:hAnsi="Times New Roman" w:cs="Times New Roman"/>
          <w:sz w:val="28"/>
          <w:szCs w:val="28"/>
        </w:rPr>
      </w:pPr>
      <w:r w:rsidRPr="00F63254">
        <w:rPr>
          <w:rFonts w:ascii="Times New Roman" w:eastAsia="Calibri" w:hAnsi="Times New Roman" w:cs="Times New Roman"/>
          <w:sz w:val="28"/>
          <w:szCs w:val="28"/>
        </w:rPr>
        <w:t xml:space="preserve">в личном примере ученикам. </w:t>
      </w:r>
    </w:p>
    <w:p w:rsidR="00AB6A10" w:rsidRPr="00F63254" w:rsidRDefault="00AB6A10" w:rsidP="00AB6A10">
      <w:pPr>
        <w:spacing w:after="0" w:line="360" w:lineRule="auto"/>
        <w:ind w:firstLine="709"/>
        <w:jc w:val="both"/>
        <w:rPr>
          <w:rFonts w:ascii="Times New Roman" w:hAnsi="Times New Roman" w:cs="Times New Roman"/>
          <w:sz w:val="28"/>
          <w:szCs w:val="28"/>
        </w:rPr>
      </w:pPr>
      <w:r w:rsidRPr="00F63254">
        <w:rPr>
          <w:rFonts w:ascii="Times New Roman" w:eastAsia="Calibri" w:hAnsi="Times New Roman" w:cs="Times New Roman"/>
          <w:sz w:val="28"/>
          <w:szCs w:val="28"/>
        </w:rPr>
        <w:t xml:space="preserve">Для организации такого пространства и его полноценного функционирования требуются согласованные усилия </w:t>
      </w:r>
      <w:r w:rsidRPr="00F63254">
        <w:rPr>
          <w:rFonts w:ascii="Times New Roman" w:eastAsia="Calibri" w:hAnsi="Times New Roman" w:cs="Times New Roman"/>
          <w:color w:val="000000"/>
          <w:sz w:val="28"/>
          <w:szCs w:val="28"/>
        </w:rPr>
        <w:t>всех социальных субъектов - участников воспитания: семьи, общественн</w:t>
      </w:r>
      <w:r w:rsidRPr="00F63254">
        <w:rPr>
          <w:rFonts w:ascii="Times New Roman" w:eastAsia="Calibri" w:hAnsi="Times New Roman" w:cs="Times New Roman"/>
          <w:sz w:val="28"/>
          <w:szCs w:val="28"/>
        </w:rPr>
        <w:t>ых организаций, включая и детско-юношеские движения и организации, учреждений дополнительного образования, культуры и спорта, средств массовой информации, традиционных российских религиозных объединений.</w:t>
      </w:r>
    </w:p>
    <w:p w:rsidR="00AB6A10" w:rsidRPr="00F63254" w:rsidRDefault="00AB6A10" w:rsidP="00AB6A10">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kern w:val="2"/>
          <w:sz w:val="28"/>
          <w:szCs w:val="28"/>
        </w:rPr>
        <w:t>Программа должна обеспечивать:</w:t>
      </w:r>
    </w:p>
    <w:p w:rsidR="00AB6A10" w:rsidRPr="00F63254" w:rsidRDefault="00AB6A10" w:rsidP="00AB6A10">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kern w:val="2"/>
          <w:sz w:val="28"/>
          <w:szCs w:val="28"/>
        </w:rPr>
        <w:t xml:space="preserve">организацию системы воспитательных мероприятий, позволяющих </w:t>
      </w:r>
      <w:r w:rsidRPr="00F63254">
        <w:rPr>
          <w:rFonts w:ascii="Times New Roman" w:hAnsi="Times New Roman" w:cs="Times New Roman"/>
          <w:color w:val="auto"/>
          <w:kern w:val="2"/>
          <w:sz w:val="28"/>
          <w:szCs w:val="28"/>
        </w:rPr>
        <w:t>каждому обучающемуся</w:t>
      </w:r>
      <w:r w:rsidRPr="00F63254">
        <w:rPr>
          <w:rFonts w:ascii="Times New Roman" w:hAnsi="Times New Roman" w:cs="Times New Roman"/>
          <w:kern w:val="2"/>
          <w:sz w:val="28"/>
          <w:szCs w:val="28"/>
        </w:rPr>
        <w:t xml:space="preserve"> с ЗПР использовать на практике полученные знания, усвоенные модели и нормы поведения;</w:t>
      </w:r>
    </w:p>
    <w:p w:rsidR="00AB6A10" w:rsidRPr="00F63254" w:rsidRDefault="00AB6A10" w:rsidP="00AB6A10">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kern w:val="2"/>
          <w:sz w:val="28"/>
          <w:szCs w:val="28"/>
        </w:rPr>
        <w:t xml:space="preserve">формирование целостной образовательной среды, включающей урочную, внеурочную и внешкольную деятельность и учитывающей историко-культурную, этническую и региональную специфику. </w:t>
      </w:r>
    </w:p>
    <w:p w:rsidR="00AB6A10" w:rsidRPr="00F63254" w:rsidRDefault="00AB6A10" w:rsidP="00AB6A10">
      <w:pPr>
        <w:spacing w:after="0" w:line="360" w:lineRule="auto"/>
        <w:ind w:firstLine="709"/>
        <w:jc w:val="both"/>
        <w:rPr>
          <w:rFonts w:ascii="Times New Roman" w:hAnsi="Times New Roman" w:cs="Times New Roman"/>
          <w:kern w:val="2"/>
          <w:sz w:val="28"/>
          <w:szCs w:val="28"/>
        </w:rPr>
      </w:pPr>
      <w:r w:rsidRPr="00F63254">
        <w:rPr>
          <w:rFonts w:ascii="Times New Roman" w:hAnsi="Times New Roman" w:cs="Times New Roman"/>
          <w:color w:val="auto"/>
          <w:kern w:val="2"/>
          <w:sz w:val="28"/>
          <w:szCs w:val="28"/>
        </w:rPr>
        <w:t xml:space="preserve">Программа </w:t>
      </w:r>
      <w:r w:rsidRPr="00F63254">
        <w:rPr>
          <w:rFonts w:ascii="Times New Roman" w:hAnsi="Times New Roman" w:cs="Times New Roman"/>
          <w:color w:val="auto"/>
          <w:sz w:val="28"/>
          <w:szCs w:val="28"/>
        </w:rPr>
        <w:t xml:space="preserve">духовно-нравственного развития </w:t>
      </w:r>
      <w:r w:rsidRPr="00F63254">
        <w:rPr>
          <w:rFonts w:ascii="Times New Roman" w:hAnsi="Times New Roman" w:cs="Times New Roman"/>
          <w:color w:val="auto"/>
          <w:kern w:val="2"/>
          <w:sz w:val="28"/>
          <w:szCs w:val="28"/>
        </w:rPr>
        <w:t>должна</w:t>
      </w:r>
      <w:r w:rsidRPr="00F63254">
        <w:rPr>
          <w:rFonts w:ascii="Times New Roman" w:hAnsi="Times New Roman" w:cs="Times New Roman"/>
          <w:kern w:val="2"/>
          <w:sz w:val="28"/>
          <w:szCs w:val="28"/>
        </w:rPr>
        <w:t xml:space="preserve"> включать </w:t>
      </w:r>
      <w:r w:rsidRPr="00F63254">
        <w:rPr>
          <w:rFonts w:ascii="Times New Roman" w:hAnsi="Times New Roman" w:cs="Times New Roman"/>
          <w:color w:val="auto"/>
          <w:kern w:val="2"/>
          <w:sz w:val="28"/>
          <w:szCs w:val="28"/>
        </w:rPr>
        <w:t>описание: цели и задач, основных направлений</w:t>
      </w:r>
      <w:r w:rsidRPr="00F63254">
        <w:rPr>
          <w:rFonts w:ascii="Times New Roman" w:hAnsi="Times New Roman" w:cs="Times New Roman"/>
          <w:kern w:val="2"/>
          <w:sz w:val="28"/>
          <w:szCs w:val="28"/>
        </w:rPr>
        <w:t xml:space="preserve"> работы, перечень планируемых результатов воспитания (социальных компетенций, моделей поведения обучающихся с </w:t>
      </w:r>
      <w:r>
        <w:rPr>
          <w:rFonts w:ascii="Times New Roman" w:hAnsi="Times New Roman" w:cs="Times New Roman"/>
          <w:kern w:val="2"/>
          <w:sz w:val="28"/>
          <w:szCs w:val="28"/>
        </w:rPr>
        <w:t>ЗПР</w:t>
      </w:r>
      <w:r w:rsidRPr="00F63254">
        <w:rPr>
          <w:rFonts w:ascii="Times New Roman" w:hAnsi="Times New Roman" w:cs="Times New Roman"/>
          <w:kern w:val="2"/>
          <w:sz w:val="28"/>
          <w:szCs w:val="28"/>
        </w:rPr>
        <w:t xml:space="preserve">), формы организации работы. </w:t>
      </w:r>
    </w:p>
    <w:p w:rsidR="00AB6A10" w:rsidRPr="00F63254" w:rsidRDefault="00AB6A10" w:rsidP="00AB6A10">
      <w:pPr>
        <w:pStyle w:val="14TexstOSNOVA1012"/>
        <w:spacing w:line="360" w:lineRule="auto"/>
        <w:ind w:firstLine="709"/>
        <w:rPr>
          <w:rFonts w:ascii="Times New Roman" w:hAnsi="Times New Roman" w:cs="Times New Roman"/>
          <w:color w:val="auto"/>
          <w:kern w:val="2"/>
          <w:sz w:val="28"/>
          <w:szCs w:val="28"/>
        </w:rPr>
      </w:pPr>
      <w:r w:rsidRPr="00F63254">
        <w:rPr>
          <w:rFonts w:ascii="Times New Roman" w:hAnsi="Times New Roman" w:cs="Times New Roman"/>
          <w:color w:val="auto"/>
          <w:spacing w:val="2"/>
          <w:sz w:val="28"/>
          <w:szCs w:val="28"/>
        </w:rPr>
        <w:t xml:space="preserve">Программа духовно-нравственного развития самостоятельно разрабатывается </w:t>
      </w:r>
      <w:r>
        <w:rPr>
          <w:rFonts w:ascii="Times New Roman" w:hAnsi="Times New Roman" w:cs="Times New Roman"/>
          <w:color w:val="auto"/>
          <w:spacing w:val="2"/>
          <w:sz w:val="28"/>
          <w:szCs w:val="28"/>
        </w:rPr>
        <w:t>О</w:t>
      </w:r>
      <w:r w:rsidRPr="00D6465D">
        <w:rPr>
          <w:rFonts w:ascii="Times New Roman" w:hAnsi="Times New Roman" w:cs="Times New Roman"/>
          <w:color w:val="auto"/>
          <w:spacing w:val="2"/>
          <w:sz w:val="28"/>
          <w:szCs w:val="28"/>
        </w:rPr>
        <w:t xml:space="preserve">рганизацией на основе </w:t>
      </w:r>
      <w:r w:rsidR="00E80E2B">
        <w:rPr>
          <w:rFonts w:ascii="Times New Roman" w:hAnsi="Times New Roman" w:cs="Times New Roman"/>
          <w:color w:val="auto"/>
          <w:spacing w:val="2"/>
          <w:sz w:val="28"/>
          <w:szCs w:val="28"/>
        </w:rPr>
        <w:t>ПрАООП НОО обучающихся с ЗПР</w:t>
      </w:r>
      <w:r w:rsidR="00E82721">
        <w:rPr>
          <w:rFonts w:ascii="Times New Roman" w:hAnsi="Times New Roman" w:cs="Times New Roman"/>
          <w:sz w:val="28"/>
          <w:szCs w:val="28"/>
        </w:rPr>
        <w:t>, ПрООП НОО</w:t>
      </w:r>
      <w:r w:rsidR="00E82721">
        <w:rPr>
          <w:rStyle w:val="a4"/>
          <w:rFonts w:ascii="Times New Roman" w:hAnsi="Times New Roman" w:cs="Times New Roman"/>
          <w:sz w:val="28"/>
          <w:szCs w:val="28"/>
        </w:rPr>
        <w:footnoteReference w:id="21"/>
      </w:r>
      <w:r w:rsidR="00E82721" w:rsidRPr="00D6465D">
        <w:rPr>
          <w:rFonts w:ascii="Times New Roman" w:hAnsi="Times New Roman" w:cs="Times New Roman"/>
          <w:color w:val="auto"/>
          <w:spacing w:val="2"/>
          <w:sz w:val="28"/>
          <w:szCs w:val="28"/>
        </w:rPr>
        <w:t>,</w:t>
      </w:r>
      <w:r w:rsidR="00E82721" w:rsidRPr="00F63254">
        <w:rPr>
          <w:rFonts w:ascii="Times New Roman" w:hAnsi="Times New Roman" w:cs="Times New Roman"/>
          <w:color w:val="auto"/>
          <w:spacing w:val="2"/>
          <w:sz w:val="28"/>
          <w:szCs w:val="28"/>
        </w:rPr>
        <w:t xml:space="preserve"> разработанной для общеобразовательной школы,</w:t>
      </w:r>
      <w:r w:rsidRPr="00F63254">
        <w:rPr>
          <w:rFonts w:ascii="Times New Roman" w:hAnsi="Times New Roman" w:cs="Times New Roman"/>
          <w:color w:val="auto"/>
          <w:spacing w:val="2"/>
          <w:sz w:val="28"/>
          <w:szCs w:val="28"/>
        </w:rPr>
        <w:t xml:space="preserve"> с учетом специфики образовательных потребностей </w:t>
      </w:r>
      <w:r w:rsidRPr="00F63254">
        <w:rPr>
          <w:rFonts w:ascii="Times New Roman" w:hAnsi="Times New Roman" w:cs="Times New Roman"/>
          <w:color w:val="auto"/>
          <w:sz w:val="28"/>
          <w:szCs w:val="28"/>
        </w:rPr>
        <w:t xml:space="preserve">обучающихся с </w:t>
      </w:r>
      <w:r>
        <w:rPr>
          <w:rFonts w:ascii="Times New Roman" w:hAnsi="Times New Roman" w:cs="Times New Roman"/>
          <w:color w:val="auto"/>
          <w:sz w:val="28"/>
          <w:szCs w:val="28"/>
        </w:rPr>
        <w:t>ЗПР</w:t>
      </w:r>
      <w:r w:rsidRPr="00F63254">
        <w:rPr>
          <w:rFonts w:ascii="Times New Roman" w:hAnsi="Times New Roman" w:cs="Times New Roman"/>
          <w:color w:val="auto"/>
          <w:sz w:val="28"/>
          <w:szCs w:val="28"/>
        </w:rPr>
        <w:t>.</w:t>
      </w:r>
    </w:p>
    <w:p w:rsidR="00F5026A" w:rsidRPr="00F63254" w:rsidRDefault="00B704C1" w:rsidP="00B704C1">
      <w:pPr>
        <w:pStyle w:val="14TexstOSNOVA1012"/>
        <w:spacing w:before="120" w:after="120" w:line="240" w:lineRule="auto"/>
        <w:ind w:firstLine="0"/>
        <w:jc w:val="center"/>
        <w:outlineLvl w:val="2"/>
        <w:rPr>
          <w:rFonts w:ascii="Times New Roman" w:hAnsi="Times New Roman" w:cs="Times New Roman"/>
          <w:sz w:val="28"/>
          <w:szCs w:val="28"/>
        </w:rPr>
      </w:pPr>
      <w:bookmarkStart w:id="24" w:name="_Toc415833132"/>
      <w:r>
        <w:rPr>
          <w:rFonts w:ascii="Times New Roman" w:hAnsi="Times New Roman" w:cs="Times New Roman"/>
          <w:b/>
          <w:sz w:val="28"/>
          <w:szCs w:val="28"/>
        </w:rPr>
        <w:lastRenderedPageBreak/>
        <w:t>3</w:t>
      </w:r>
      <w:r w:rsidR="00F5026A" w:rsidRPr="00F63254">
        <w:rPr>
          <w:rFonts w:ascii="Times New Roman" w:hAnsi="Times New Roman" w:cs="Times New Roman"/>
          <w:b/>
          <w:sz w:val="28"/>
          <w:szCs w:val="28"/>
        </w:rPr>
        <w:t>.</w:t>
      </w:r>
      <w:r w:rsidR="00F5026A">
        <w:rPr>
          <w:rFonts w:ascii="Times New Roman" w:hAnsi="Times New Roman" w:cs="Times New Roman"/>
          <w:b/>
          <w:sz w:val="28"/>
          <w:szCs w:val="28"/>
        </w:rPr>
        <w:t>2</w:t>
      </w:r>
      <w:r w:rsidR="00F5026A" w:rsidRPr="00F63254">
        <w:rPr>
          <w:rFonts w:ascii="Times New Roman" w:hAnsi="Times New Roman" w:cs="Times New Roman"/>
          <w:b/>
          <w:sz w:val="28"/>
          <w:szCs w:val="28"/>
        </w:rPr>
        <w:t>.</w:t>
      </w:r>
      <w:r w:rsidR="00F5026A">
        <w:rPr>
          <w:rFonts w:ascii="Times New Roman" w:hAnsi="Times New Roman" w:cs="Times New Roman"/>
          <w:b/>
          <w:sz w:val="28"/>
          <w:szCs w:val="28"/>
        </w:rPr>
        <w:t>4</w:t>
      </w:r>
      <w:r w:rsidR="00F5026A" w:rsidRPr="00F63254">
        <w:rPr>
          <w:rFonts w:ascii="Times New Roman" w:hAnsi="Times New Roman" w:cs="Times New Roman"/>
          <w:b/>
          <w:sz w:val="28"/>
          <w:szCs w:val="28"/>
        </w:rPr>
        <w:t>.</w:t>
      </w:r>
      <w:r w:rsidR="00F5026A" w:rsidRPr="00F63254">
        <w:rPr>
          <w:rFonts w:cs="Times New Roman"/>
          <w:b/>
          <w:sz w:val="28"/>
          <w:szCs w:val="28"/>
        </w:rPr>
        <w:t xml:space="preserve"> </w:t>
      </w:r>
      <w:r w:rsidR="00F5026A" w:rsidRPr="00F63254">
        <w:rPr>
          <w:rFonts w:ascii="Times New Roman" w:hAnsi="Times New Roman" w:cs="Times New Roman"/>
          <w:b/>
          <w:sz w:val="28"/>
          <w:szCs w:val="28"/>
        </w:rPr>
        <w:t xml:space="preserve">Программа формирования экологической культуры, здорового </w:t>
      </w:r>
      <w:r w:rsidR="00F5026A" w:rsidRPr="00F63254">
        <w:rPr>
          <w:rFonts w:ascii="Times New Roman" w:hAnsi="Times New Roman" w:cs="Times New Roman"/>
          <w:b/>
          <w:sz w:val="28"/>
          <w:szCs w:val="28"/>
        </w:rPr>
        <w:br/>
        <w:t>и безопасного образа жизни</w:t>
      </w:r>
      <w:bookmarkEnd w:id="24"/>
    </w:p>
    <w:p w:rsidR="00047416" w:rsidRPr="00311148" w:rsidRDefault="00047416" w:rsidP="004F7B55">
      <w:pPr>
        <w:pStyle w:val="ad"/>
        <w:spacing w:after="0" w:line="360" w:lineRule="auto"/>
        <w:ind w:firstLine="709"/>
        <w:jc w:val="both"/>
        <w:rPr>
          <w:rFonts w:ascii="Times New Roman" w:hAnsi="Times New Roman"/>
          <w:sz w:val="28"/>
          <w:szCs w:val="28"/>
        </w:rPr>
      </w:pPr>
      <w:r w:rsidRPr="00311148">
        <w:rPr>
          <w:rFonts w:ascii="Times New Roman" w:hAnsi="Times New Roman"/>
          <w:sz w:val="28"/>
          <w:szCs w:val="28"/>
        </w:rPr>
        <w:t xml:space="preserve">Программа формирования экологической культуры, здорового и безопасного образа жизни в соответствии с определением </w:t>
      </w:r>
      <w:r w:rsidR="004E4357">
        <w:rPr>
          <w:rFonts w:ascii="Times New Roman" w:hAnsi="Times New Roman"/>
          <w:sz w:val="28"/>
          <w:szCs w:val="28"/>
        </w:rPr>
        <w:t>ФГОС НОО обучающихся с ОВЗ</w:t>
      </w:r>
      <w:r w:rsidRPr="00311148">
        <w:rPr>
          <w:rFonts w:ascii="Times New Roman" w:hAnsi="Times New Roman"/>
          <w:sz w:val="28"/>
          <w:szCs w:val="28"/>
        </w:rPr>
        <w:t xml:space="preserve"> — комплексная программа формирования у обучающихся </w:t>
      </w:r>
      <w:r>
        <w:rPr>
          <w:rFonts w:ascii="Times New Roman" w:hAnsi="Times New Roman"/>
          <w:sz w:val="28"/>
          <w:szCs w:val="28"/>
        </w:rPr>
        <w:t xml:space="preserve">с ЗПР </w:t>
      </w:r>
      <w:r w:rsidRPr="00311148">
        <w:rPr>
          <w:rFonts w:ascii="Times New Roman" w:hAnsi="Times New Roman"/>
          <w:sz w:val="28"/>
          <w:szCs w:val="28"/>
        </w:rPr>
        <w:t>знаний, установок, личностных ориентиров 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ребёнка.</w:t>
      </w:r>
    </w:p>
    <w:p w:rsidR="00047416" w:rsidRDefault="00047416" w:rsidP="002479A0">
      <w:pPr>
        <w:widowControl w:val="0"/>
        <w:tabs>
          <w:tab w:val="left" w:pos="6379"/>
        </w:tabs>
        <w:overflowPunct w:val="0"/>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Программа формирования экологической культуры разрабатывается </w:t>
      </w:r>
      <w:r w:rsidRPr="00F63254">
        <w:rPr>
          <w:rFonts w:ascii="Times New Roman" w:hAnsi="Times New Roman" w:cs="Times New Roman"/>
          <w:color w:val="000000"/>
          <w:spacing w:val="-4"/>
          <w:sz w:val="28"/>
          <w:szCs w:val="28"/>
        </w:rPr>
        <w:t>на основе системно-деятельностного и культурно-исторического подходов,</w:t>
      </w:r>
      <w:r w:rsidRPr="00F63254">
        <w:rPr>
          <w:rFonts w:ascii="Times New Roman" w:hAnsi="Times New Roman" w:cs="Times New Roman"/>
          <w:sz w:val="28"/>
          <w:szCs w:val="28"/>
        </w:rPr>
        <w:t xml:space="preserve"> с учётом этнических, социально-экономических, природно-территориальных и иных особенностей региона, запросов семей и других субъектов образовательного процесса и подразумевает конкретизацию задач, содержания, условий, планируемых результатов, а также форм ее реализации, взаимодействия с семьёй, учреждениями дополнительного образования и другими общественными организациями.   </w:t>
      </w:r>
    </w:p>
    <w:p w:rsidR="00047416" w:rsidRDefault="00047416" w:rsidP="00047416">
      <w:pPr>
        <w:pStyle w:val="14TexstOSNOVA1012"/>
        <w:spacing w:line="360" w:lineRule="auto"/>
        <w:ind w:firstLine="709"/>
        <w:rPr>
          <w:rFonts w:ascii="Times New Roman" w:hAnsi="Times New Roman"/>
          <w:spacing w:val="-4"/>
          <w:sz w:val="28"/>
          <w:szCs w:val="28"/>
        </w:rPr>
      </w:pPr>
      <w:r w:rsidRPr="00F63254">
        <w:rPr>
          <w:rFonts w:ascii="Times New Roman" w:hAnsi="Times New Roman"/>
          <w:spacing w:val="-4"/>
          <w:sz w:val="28"/>
          <w:szCs w:val="28"/>
        </w:rPr>
        <w:t>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w:t>
      </w:r>
      <w:r>
        <w:rPr>
          <w:rFonts w:ascii="Times New Roman" w:hAnsi="Times New Roman"/>
          <w:spacing w:val="-4"/>
          <w:sz w:val="28"/>
          <w:szCs w:val="28"/>
        </w:rPr>
        <w:t xml:space="preserve"> НОО обучающихся с ЗПР</w:t>
      </w:r>
      <w:r w:rsidRPr="00F63254">
        <w:rPr>
          <w:rFonts w:ascii="Times New Roman" w:hAnsi="Times New Roman"/>
          <w:spacing w:val="-4"/>
          <w:sz w:val="28"/>
          <w:szCs w:val="28"/>
        </w:rPr>
        <w:t xml:space="preserve">: </w:t>
      </w:r>
      <w:r w:rsidR="00D445C2" w:rsidRPr="00FF366B">
        <w:rPr>
          <w:rFonts w:ascii="Times New Roman" w:hAnsi="Times New Roman" w:cs="Times New Roman"/>
          <w:sz w:val="28"/>
          <w:szCs w:val="28"/>
        </w:rPr>
        <w:t xml:space="preserve">формирование представлений о мире </w:t>
      </w:r>
      <w:r w:rsidRPr="00F63254">
        <w:rPr>
          <w:rFonts w:ascii="Times New Roman" w:hAnsi="Times New Roman"/>
          <w:spacing w:val="-4"/>
          <w:sz w:val="28"/>
          <w:szCs w:val="28"/>
        </w:rPr>
        <w:t>в его органичном единстве и разнообразии природы, народов, культур и религий</w:t>
      </w:r>
      <w:r w:rsidR="00D445C2">
        <w:rPr>
          <w:rFonts w:ascii="Times New Roman" w:hAnsi="Times New Roman"/>
          <w:spacing w:val="-4"/>
          <w:sz w:val="28"/>
          <w:szCs w:val="28"/>
        </w:rPr>
        <w:t>;</w:t>
      </w:r>
      <w:r w:rsidRPr="00F63254">
        <w:rPr>
          <w:rFonts w:ascii="Times New Roman" w:hAnsi="Times New Roman"/>
          <w:spacing w:val="-4"/>
          <w:sz w:val="28"/>
          <w:szCs w:val="28"/>
        </w:rPr>
        <w:t xml:space="preserve"> овладение начальными навыками адаптации </w:t>
      </w:r>
      <w:r w:rsidR="00D445C2" w:rsidRPr="00FF366B">
        <w:rPr>
          <w:rFonts w:ascii="Times New Roman" w:hAnsi="Times New Roman" w:cs="Times New Roman"/>
          <w:sz w:val="28"/>
          <w:szCs w:val="28"/>
        </w:rPr>
        <w:t>в окружающем мире</w:t>
      </w:r>
      <w:r w:rsidRPr="00F63254">
        <w:rPr>
          <w:rFonts w:ascii="Times New Roman" w:hAnsi="Times New Roman"/>
          <w:spacing w:val="-4"/>
          <w:sz w:val="28"/>
          <w:szCs w:val="28"/>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80E2B" w:rsidRDefault="00E80E2B" w:rsidP="00E80E2B">
      <w:pPr>
        <w:pStyle w:val="ad"/>
        <w:spacing w:after="0" w:line="360" w:lineRule="auto"/>
        <w:ind w:firstLine="709"/>
        <w:jc w:val="both"/>
        <w:rPr>
          <w:rFonts w:ascii="Times New Roman" w:hAnsi="Times New Roman"/>
          <w:sz w:val="28"/>
          <w:szCs w:val="28"/>
        </w:rPr>
      </w:pPr>
      <w:r w:rsidRPr="00FF366B">
        <w:rPr>
          <w:rFonts w:ascii="Times New Roman" w:hAnsi="Times New Roman"/>
          <w:kern w:val="36"/>
          <w:sz w:val="28"/>
          <w:szCs w:val="28"/>
        </w:rPr>
        <w:t>Программа построена на основе общенациональных ценностей российского общества, таких, как гражданственность, здоровье, природа, экологическая культура, безопасность человека и государства.</w:t>
      </w:r>
      <w:r w:rsidRPr="00FF366B">
        <w:rPr>
          <w:rFonts w:ascii="Times New Roman" w:hAnsi="Times New Roman"/>
          <w:sz w:val="28"/>
          <w:szCs w:val="28"/>
        </w:rPr>
        <w:t xml:space="preserve"> Она направлена на развитие мотивации и готовности обучающихся с </w:t>
      </w:r>
      <w:r>
        <w:rPr>
          <w:rFonts w:ascii="Times New Roman" w:hAnsi="Times New Roman"/>
          <w:sz w:val="28"/>
          <w:szCs w:val="28"/>
        </w:rPr>
        <w:t>ЗПР</w:t>
      </w:r>
      <w:r w:rsidRPr="00FF366B">
        <w:rPr>
          <w:rFonts w:ascii="Times New Roman" w:hAnsi="Times New Roman"/>
          <w:color w:val="auto"/>
          <w:sz w:val="28"/>
          <w:szCs w:val="28"/>
        </w:rPr>
        <w:t xml:space="preserve"> </w:t>
      </w:r>
      <w:r w:rsidRPr="00FF366B">
        <w:rPr>
          <w:rFonts w:ascii="Times New Roman" w:hAnsi="Times New Roman"/>
          <w:sz w:val="28"/>
          <w:szCs w:val="28"/>
        </w:rPr>
        <w:t xml:space="preserve">действовать предусмотрительно, придерживаться здорового и экологически безопасного </w:t>
      </w:r>
      <w:r w:rsidRPr="00FF366B">
        <w:rPr>
          <w:rFonts w:ascii="Times New Roman" w:hAnsi="Times New Roman"/>
          <w:sz w:val="28"/>
          <w:szCs w:val="28"/>
        </w:rPr>
        <w:lastRenderedPageBreak/>
        <w:t>образа жизни, ценить природу как источник духовного развития, информации, красоты, здоровья, материального благополучия.</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Программа формирования экологи</w:t>
      </w:r>
      <w:r>
        <w:rPr>
          <w:rFonts w:ascii="Times New Roman" w:eastAsia="Times New Roman" w:hAnsi="Times New Roman" w:cs="Times New Roman"/>
          <w:color w:val="auto"/>
          <w:kern w:val="0"/>
          <w:sz w:val="28"/>
          <w:szCs w:val="28"/>
          <w:lang w:eastAsia="ru-RU"/>
        </w:rPr>
        <w:t>ческой культуры, здорового</w:t>
      </w:r>
      <w:r w:rsidRPr="00675CC7">
        <w:rPr>
          <w:rFonts w:ascii="Times New Roman" w:eastAsia="Times New Roman" w:hAnsi="Times New Roman" w:cs="Times New Roman"/>
          <w:color w:val="auto"/>
          <w:kern w:val="0"/>
          <w:sz w:val="28"/>
          <w:szCs w:val="28"/>
          <w:lang w:eastAsia="ru-RU"/>
        </w:rPr>
        <w:t xml:space="preserve"> и безопасного образа жизни на ступени начального общег</w:t>
      </w:r>
      <w:r>
        <w:rPr>
          <w:rFonts w:ascii="Times New Roman" w:eastAsia="Times New Roman" w:hAnsi="Times New Roman" w:cs="Times New Roman"/>
          <w:color w:val="auto"/>
          <w:kern w:val="0"/>
          <w:sz w:val="28"/>
          <w:szCs w:val="28"/>
          <w:lang w:eastAsia="ru-RU"/>
        </w:rPr>
        <w:t xml:space="preserve">о образования </w:t>
      </w:r>
      <w:r w:rsidRPr="00675CC7">
        <w:rPr>
          <w:rFonts w:ascii="Times New Roman" w:eastAsia="Times New Roman" w:hAnsi="Times New Roman" w:cs="Times New Roman"/>
          <w:color w:val="auto"/>
          <w:kern w:val="0"/>
          <w:sz w:val="28"/>
          <w:szCs w:val="28"/>
          <w:lang w:eastAsia="ru-RU"/>
        </w:rPr>
        <w:t xml:space="preserve">формируется с учётом </w:t>
      </w:r>
      <w:r w:rsidRPr="00675CC7">
        <w:rPr>
          <w:rFonts w:ascii="Times New Roman" w:eastAsia="Times New Roman" w:hAnsi="Times New Roman" w:cs="Times New Roman"/>
          <w:bCs/>
          <w:color w:val="auto"/>
          <w:kern w:val="0"/>
          <w:sz w:val="28"/>
          <w:szCs w:val="28"/>
          <w:lang w:eastAsia="ru-RU"/>
        </w:rPr>
        <w:t>факторов, оказывающих существенное влияние на состояние здоровья обучающихся</w:t>
      </w:r>
      <w:r w:rsidRPr="00675CC7">
        <w:rPr>
          <w:rFonts w:ascii="Times New Roman" w:eastAsia="Times New Roman" w:hAnsi="Times New Roman" w:cs="Times New Roman"/>
          <w:color w:val="auto"/>
          <w:kern w:val="0"/>
          <w:sz w:val="28"/>
          <w:szCs w:val="28"/>
          <w:lang w:eastAsia="ru-RU"/>
        </w:rPr>
        <w:t xml:space="preserve">: </w:t>
      </w:r>
    </w:p>
    <w:p w:rsidR="00F26F28"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неблагоприятные социальные, экономические и экологические условия; </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факторы риска, имеющие место в образовательны</w:t>
      </w:r>
      <w:r>
        <w:rPr>
          <w:rFonts w:ascii="Times New Roman" w:eastAsia="Times New Roman" w:hAnsi="Times New Roman" w:cs="Times New Roman"/>
          <w:color w:val="auto"/>
          <w:kern w:val="0"/>
          <w:sz w:val="28"/>
          <w:szCs w:val="28"/>
          <w:lang w:eastAsia="ru-RU"/>
        </w:rPr>
        <w:t>х организациях</w:t>
      </w:r>
      <w:r w:rsidRPr="00675CC7">
        <w:rPr>
          <w:rFonts w:ascii="Times New Roman" w:eastAsia="Times New Roman" w:hAnsi="Times New Roman" w:cs="Times New Roman"/>
          <w:color w:val="auto"/>
          <w:kern w:val="0"/>
          <w:sz w:val="28"/>
          <w:szCs w:val="28"/>
          <w:lang w:eastAsia="ru-RU"/>
        </w:rPr>
        <w:t xml:space="preserve">, которые приводят к ухудшению здоровья обучающихся; </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чувствительность к различным воздействиям при одновременной инертности реакции на них, обусловливающей временной разрыв между воздействием и результатом, между начальным и существенным проявлением неблагополучных сдвигов в здоровье обучающихся; </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xml:space="preserve">- формируемые в младшем школьном возрасте правила поведения, привычки; </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особенности отношения обучающихся младшего школьного возраста к своему здоровью, ч</w:t>
      </w:r>
      <w:r>
        <w:rPr>
          <w:rFonts w:ascii="Times New Roman" w:eastAsia="Times New Roman" w:hAnsi="Times New Roman" w:cs="Times New Roman"/>
          <w:color w:val="auto"/>
          <w:kern w:val="0"/>
          <w:sz w:val="28"/>
          <w:szCs w:val="28"/>
          <w:lang w:eastAsia="ru-RU"/>
        </w:rPr>
        <w:t>то связано с отсутствием у обучающихся</w:t>
      </w:r>
      <w:r w:rsidRPr="00675CC7">
        <w:rPr>
          <w:rFonts w:ascii="Times New Roman" w:eastAsia="Times New Roman" w:hAnsi="Times New Roman" w:cs="Times New Roman"/>
          <w:color w:val="auto"/>
          <w:kern w:val="0"/>
          <w:sz w:val="28"/>
          <w:szCs w:val="28"/>
          <w:lang w:eastAsia="ru-RU"/>
        </w:rPr>
        <w:t xml:space="preserve"> опыта «н</w:t>
      </w:r>
      <w:r>
        <w:rPr>
          <w:rFonts w:ascii="Times New Roman" w:eastAsia="Times New Roman" w:hAnsi="Times New Roman" w:cs="Times New Roman"/>
          <w:color w:val="auto"/>
          <w:kern w:val="0"/>
          <w:sz w:val="28"/>
          <w:szCs w:val="28"/>
          <w:lang w:eastAsia="ru-RU"/>
        </w:rPr>
        <w:t>ездоровья» (за исключением обучающихся</w:t>
      </w:r>
      <w:r w:rsidRPr="00675CC7">
        <w:rPr>
          <w:rFonts w:ascii="Times New Roman" w:eastAsia="Times New Roman" w:hAnsi="Times New Roman" w:cs="Times New Roman"/>
          <w:color w:val="auto"/>
          <w:kern w:val="0"/>
          <w:sz w:val="28"/>
          <w:szCs w:val="28"/>
          <w:lang w:eastAsia="ru-RU"/>
        </w:rPr>
        <w:t xml:space="preserve"> с серьёзными хроническими забол</w:t>
      </w:r>
      <w:r>
        <w:rPr>
          <w:rFonts w:ascii="Times New Roman" w:eastAsia="Times New Roman" w:hAnsi="Times New Roman" w:cs="Times New Roman"/>
          <w:color w:val="auto"/>
          <w:kern w:val="0"/>
          <w:sz w:val="28"/>
          <w:szCs w:val="28"/>
          <w:lang w:eastAsia="ru-RU"/>
        </w:rPr>
        <w:t>еваниями) и восприятием обучающимся</w:t>
      </w:r>
      <w:r w:rsidRPr="00675CC7">
        <w:rPr>
          <w:rFonts w:ascii="Times New Roman" w:eastAsia="Times New Roman" w:hAnsi="Times New Roman" w:cs="Times New Roman"/>
          <w:color w:val="auto"/>
          <w:kern w:val="0"/>
          <w:sz w:val="28"/>
          <w:szCs w:val="28"/>
          <w:lang w:eastAsia="ru-RU"/>
        </w:rPr>
        <w:t xml:space="preserve"> состояния болезни главным образом как ограничения свободы;</w:t>
      </w:r>
    </w:p>
    <w:p w:rsidR="00F26F28" w:rsidRPr="00675CC7" w:rsidRDefault="00F26F28" w:rsidP="00F26F28">
      <w:pPr>
        <w:suppressAutoHyphens w:val="0"/>
        <w:spacing w:after="0" w:line="360" w:lineRule="auto"/>
        <w:ind w:firstLine="709"/>
        <w:jc w:val="both"/>
        <w:rPr>
          <w:rFonts w:ascii="Times New Roman" w:eastAsia="Times New Roman" w:hAnsi="Times New Roman" w:cs="Times New Roman"/>
          <w:color w:val="auto"/>
          <w:kern w:val="0"/>
          <w:sz w:val="28"/>
          <w:szCs w:val="28"/>
          <w:lang w:eastAsia="ru-RU"/>
        </w:rPr>
      </w:pPr>
      <w:r w:rsidRPr="00675CC7">
        <w:rPr>
          <w:rFonts w:ascii="Times New Roman" w:eastAsia="Times New Roman" w:hAnsi="Times New Roman" w:cs="Times New Roman"/>
          <w:color w:val="auto"/>
          <w:kern w:val="0"/>
          <w:sz w:val="28"/>
          <w:szCs w:val="28"/>
          <w:lang w:eastAsia="ru-RU"/>
        </w:rPr>
        <w:t>- неспособность прогнозировать последствия своего отношения к здоровью.</w:t>
      </w:r>
    </w:p>
    <w:p w:rsidR="009D4048" w:rsidRPr="00FF366B" w:rsidRDefault="009D4048" w:rsidP="009D4048">
      <w:pPr>
        <w:pStyle w:val="ad"/>
        <w:spacing w:after="0" w:line="360" w:lineRule="auto"/>
        <w:ind w:firstLine="709"/>
        <w:jc w:val="both"/>
        <w:rPr>
          <w:rFonts w:ascii="Times New Roman" w:hAnsi="Times New Roman"/>
          <w:sz w:val="28"/>
          <w:szCs w:val="28"/>
        </w:rPr>
      </w:pPr>
      <w:r w:rsidRPr="00FF366B">
        <w:rPr>
          <w:rFonts w:ascii="Times New Roman" w:hAnsi="Times New Roman"/>
          <w:sz w:val="28"/>
          <w:szCs w:val="28"/>
        </w:rPr>
        <w:t>При выборе стратегии реализации настоящей программы необходимо исходить из того, что формирование культуры здорового и безопасного образа жизни — необходимый и обязательный компонент здоровьесберегающей работы общеобразовательной организации, 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rsidR="00047416" w:rsidRPr="00F63254" w:rsidRDefault="00047416" w:rsidP="00047416">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Программа формирования экологической культуры, здорового и безопасного образа жизни должна обеспечивать: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lastRenderedPageBreak/>
        <w:t xml:space="preserve">формирование представлений об основах экологической культуры на примере экологически сообразного поведения в быту и в природе, безопасного для человека и окружающей среды;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пробуждение в детях желания заботиться о своем здоровье (формирование заинтересованного отношения к собственному здоровью) путем соблюдения правил здорового образа жизни и организации здоровьесберегающего характера учебной деятельности и общения; </w:t>
      </w:r>
    </w:p>
    <w:p w:rsidR="00047416"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познавательного интереса и бережного отношения к природе;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установок на использование здорового питания;</w:t>
      </w:r>
    </w:p>
    <w:p w:rsidR="00047416"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использование оптимальных двигательных режимов для обучающихся с </w:t>
      </w:r>
      <w:r>
        <w:rPr>
          <w:rFonts w:ascii="Times New Roman" w:hAnsi="Times New Roman" w:cs="Times New Roman"/>
          <w:color w:val="auto"/>
          <w:sz w:val="28"/>
          <w:szCs w:val="28"/>
        </w:rPr>
        <w:t xml:space="preserve">ЗПР с </w:t>
      </w:r>
      <w:r w:rsidRPr="00F63254">
        <w:rPr>
          <w:rFonts w:ascii="Times New Roman" w:hAnsi="Times New Roman" w:cs="Times New Roman"/>
          <w:color w:val="auto"/>
          <w:sz w:val="28"/>
          <w:szCs w:val="28"/>
        </w:rPr>
        <w:t xml:space="preserve">учетом их возрастных, психофизических особенностей, развитие потребности в занятиях физической культурой и спортом;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соблюдение здоровьесозидающих режимов дня;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негативного отношения к факторам риска здоровью обучающихся;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становление умений противостояния вовлечению в табакокурение, употребление алкоголя, наркотических и сильнодействующих веществ;</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формирование у обучающегося потребности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свое здоровье на основе использования навыков личной гигиены; </w:t>
      </w:r>
    </w:p>
    <w:p w:rsidR="00047416" w:rsidRPr="00F63254" w:rsidRDefault="00047416" w:rsidP="00047416">
      <w:pPr>
        <w:tabs>
          <w:tab w:val="num" w:pos="720"/>
          <w:tab w:val="left" w:pos="10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047416" w:rsidRPr="00F63254" w:rsidRDefault="00047416" w:rsidP="0004741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sz w:val="28"/>
          <w:szCs w:val="28"/>
        </w:rPr>
        <w:t>Программа формирования экологической культуры, здорового и безопасного образа жизни обучающихся с ЗПР реализуется по следующим направлениям</w:t>
      </w:r>
      <w:r w:rsidRPr="00F63254">
        <w:rPr>
          <w:rFonts w:ascii="Times New Roman" w:hAnsi="Times New Roman" w:cs="Times New Roman"/>
          <w:sz w:val="28"/>
          <w:szCs w:val="28"/>
        </w:rPr>
        <w:t>:</w:t>
      </w:r>
    </w:p>
    <w:p w:rsidR="00047416" w:rsidRPr="00F63254" w:rsidRDefault="00047416" w:rsidP="00047416">
      <w:pPr>
        <w:spacing w:after="0" w:line="360" w:lineRule="auto"/>
        <w:ind w:firstLine="709"/>
        <w:contextualSpacing/>
        <w:jc w:val="both"/>
        <w:rPr>
          <w:rFonts w:ascii="Times New Roman" w:hAnsi="Times New Roman" w:cs="Times New Roman"/>
          <w:sz w:val="28"/>
          <w:szCs w:val="28"/>
        </w:rPr>
      </w:pPr>
      <w:r w:rsidRPr="00F63254">
        <w:rPr>
          <w:rFonts w:ascii="Times New Roman" w:hAnsi="Times New Roman" w:cs="Times New Roman"/>
          <w:bCs/>
          <w:sz w:val="28"/>
          <w:szCs w:val="28"/>
        </w:rPr>
        <w:t xml:space="preserve">1. Создание здоровьесберегающей инфраструктуры образовательной организации с целью реализации необходимых условий для сбережения здоровья обучающихся с ЗПР. </w:t>
      </w:r>
    </w:p>
    <w:p w:rsidR="00047416" w:rsidRPr="00F63254" w:rsidRDefault="00047416" w:rsidP="00047416">
      <w:pPr>
        <w:spacing w:after="0" w:line="360" w:lineRule="auto"/>
        <w:ind w:firstLine="709"/>
        <w:contextualSpacing/>
        <w:jc w:val="both"/>
        <w:rPr>
          <w:rFonts w:ascii="Times New Roman" w:hAnsi="Times New Roman" w:cs="Times New Roman"/>
          <w:bCs/>
          <w:sz w:val="28"/>
          <w:szCs w:val="28"/>
        </w:rPr>
      </w:pPr>
      <w:r w:rsidRPr="00F63254">
        <w:rPr>
          <w:rFonts w:ascii="Times New Roman" w:hAnsi="Times New Roman" w:cs="Times New Roman"/>
          <w:bCs/>
          <w:sz w:val="28"/>
          <w:szCs w:val="28"/>
        </w:rPr>
        <w:lastRenderedPageBreak/>
        <w:t>2. Формирование культуры здорового и безопасного образа жизни средствами урочной деятельности при использовании программного материала, формирующего у обучающихся с ЗПР установку</w:t>
      </w:r>
      <w:r w:rsidRPr="00F63254">
        <w:rPr>
          <w:rFonts w:ascii="Times New Roman" w:eastAsia="Calibri" w:hAnsi="Times New Roman" w:cs="Times New Roman"/>
          <w:sz w:val="28"/>
          <w:szCs w:val="28"/>
        </w:rPr>
        <w:t xml:space="preserve"> на безопасный, здоровый образ жизни, предусматривающего обсуждение проблем, связанных с безопасностью жизни, укреплением собственного физического, нравственного и  духовного здоровья, активным отдыхом.</w:t>
      </w:r>
    </w:p>
    <w:p w:rsidR="00047416" w:rsidRPr="00F63254" w:rsidRDefault="00047416" w:rsidP="00047416">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sz w:val="28"/>
          <w:szCs w:val="28"/>
        </w:rPr>
        <w:t xml:space="preserve">3. Организация физкультурно-оздоровительной работы, </w:t>
      </w:r>
      <w:r w:rsidRPr="00F63254">
        <w:rPr>
          <w:rFonts w:ascii="Times New Roman" w:hAnsi="Times New Roman" w:cs="Times New Roman"/>
          <w:sz w:val="28"/>
          <w:szCs w:val="28"/>
        </w:rPr>
        <w:t>направленной на обеспечение рациональной организации двигательного режима, нормального физического развития и двигательной подготовленности обучающихся с ЗПР, повышение адаптивных возможностей организма, сохранение и укрепление здоровья обучающихся и формирование культуры здоровья в различных формах (на уроках физкультуры, в секциях, при проведении динамических пауз на уроках, при проведении дней здоровья, соревнований, олимпиад, походов и т. п.).</w:t>
      </w:r>
    </w:p>
    <w:p w:rsidR="00047416" w:rsidRPr="00F63254" w:rsidRDefault="00047416" w:rsidP="00047416">
      <w:pPr>
        <w:spacing w:after="0" w:line="360" w:lineRule="auto"/>
        <w:ind w:firstLine="709"/>
        <w:jc w:val="both"/>
        <w:rPr>
          <w:rFonts w:ascii="Times New Roman" w:eastAsia="Calibri" w:hAnsi="Times New Roman" w:cs="Times New Roman"/>
          <w:color w:val="000000"/>
          <w:sz w:val="28"/>
          <w:szCs w:val="28"/>
        </w:rPr>
      </w:pPr>
      <w:r w:rsidRPr="00F63254">
        <w:rPr>
          <w:rFonts w:ascii="Times New Roman" w:eastAsia="Calibri" w:hAnsi="Times New Roman" w:cs="Times New Roman"/>
          <w:color w:val="000000"/>
          <w:sz w:val="28"/>
          <w:szCs w:val="28"/>
        </w:rPr>
        <w:t>4. Формирование экологической культуры в процессе усвоения элементарных представлений об экокультурных ценностях, о традициях этического отношения к природе, нормах экологической этики, об экологически грамотном взаимодействии человека с природой в ходе экскурсий, прогулок, туристических походов и путешествий по родному краю; приобретения первоначального опыта участия в природоохранной деятельности (в школе и на пришкольном участке, в ходе экологических акций и т.д.); совместной экологической деятельности родителей (законных представителей), обучающихся и педагогов образовательной организации, обеспечивающей расширение опыта общения с природой.</w:t>
      </w:r>
    </w:p>
    <w:p w:rsidR="00047416" w:rsidRPr="00F63254" w:rsidRDefault="00047416" w:rsidP="00047416">
      <w:pPr>
        <w:spacing w:after="0" w:line="360" w:lineRule="auto"/>
        <w:ind w:firstLine="709"/>
        <w:jc w:val="both"/>
        <w:rPr>
          <w:rFonts w:ascii="Times New Roman" w:eastAsia="Calibri" w:hAnsi="Times New Roman" w:cs="Times New Roman"/>
          <w:color w:val="000000"/>
          <w:sz w:val="28"/>
          <w:szCs w:val="28"/>
        </w:rPr>
      </w:pPr>
      <w:r w:rsidRPr="00F63254">
        <w:rPr>
          <w:rFonts w:ascii="Times New Roman" w:eastAsia="Calibri" w:hAnsi="Times New Roman" w:cs="Times New Roman"/>
          <w:color w:val="000000"/>
          <w:sz w:val="28"/>
          <w:szCs w:val="28"/>
        </w:rPr>
        <w:t xml:space="preserve">5. Просветительская работа с родителями (законными представителями) по вопросам охраны и укрепления здоровья обучающихся направлена на повышение уровня их знаний в форме проведения родительского лектория, привлечения родителей (законных представителей) к совместной работе по проведению оздоровительных мероприятий и спортивных соревнований, ведения Дневников здоровья с обучающимися с ЗПР, прошедшими </w:t>
      </w:r>
      <w:r w:rsidRPr="00F63254">
        <w:rPr>
          <w:rFonts w:ascii="Times New Roman" w:eastAsia="Calibri" w:hAnsi="Times New Roman" w:cs="Times New Roman"/>
          <w:color w:val="000000"/>
          <w:sz w:val="28"/>
          <w:szCs w:val="28"/>
        </w:rPr>
        <w:lastRenderedPageBreak/>
        <w:t>саногенетический мониторинг и получивших рекомендации по коррекции различных параметров здоровья.</w:t>
      </w:r>
    </w:p>
    <w:p w:rsidR="009D4048" w:rsidRDefault="009D4048" w:rsidP="00047416">
      <w:pPr>
        <w:tabs>
          <w:tab w:val="left" w:pos="-1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C10C0A">
        <w:rPr>
          <w:rFonts w:ascii="Times New Roman" w:hAnsi="Times New Roman"/>
          <w:sz w:val="28"/>
          <w:szCs w:val="28"/>
        </w:rPr>
        <w:t xml:space="preserve">Наиболее эффективным путём формирования экологической культуры, здорового и безопасного образа жизни </w:t>
      </w:r>
      <w:r>
        <w:rPr>
          <w:rFonts w:ascii="Times New Roman" w:hAnsi="Times New Roman"/>
          <w:sz w:val="28"/>
          <w:szCs w:val="28"/>
        </w:rPr>
        <w:t>обучающихся с ЗПР</w:t>
      </w:r>
      <w:r w:rsidRPr="00C10C0A">
        <w:rPr>
          <w:rFonts w:ascii="Times New Roman" w:hAnsi="Times New Roman"/>
          <w:sz w:val="28"/>
          <w:szCs w:val="28"/>
        </w:rPr>
        <w:t xml:space="preserve"> является направляемая и организуемая взрослыми практическая работа обучающихся с учетом их особых образовательных потребностей, способствующая: практическому освоению ими знаний основ здорового образа жизни; развитию потребности взаимодействия с природной средой; пониманию роли в жизнедеятельности человека режима дня, двигательной активности, правильного питания, выполнения правил личной гигиены.</w:t>
      </w:r>
    </w:p>
    <w:p w:rsidR="00047416" w:rsidRDefault="00047416" w:rsidP="00047416">
      <w:pPr>
        <w:tabs>
          <w:tab w:val="left" w:pos="-180"/>
        </w:tabs>
        <w:autoSpaceDE w:val="0"/>
        <w:autoSpaceDN w:val="0"/>
        <w:adjustRightInd w:val="0"/>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Программа должна содержать: цель и задачи, планируемые результаты, основные направления работы, перечень </w:t>
      </w:r>
      <w:r>
        <w:rPr>
          <w:rFonts w:ascii="Times New Roman" w:hAnsi="Times New Roman" w:cs="Times New Roman"/>
          <w:color w:val="auto"/>
          <w:sz w:val="28"/>
          <w:szCs w:val="28"/>
        </w:rPr>
        <w:t>о</w:t>
      </w:r>
      <w:r w:rsidRPr="00F63254">
        <w:rPr>
          <w:rFonts w:ascii="Times New Roman" w:hAnsi="Times New Roman" w:cs="Times New Roman"/>
          <w:color w:val="auto"/>
          <w:sz w:val="28"/>
          <w:szCs w:val="28"/>
        </w:rPr>
        <w:t>рганизационных форм.</w:t>
      </w:r>
    </w:p>
    <w:p w:rsidR="00047416" w:rsidRDefault="00047416" w:rsidP="00047416">
      <w:pPr>
        <w:pStyle w:val="14TexstOSNOVA1012"/>
        <w:tabs>
          <w:tab w:val="left" w:pos="-180"/>
        </w:tabs>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pacing w:val="2"/>
          <w:sz w:val="28"/>
          <w:szCs w:val="28"/>
        </w:rPr>
        <w:t>Программа</w:t>
      </w:r>
      <w:r w:rsidRPr="00F63254">
        <w:rPr>
          <w:rFonts w:ascii="Times New Roman" w:hAnsi="Times New Roman" w:cs="Times New Roman"/>
          <w:color w:val="auto"/>
          <w:sz w:val="28"/>
          <w:szCs w:val="28"/>
        </w:rPr>
        <w:t xml:space="preserve"> формирования экологической культуры, здорового и безопасного образа жизни </w:t>
      </w:r>
      <w:r w:rsidRPr="00F63254">
        <w:rPr>
          <w:rFonts w:ascii="Times New Roman" w:hAnsi="Times New Roman" w:cs="Times New Roman"/>
          <w:color w:val="auto"/>
          <w:spacing w:val="2"/>
          <w:sz w:val="28"/>
          <w:szCs w:val="28"/>
        </w:rPr>
        <w:t xml:space="preserve">самостоятельно разрабатывается образовательной организацией на основе </w:t>
      </w:r>
      <w:r w:rsidR="00E80E2B">
        <w:rPr>
          <w:rFonts w:ascii="Times New Roman" w:hAnsi="Times New Roman" w:cs="Times New Roman"/>
          <w:color w:val="auto"/>
          <w:spacing w:val="2"/>
          <w:sz w:val="28"/>
          <w:szCs w:val="28"/>
        </w:rPr>
        <w:t xml:space="preserve">ПрАООП НОО обучающихся с ЗПР, </w:t>
      </w:r>
      <w:r>
        <w:rPr>
          <w:rFonts w:ascii="Times New Roman" w:hAnsi="Times New Roman" w:cs="Times New Roman"/>
          <w:color w:val="auto"/>
          <w:spacing w:val="2"/>
          <w:sz w:val="28"/>
          <w:szCs w:val="28"/>
        </w:rPr>
        <w:t>ПрООП НОО</w:t>
      </w:r>
      <w:r>
        <w:rPr>
          <w:rStyle w:val="a4"/>
          <w:rFonts w:ascii="Times New Roman" w:hAnsi="Times New Roman" w:cs="Times New Roman"/>
          <w:color w:val="auto"/>
          <w:spacing w:val="2"/>
          <w:sz w:val="28"/>
          <w:szCs w:val="28"/>
        </w:rPr>
        <w:footnoteReference w:id="22"/>
      </w:r>
      <w:r w:rsidRPr="00F63254">
        <w:rPr>
          <w:rFonts w:ascii="Times New Roman" w:hAnsi="Times New Roman" w:cs="Times New Roman"/>
          <w:color w:val="auto"/>
          <w:spacing w:val="2"/>
          <w:sz w:val="28"/>
          <w:szCs w:val="28"/>
        </w:rPr>
        <w:t xml:space="preserve">, разработанной для общеобразовательной школы, с учетом специфики образовательных потребностей </w:t>
      </w:r>
      <w:r w:rsidRPr="00F63254">
        <w:rPr>
          <w:rFonts w:ascii="Times New Roman" w:hAnsi="Times New Roman" w:cs="Times New Roman"/>
          <w:color w:val="auto"/>
          <w:sz w:val="28"/>
          <w:szCs w:val="28"/>
        </w:rPr>
        <w:t xml:space="preserve">обучающихся с </w:t>
      </w:r>
      <w:r>
        <w:rPr>
          <w:rFonts w:ascii="Times New Roman" w:hAnsi="Times New Roman" w:cs="Times New Roman"/>
          <w:color w:val="auto"/>
          <w:sz w:val="28"/>
          <w:szCs w:val="28"/>
        </w:rPr>
        <w:t>ЗПР</w:t>
      </w:r>
      <w:r w:rsidRPr="00F63254">
        <w:rPr>
          <w:rFonts w:ascii="Times New Roman" w:hAnsi="Times New Roman" w:cs="Times New Roman"/>
          <w:color w:val="auto"/>
          <w:sz w:val="28"/>
          <w:szCs w:val="28"/>
        </w:rPr>
        <w:t>.</w:t>
      </w:r>
    </w:p>
    <w:p w:rsidR="006642AC" w:rsidRPr="00F63254" w:rsidRDefault="00B704C1" w:rsidP="00C46606">
      <w:pPr>
        <w:autoSpaceDE w:val="0"/>
        <w:autoSpaceDN w:val="0"/>
        <w:adjustRightInd w:val="0"/>
        <w:spacing w:before="120" w:after="120" w:line="240" w:lineRule="auto"/>
        <w:jc w:val="center"/>
        <w:outlineLvl w:val="2"/>
        <w:rPr>
          <w:rFonts w:ascii="Times New Roman" w:hAnsi="Times New Roman" w:cs="Times New Roman"/>
          <w:sz w:val="28"/>
          <w:szCs w:val="28"/>
        </w:rPr>
      </w:pPr>
      <w:bookmarkStart w:id="25" w:name="_Toc415833133"/>
      <w:r>
        <w:rPr>
          <w:rFonts w:ascii="Times New Roman" w:hAnsi="Times New Roman" w:cs="Times New Roman"/>
          <w:b/>
          <w:spacing w:val="2"/>
          <w:sz w:val="28"/>
          <w:szCs w:val="28"/>
        </w:rPr>
        <w:t>3</w:t>
      </w:r>
      <w:r w:rsidR="006642AC" w:rsidRPr="00F63254">
        <w:rPr>
          <w:rFonts w:ascii="Times New Roman" w:hAnsi="Times New Roman" w:cs="Times New Roman"/>
          <w:b/>
          <w:spacing w:val="2"/>
          <w:sz w:val="28"/>
          <w:szCs w:val="28"/>
        </w:rPr>
        <w:t>.</w:t>
      </w:r>
      <w:r w:rsidR="006642AC">
        <w:rPr>
          <w:rFonts w:ascii="Times New Roman" w:hAnsi="Times New Roman" w:cs="Times New Roman"/>
          <w:b/>
          <w:spacing w:val="2"/>
          <w:sz w:val="28"/>
          <w:szCs w:val="28"/>
        </w:rPr>
        <w:t>2</w:t>
      </w:r>
      <w:r w:rsidR="006642AC" w:rsidRPr="00F63254">
        <w:rPr>
          <w:rFonts w:ascii="Times New Roman" w:hAnsi="Times New Roman" w:cs="Times New Roman"/>
          <w:b/>
          <w:spacing w:val="2"/>
          <w:sz w:val="28"/>
          <w:szCs w:val="28"/>
        </w:rPr>
        <w:t>.</w:t>
      </w:r>
      <w:r w:rsidR="006642AC">
        <w:rPr>
          <w:rFonts w:ascii="Times New Roman" w:hAnsi="Times New Roman" w:cs="Times New Roman"/>
          <w:b/>
          <w:spacing w:val="2"/>
          <w:sz w:val="28"/>
          <w:szCs w:val="28"/>
        </w:rPr>
        <w:t>5</w:t>
      </w:r>
      <w:r w:rsidR="006642AC" w:rsidRPr="00F63254">
        <w:rPr>
          <w:rFonts w:ascii="Times New Roman" w:hAnsi="Times New Roman" w:cs="Times New Roman"/>
          <w:b/>
          <w:spacing w:val="2"/>
          <w:sz w:val="28"/>
          <w:szCs w:val="28"/>
        </w:rPr>
        <w:t>. Программа коррекционной работы</w:t>
      </w:r>
      <w:bookmarkEnd w:id="25"/>
    </w:p>
    <w:p w:rsidR="001E244A" w:rsidRPr="00311148" w:rsidRDefault="001E244A" w:rsidP="001E244A">
      <w:pPr>
        <w:pStyle w:val="ad"/>
        <w:spacing w:after="0" w:line="360" w:lineRule="auto"/>
        <w:ind w:firstLine="709"/>
        <w:jc w:val="both"/>
        <w:rPr>
          <w:rFonts w:ascii="Times New Roman" w:hAnsi="Times New Roman"/>
          <w:sz w:val="28"/>
          <w:szCs w:val="28"/>
        </w:rPr>
      </w:pPr>
      <w:r w:rsidRPr="00311148">
        <w:rPr>
          <w:rFonts w:ascii="Times New Roman" w:hAnsi="Times New Roman"/>
          <w:sz w:val="28"/>
          <w:szCs w:val="28"/>
        </w:rPr>
        <w:t xml:space="preserve">Программа коррекционной работы в соответствии с требованиями </w:t>
      </w:r>
      <w:r w:rsidR="00E010E8">
        <w:rPr>
          <w:rFonts w:ascii="Times New Roman" w:hAnsi="Times New Roman"/>
          <w:color w:val="auto"/>
          <w:kern w:val="28"/>
          <w:sz w:val="28"/>
          <w:szCs w:val="28"/>
        </w:rPr>
        <w:t>ФГОС НОО обучающихся с ОВЗ</w:t>
      </w:r>
      <w:r w:rsidRPr="00311148">
        <w:rPr>
          <w:rFonts w:ascii="Times New Roman" w:hAnsi="Times New Roman"/>
          <w:sz w:val="28"/>
          <w:szCs w:val="28"/>
        </w:rPr>
        <w:t xml:space="preserve"> направлена на создание системы комплексной помощи </w:t>
      </w:r>
      <w:r>
        <w:rPr>
          <w:rFonts w:ascii="Times New Roman" w:hAnsi="Times New Roman"/>
          <w:sz w:val="28"/>
          <w:szCs w:val="28"/>
        </w:rPr>
        <w:t>обучающимся с ЗПР</w:t>
      </w:r>
      <w:r w:rsidRPr="00311148">
        <w:rPr>
          <w:rFonts w:ascii="Times New Roman" w:hAnsi="Times New Roman"/>
          <w:sz w:val="28"/>
          <w:szCs w:val="28"/>
        </w:rPr>
        <w:t xml:space="preserve"> в освоении </w:t>
      </w:r>
      <w:r>
        <w:rPr>
          <w:rFonts w:ascii="Times New Roman" w:hAnsi="Times New Roman"/>
          <w:sz w:val="28"/>
          <w:szCs w:val="28"/>
        </w:rPr>
        <w:t>АООП НОО</w:t>
      </w:r>
      <w:r w:rsidRPr="00311148">
        <w:rPr>
          <w:rFonts w:ascii="Times New Roman" w:hAnsi="Times New Roman"/>
          <w:sz w:val="28"/>
          <w:szCs w:val="28"/>
        </w:rPr>
        <w:t>, коррекцию недостатков в физическом и (или) психическом развитии обучающихся, их социальную адаптацию.</w:t>
      </w:r>
    </w:p>
    <w:p w:rsidR="001E244A" w:rsidRPr="00F63254"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Программа коррекционной работы должна обеспечивать:</w:t>
      </w:r>
    </w:p>
    <w:p w:rsidR="001E244A" w:rsidRPr="00F63254"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 xml:space="preserve">выявление особых образовательных потребностей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обусловленных недостатками в их физическом и (или) психическом развитии;</w:t>
      </w:r>
    </w:p>
    <w:p w:rsidR="001E244A" w:rsidRPr="00065F28" w:rsidRDefault="001E244A" w:rsidP="001E244A">
      <w:pPr>
        <w:suppressAutoHyphens w:val="0"/>
        <w:spacing w:before="20" w:after="20" w:line="360" w:lineRule="auto"/>
        <w:ind w:firstLine="709"/>
        <w:jc w:val="both"/>
        <w:rPr>
          <w:rFonts w:ascii="Times New Roman" w:hAnsi="Times New Roman" w:cs="Times New Roman"/>
          <w:sz w:val="28"/>
          <w:szCs w:val="28"/>
        </w:rPr>
      </w:pPr>
      <w:r w:rsidRPr="00065F28">
        <w:rPr>
          <w:rFonts w:ascii="Times New Roman" w:hAnsi="Times New Roman" w:cs="Times New Roman"/>
          <w:sz w:val="28"/>
          <w:szCs w:val="28"/>
        </w:rPr>
        <w:t>создание адекватных условий для реализации особых образовательных потребностей обучающихся с ЗПР;</w:t>
      </w:r>
    </w:p>
    <w:p w:rsidR="001E244A"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0E2691">
        <w:rPr>
          <w:rFonts w:ascii="Times New Roman" w:hAnsi="Times New Roman" w:cs="Times New Roman"/>
          <w:sz w:val="28"/>
          <w:szCs w:val="28"/>
        </w:rPr>
        <w:lastRenderedPageBreak/>
        <w:t>осуществление индивидуально-ориентированного психолого-медико-педагогического сопровождения обучающихся с ЗПР с учетом их особых образовательных потребностей и индивидуальных</w:t>
      </w:r>
      <w:r w:rsidRPr="00F63254">
        <w:rPr>
          <w:rFonts w:ascii="Times New Roman" w:hAnsi="Times New Roman" w:cs="Times New Roman"/>
          <w:sz w:val="28"/>
          <w:szCs w:val="28"/>
        </w:rPr>
        <w:t xml:space="preserve"> возможностей (в соответствии с рекомендациями ПМПК);</w:t>
      </w:r>
    </w:p>
    <w:p w:rsidR="001E244A" w:rsidRPr="00F63254" w:rsidRDefault="001E244A" w:rsidP="001E244A">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разработку и реализацию индивидуальных учебных планов, организацию индивидуальных и групповых коррекционн</w:t>
      </w:r>
      <w:r w:rsidR="00EC02A7">
        <w:rPr>
          <w:rFonts w:ascii="Times New Roman" w:hAnsi="Times New Roman" w:cs="Times New Roman"/>
          <w:color w:val="auto"/>
          <w:kern w:val="28"/>
          <w:sz w:val="28"/>
          <w:szCs w:val="28"/>
        </w:rPr>
        <w:t>ых</w:t>
      </w:r>
      <w:r w:rsidRPr="00F63254">
        <w:rPr>
          <w:rFonts w:ascii="Times New Roman" w:hAnsi="Times New Roman" w:cs="Times New Roman"/>
          <w:color w:val="auto"/>
          <w:kern w:val="28"/>
          <w:sz w:val="28"/>
          <w:szCs w:val="28"/>
        </w:rPr>
        <w:t xml:space="preserve"> занятий для обучающихся </w:t>
      </w:r>
      <w:r>
        <w:rPr>
          <w:rFonts w:ascii="Times New Roman" w:hAnsi="Times New Roman" w:cs="Times New Roman"/>
          <w:color w:val="auto"/>
          <w:kern w:val="28"/>
          <w:sz w:val="28"/>
          <w:szCs w:val="28"/>
        </w:rPr>
        <w:t xml:space="preserve">с ЗПР </w:t>
      </w:r>
      <w:r w:rsidRPr="00F63254">
        <w:rPr>
          <w:rFonts w:ascii="Times New Roman" w:hAnsi="Times New Roman" w:cs="Times New Roman"/>
          <w:color w:val="auto"/>
          <w:kern w:val="28"/>
          <w:sz w:val="28"/>
          <w:szCs w:val="28"/>
        </w:rPr>
        <w:t>с</w:t>
      </w:r>
      <w:r w:rsidRPr="00F63254">
        <w:rPr>
          <w:rFonts w:ascii="Times New Roman" w:hAnsi="Times New Roman" w:cs="Times New Roman"/>
          <w:color w:val="auto"/>
          <w:sz w:val="28"/>
          <w:szCs w:val="28"/>
        </w:rPr>
        <w:t xml:space="preserve"> учетом индивидуальных и типологических особенностей психофизического развития и индивидуальных возможностей;</w:t>
      </w:r>
    </w:p>
    <w:p w:rsidR="001E244A" w:rsidRPr="00F63254" w:rsidRDefault="001E244A" w:rsidP="001E244A">
      <w:pPr>
        <w:autoSpaceDE w:val="0"/>
        <w:autoSpaceDN w:val="0"/>
        <w:adjustRightInd w:val="0"/>
        <w:spacing w:after="0" w:line="360" w:lineRule="auto"/>
        <w:ind w:firstLine="720"/>
        <w:jc w:val="both"/>
        <w:rPr>
          <w:rFonts w:ascii="Times New Roman" w:hAnsi="Times New Roman" w:cs="Times New Roman"/>
          <w:color w:val="000000"/>
          <w:sz w:val="28"/>
          <w:szCs w:val="28"/>
        </w:rPr>
      </w:pPr>
      <w:r w:rsidRPr="000E2691">
        <w:rPr>
          <w:rFonts w:ascii="Times New Roman" w:hAnsi="Times New Roman" w:cs="Times New Roman"/>
          <w:sz w:val="28"/>
          <w:szCs w:val="28"/>
        </w:rPr>
        <w:t>оказание помощи в освоении обучающимися с ЗПР АООП НОО</w:t>
      </w:r>
      <w:r w:rsidRPr="00F63254">
        <w:rPr>
          <w:rFonts w:ascii="Times New Roman" w:hAnsi="Times New Roman" w:cs="Times New Roman"/>
          <w:color w:val="000000"/>
          <w:sz w:val="28"/>
          <w:szCs w:val="28"/>
        </w:rPr>
        <w:t xml:space="preserve"> и их интеграции в образовательном учреждении;</w:t>
      </w:r>
    </w:p>
    <w:p w:rsidR="001E244A"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0E2691">
        <w:rPr>
          <w:rFonts w:ascii="Times New Roman" w:hAnsi="Times New Roman" w:cs="Times New Roman"/>
          <w:sz w:val="28"/>
          <w:szCs w:val="28"/>
        </w:rPr>
        <w:t>возможность развития коммуникации, социальных и бытовых навыков, адекватного учебного поведения, взаимодействия со взрослыми и обучающимися, формированию представлений об окружающем мире и собственных возможностях;</w:t>
      </w:r>
    </w:p>
    <w:p w:rsidR="001E244A" w:rsidRPr="00E123CD" w:rsidRDefault="001E244A" w:rsidP="001E244A">
      <w:pPr>
        <w:autoSpaceDE w:val="0"/>
        <w:autoSpaceDN w:val="0"/>
        <w:adjustRightInd w:val="0"/>
        <w:spacing w:after="0" w:line="360" w:lineRule="auto"/>
        <w:ind w:firstLine="720"/>
        <w:jc w:val="both"/>
        <w:rPr>
          <w:rFonts w:ascii="Times New Roman" w:hAnsi="Times New Roman" w:cs="Times New Roman"/>
          <w:color w:val="auto"/>
          <w:sz w:val="28"/>
          <w:szCs w:val="28"/>
        </w:rPr>
      </w:pPr>
      <w:r w:rsidRPr="00F63254">
        <w:rPr>
          <w:rFonts w:ascii="Times New Roman" w:hAnsi="Times New Roman" w:cs="Times New Roman"/>
          <w:color w:val="auto"/>
          <w:kern w:val="28"/>
          <w:sz w:val="28"/>
          <w:szCs w:val="28"/>
        </w:rPr>
        <w:t xml:space="preserve">оказание родителям (законным представителям) обучающихся с ЗПР консультативной и методической помощи по медицинским, социальным, правовым и другим вопросам, связанным с их воспитанием и </w:t>
      </w:r>
      <w:r w:rsidRPr="00E123CD">
        <w:rPr>
          <w:rFonts w:ascii="Times New Roman" w:hAnsi="Times New Roman" w:cs="Times New Roman"/>
          <w:color w:val="auto"/>
          <w:kern w:val="28"/>
          <w:sz w:val="28"/>
          <w:szCs w:val="28"/>
        </w:rPr>
        <w:t>обучением</w:t>
      </w:r>
      <w:r w:rsidRPr="00E123CD">
        <w:rPr>
          <w:rFonts w:ascii="Times New Roman" w:hAnsi="Times New Roman" w:cs="Times New Roman"/>
          <w:color w:val="auto"/>
          <w:sz w:val="28"/>
          <w:szCs w:val="28"/>
        </w:rPr>
        <w:t>.</w:t>
      </w:r>
    </w:p>
    <w:p w:rsidR="00417E9F" w:rsidRDefault="00417E9F" w:rsidP="00417E9F">
      <w:pPr>
        <w:tabs>
          <w:tab w:val="left" w:pos="0"/>
        </w:tabs>
        <w:spacing w:after="0" w:line="360" w:lineRule="auto"/>
        <w:ind w:firstLine="709"/>
        <w:jc w:val="both"/>
        <w:rPr>
          <w:rFonts w:ascii="Times New Roman" w:hAnsi="Times New Roman" w:cs="Times New Roman"/>
          <w:color w:val="auto"/>
          <w:kern w:val="28"/>
          <w:sz w:val="28"/>
          <w:szCs w:val="28"/>
        </w:rPr>
      </w:pPr>
      <w:r>
        <w:rPr>
          <w:rFonts w:ascii="Times New Roman" w:hAnsi="Times New Roman" w:cs="Times New Roman"/>
          <w:color w:val="auto"/>
          <w:kern w:val="28"/>
          <w:sz w:val="28"/>
          <w:szCs w:val="28"/>
        </w:rPr>
        <w:t>Ц</w:t>
      </w:r>
      <w:r w:rsidRPr="00F63254">
        <w:rPr>
          <w:rFonts w:ascii="Times New Roman" w:hAnsi="Times New Roman" w:cs="Times New Roman"/>
          <w:color w:val="auto"/>
          <w:kern w:val="28"/>
          <w:sz w:val="28"/>
          <w:szCs w:val="28"/>
        </w:rPr>
        <w:t xml:space="preserve">елью программы коррекционной работы является создание системы комплексного </w:t>
      </w:r>
      <w:r w:rsidRPr="00F63254">
        <w:rPr>
          <w:rFonts w:ascii="Times New Roman" w:hAnsi="Times New Roman" w:cs="Times New Roman"/>
          <w:color w:val="auto"/>
          <w:sz w:val="28"/>
          <w:szCs w:val="28"/>
        </w:rPr>
        <w:t>психолого-медико-педагогического</w:t>
      </w:r>
      <w:r w:rsidRPr="00F63254">
        <w:rPr>
          <w:rFonts w:ascii="Times New Roman" w:hAnsi="Times New Roman" w:cs="Times New Roman"/>
          <w:color w:val="auto"/>
          <w:kern w:val="28"/>
          <w:sz w:val="28"/>
          <w:szCs w:val="28"/>
        </w:rPr>
        <w:t xml:space="preserve"> сопровождения процесса освоения АООП НОО обучающимися с ЗПР, позволяющего учитывать их особые образовательные потребности на основе осуществления индивидуального и дифференцированного подхода в образовательном процессе.</w:t>
      </w:r>
    </w:p>
    <w:p w:rsidR="005E76D0" w:rsidRPr="005E76D0" w:rsidRDefault="005E76D0" w:rsidP="005E76D0">
      <w:pPr>
        <w:pStyle w:val="14TexstOSNOVA1012"/>
        <w:spacing w:line="360" w:lineRule="auto"/>
        <w:ind w:firstLine="709"/>
        <w:rPr>
          <w:rFonts w:ascii="Times New Roman" w:hAnsi="Times New Roman" w:cs="Times New Roman"/>
          <w:color w:val="auto"/>
          <w:kern w:val="2"/>
          <w:sz w:val="28"/>
          <w:szCs w:val="28"/>
        </w:rPr>
      </w:pPr>
      <w:r w:rsidRPr="005E76D0">
        <w:rPr>
          <w:rFonts w:ascii="Times New Roman" w:hAnsi="Times New Roman" w:cs="Times New Roman"/>
          <w:color w:val="auto"/>
          <w:kern w:val="2"/>
          <w:sz w:val="28"/>
          <w:szCs w:val="28"/>
        </w:rPr>
        <w:t>Задачи программы:</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определение особых образовательных</w:t>
      </w:r>
      <w:r>
        <w:rPr>
          <w:rFonts w:ascii="Times New Roman" w:hAnsi="Times New Roman" w:cs="Times New Roman"/>
          <w:color w:val="auto"/>
          <w:kern w:val="2"/>
          <w:sz w:val="28"/>
          <w:szCs w:val="28"/>
        </w:rPr>
        <w:t xml:space="preserve"> потребностей обучающихся с ЗПР;</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повышение возможностей обучающ</w:t>
      </w:r>
      <w:r>
        <w:rPr>
          <w:rFonts w:ascii="Times New Roman" w:hAnsi="Times New Roman" w:cs="Times New Roman"/>
          <w:color w:val="auto"/>
          <w:kern w:val="2"/>
          <w:sz w:val="28"/>
          <w:szCs w:val="28"/>
        </w:rPr>
        <w:t>ихся с ЗПР в освоении</w:t>
      </w:r>
      <w:r w:rsidRPr="00FC2E21">
        <w:rPr>
          <w:rFonts w:ascii="Times New Roman" w:hAnsi="Times New Roman" w:cs="Times New Roman"/>
          <w:color w:val="auto"/>
          <w:kern w:val="2"/>
          <w:sz w:val="28"/>
          <w:szCs w:val="28"/>
        </w:rPr>
        <w:t xml:space="preserve"> </w:t>
      </w:r>
      <w:r>
        <w:rPr>
          <w:rFonts w:ascii="Times New Roman" w:hAnsi="Times New Roman" w:cs="Times New Roman"/>
          <w:color w:val="auto"/>
          <w:kern w:val="2"/>
          <w:sz w:val="28"/>
          <w:szCs w:val="28"/>
        </w:rPr>
        <w:t>АООП НОО</w:t>
      </w:r>
      <w:r w:rsidRPr="00FC2E21">
        <w:rPr>
          <w:rFonts w:ascii="Times New Roman" w:hAnsi="Times New Roman" w:cs="Times New Roman"/>
          <w:color w:val="auto"/>
          <w:kern w:val="2"/>
          <w:sz w:val="28"/>
          <w:szCs w:val="28"/>
        </w:rPr>
        <w:t xml:space="preserve"> и интегрирован</w:t>
      </w:r>
      <w:r>
        <w:rPr>
          <w:rFonts w:ascii="Times New Roman" w:hAnsi="Times New Roman" w:cs="Times New Roman"/>
          <w:color w:val="auto"/>
          <w:kern w:val="2"/>
          <w:sz w:val="28"/>
          <w:szCs w:val="28"/>
        </w:rPr>
        <w:t>ии в образовательный процесс</w:t>
      </w:r>
      <w:r w:rsidRPr="00FC2E21">
        <w:rPr>
          <w:rFonts w:ascii="Times New Roman" w:hAnsi="Times New Roman" w:cs="Times New Roman"/>
          <w:color w:val="auto"/>
          <w:kern w:val="2"/>
          <w:sz w:val="28"/>
          <w:szCs w:val="28"/>
        </w:rPr>
        <w:t>;</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своевременное выявление обучающихся</w:t>
      </w:r>
      <w:r w:rsidRPr="00FC2E21">
        <w:rPr>
          <w:rFonts w:ascii="Times New Roman" w:hAnsi="Times New Roman" w:cs="Times New Roman"/>
          <w:color w:val="auto"/>
          <w:kern w:val="2"/>
          <w:sz w:val="28"/>
          <w:szCs w:val="28"/>
        </w:rPr>
        <w:t xml:space="preserve"> с трудностями адаптации в</w:t>
      </w: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образовательно-воспитательном процессе;</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lastRenderedPageBreak/>
        <w:t xml:space="preserve">- </w:t>
      </w:r>
      <w:r w:rsidRPr="00FC2E21">
        <w:rPr>
          <w:rFonts w:ascii="Times New Roman" w:hAnsi="Times New Roman" w:cs="Times New Roman"/>
          <w:color w:val="auto"/>
          <w:kern w:val="2"/>
          <w:sz w:val="28"/>
          <w:szCs w:val="28"/>
        </w:rPr>
        <w:t>создание и реализация условий, нормализующих анализаторную, аналитико-синтетическую и регуляторную деятельность на основе координации педагогических</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 xml:space="preserve"> психологических и медицинских средств воздействия в процессе комплексной психолого</w:t>
      </w:r>
      <w:r>
        <w:rPr>
          <w:rFonts w:ascii="Times New Roman" w:hAnsi="Times New Roman" w:cs="Times New Roman"/>
          <w:color w:val="auto"/>
          <w:kern w:val="2"/>
          <w:sz w:val="28"/>
          <w:szCs w:val="28"/>
        </w:rPr>
        <w:t>-</w:t>
      </w:r>
      <w:r w:rsidRPr="00FC2E21">
        <w:rPr>
          <w:rFonts w:ascii="Times New Roman" w:hAnsi="Times New Roman" w:cs="Times New Roman"/>
          <w:color w:val="auto"/>
          <w:kern w:val="2"/>
          <w:sz w:val="28"/>
          <w:szCs w:val="28"/>
        </w:rPr>
        <w:t>медико-педагогической коррекции;</w:t>
      </w:r>
    </w:p>
    <w:p w:rsidR="005E76D0" w:rsidRPr="00FC2E21" w:rsidRDefault="005E76D0" w:rsidP="005E76D0">
      <w:pPr>
        <w:pStyle w:val="14TexstOSNOVA1012"/>
        <w:spacing w:line="360" w:lineRule="auto"/>
        <w:ind w:firstLine="709"/>
        <w:rPr>
          <w:rFonts w:ascii="Times New Roman" w:hAnsi="Times New Roman" w:cs="Times New Roman"/>
          <w:color w:val="auto"/>
          <w:kern w:val="2"/>
          <w:sz w:val="28"/>
          <w:szCs w:val="28"/>
        </w:rPr>
      </w:pPr>
      <w:r>
        <w:rPr>
          <w:rFonts w:ascii="Times New Roman" w:hAnsi="Times New Roman" w:cs="Times New Roman"/>
          <w:color w:val="auto"/>
          <w:kern w:val="2"/>
          <w:sz w:val="28"/>
          <w:szCs w:val="28"/>
        </w:rPr>
        <w:t xml:space="preserve">- </w:t>
      </w:r>
      <w:r w:rsidRPr="00FC2E21">
        <w:rPr>
          <w:rFonts w:ascii="Times New Roman" w:hAnsi="Times New Roman" w:cs="Times New Roman"/>
          <w:color w:val="auto"/>
          <w:kern w:val="2"/>
          <w:sz w:val="28"/>
          <w:szCs w:val="28"/>
        </w:rPr>
        <w:t xml:space="preserve">оказание родителям (законным представителям) обучающихся с </w:t>
      </w:r>
      <w:r>
        <w:rPr>
          <w:rFonts w:ascii="Times New Roman" w:hAnsi="Times New Roman" w:cs="Times New Roman"/>
          <w:color w:val="auto"/>
          <w:kern w:val="2"/>
          <w:sz w:val="28"/>
          <w:szCs w:val="28"/>
        </w:rPr>
        <w:t>ЗПР</w:t>
      </w:r>
      <w:r w:rsidRPr="00FC2E21">
        <w:rPr>
          <w:rFonts w:ascii="Times New Roman" w:hAnsi="Times New Roman" w:cs="Times New Roman"/>
          <w:color w:val="auto"/>
          <w:kern w:val="2"/>
          <w:sz w:val="28"/>
          <w:szCs w:val="28"/>
        </w:rPr>
        <w:t xml:space="preserve"> консультативной и методической помощи по медицинским, социальным, психологическим, правовым и другим вопросам.</w:t>
      </w:r>
    </w:p>
    <w:p w:rsidR="001E244A" w:rsidRPr="00F63254" w:rsidRDefault="001E244A" w:rsidP="001E244A">
      <w:pPr>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Программа коррекционной работы должна содержать:</w:t>
      </w:r>
    </w:p>
    <w:p w:rsidR="001E244A" w:rsidRDefault="001E244A" w:rsidP="001E244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 xml:space="preserve">перечень, содержание и план реализации коррекционных занятий, обеспечивающих удовлетворение особых образовательных потребностей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 xml:space="preserve"> и освоение ими АООП НОО; </w:t>
      </w:r>
    </w:p>
    <w:p w:rsidR="001E244A" w:rsidRDefault="001E244A" w:rsidP="001E244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 xml:space="preserve">систему комплексного психолого-медико-педагогического </w:t>
      </w:r>
      <w:r w:rsidRPr="00F63254">
        <w:rPr>
          <w:rFonts w:ascii="Times New Roman" w:hAnsi="Times New Roman" w:cs="Times New Roman"/>
          <w:color w:val="auto"/>
          <w:sz w:val="28"/>
          <w:szCs w:val="28"/>
        </w:rPr>
        <w:t>сопровождения обучающихся</w:t>
      </w:r>
      <w:r w:rsidRPr="00F63254">
        <w:rPr>
          <w:rFonts w:ascii="Times New Roman" w:hAnsi="Times New Roman" w:cs="Times New Roman"/>
          <w:sz w:val="28"/>
          <w:szCs w:val="28"/>
        </w:rPr>
        <w:t xml:space="preserve"> с ЗПР в условиях образовательного процесса, включающего: психолого-медико-педагогическое обследование обучающихся с целью выявления их особых образовательных потребностей; мониторинг динамики развития </w:t>
      </w:r>
      <w:r w:rsidRPr="00F63254">
        <w:rPr>
          <w:rFonts w:ascii="Times New Roman" w:hAnsi="Times New Roman" w:cs="Times New Roman"/>
          <w:color w:val="auto"/>
          <w:sz w:val="28"/>
          <w:szCs w:val="28"/>
        </w:rPr>
        <w:t>обучающихся и</w:t>
      </w:r>
      <w:r w:rsidRPr="00F63254">
        <w:rPr>
          <w:rFonts w:ascii="Times New Roman" w:hAnsi="Times New Roman" w:cs="Times New Roman"/>
          <w:sz w:val="28"/>
          <w:szCs w:val="28"/>
        </w:rPr>
        <w:t xml:space="preserve"> их успешности в освоении АООП НОО; корректировку коррекционных мероприятий;</w:t>
      </w:r>
    </w:p>
    <w:p w:rsidR="001E244A" w:rsidRPr="003212D7" w:rsidRDefault="001E244A" w:rsidP="001E244A">
      <w:pPr>
        <w:tabs>
          <w:tab w:val="num" w:pos="720"/>
          <w:tab w:val="left" w:pos="1080"/>
        </w:tabs>
        <w:autoSpaceDE w:val="0"/>
        <w:autoSpaceDN w:val="0"/>
        <w:adjustRightInd w:val="0"/>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t xml:space="preserve">механизм взаимодействия в разработке и реализации коррекционных мероприятий </w:t>
      </w:r>
      <w:r>
        <w:rPr>
          <w:rFonts w:ascii="Times New Roman" w:hAnsi="Times New Roman" w:cs="Times New Roman"/>
          <w:sz w:val="28"/>
          <w:szCs w:val="28"/>
        </w:rPr>
        <w:t>педагогов</w:t>
      </w:r>
      <w:r w:rsidRPr="00F63254">
        <w:rPr>
          <w:rFonts w:ascii="Times New Roman" w:hAnsi="Times New Roman" w:cs="Times New Roman"/>
          <w:sz w:val="28"/>
          <w:szCs w:val="28"/>
        </w:rPr>
        <w:t>, специалистов в области коррекционной педагогики</w:t>
      </w:r>
      <w:r>
        <w:rPr>
          <w:rFonts w:ascii="Times New Roman" w:hAnsi="Times New Roman" w:cs="Times New Roman"/>
          <w:sz w:val="28"/>
          <w:szCs w:val="28"/>
        </w:rPr>
        <w:t xml:space="preserve"> и психологии</w:t>
      </w:r>
      <w:r w:rsidRPr="00F63254">
        <w:rPr>
          <w:rFonts w:ascii="Times New Roman" w:hAnsi="Times New Roman" w:cs="Times New Roman"/>
          <w:sz w:val="28"/>
          <w:szCs w:val="28"/>
        </w:rPr>
        <w:t xml:space="preserve">, медицинских работников </w:t>
      </w:r>
      <w:r>
        <w:rPr>
          <w:rFonts w:ascii="Times New Roman" w:hAnsi="Times New Roman" w:cs="Times New Roman"/>
          <w:sz w:val="28"/>
          <w:szCs w:val="28"/>
        </w:rPr>
        <w:t>Организации</w:t>
      </w:r>
      <w:r w:rsidRPr="00F63254">
        <w:rPr>
          <w:rFonts w:ascii="Times New Roman" w:hAnsi="Times New Roman" w:cs="Times New Roman"/>
          <w:sz w:val="28"/>
          <w:szCs w:val="28"/>
        </w:rPr>
        <w:t xml:space="preserve"> и других организаций, </w:t>
      </w:r>
      <w:r w:rsidRPr="00F63254">
        <w:rPr>
          <w:rFonts w:ascii="Times New Roman" w:hAnsi="Times New Roman" w:cs="Times New Roman"/>
          <w:color w:val="auto"/>
          <w:sz w:val="28"/>
          <w:szCs w:val="28"/>
        </w:rPr>
        <w:t xml:space="preserve">специализирующихся в области социально-психолого-педагогической поддержки семьи и других социальных </w:t>
      </w:r>
      <w:r w:rsidRPr="003212D7">
        <w:rPr>
          <w:rFonts w:ascii="Times New Roman" w:hAnsi="Times New Roman" w:cs="Times New Roman"/>
          <w:color w:val="auto"/>
          <w:sz w:val="28"/>
          <w:szCs w:val="28"/>
        </w:rPr>
        <w:t>институтов</w:t>
      </w:r>
      <w:r w:rsidRPr="003212D7">
        <w:rPr>
          <w:rFonts w:ascii="Times New Roman" w:hAnsi="Times New Roman" w:cs="Times New Roman"/>
          <w:sz w:val="28"/>
          <w:szCs w:val="28"/>
        </w:rPr>
        <w:t>, который должен обеспечиваться в единстве урочной, внеурочной и внешкольной деятельности;</w:t>
      </w:r>
    </w:p>
    <w:p w:rsidR="001E244A" w:rsidRPr="00F63254" w:rsidRDefault="001E244A" w:rsidP="001E244A">
      <w:pPr>
        <w:pStyle w:val="14TexstOSNOVA1012"/>
        <w:spacing w:line="360" w:lineRule="auto"/>
        <w:ind w:firstLine="720"/>
        <w:rPr>
          <w:rFonts w:ascii="Times New Roman" w:hAnsi="Times New Roman" w:cs="Times New Roman"/>
          <w:sz w:val="28"/>
          <w:szCs w:val="28"/>
        </w:rPr>
      </w:pPr>
      <w:r w:rsidRPr="00F63254">
        <w:rPr>
          <w:rFonts w:ascii="Times New Roman" w:hAnsi="Times New Roman" w:cs="Times New Roman"/>
          <w:sz w:val="28"/>
          <w:szCs w:val="28"/>
        </w:rPr>
        <w:t>планируемые результаты коррекционной работы.</w:t>
      </w:r>
    </w:p>
    <w:p w:rsidR="001E244A" w:rsidRDefault="001E244A" w:rsidP="001E244A">
      <w:pPr>
        <w:pStyle w:val="afc"/>
        <w:ind w:firstLine="709"/>
        <w:rPr>
          <w:caps w:val="0"/>
          <w:color w:val="auto"/>
          <w:kern w:val="28"/>
        </w:rPr>
      </w:pPr>
      <w:bookmarkStart w:id="26" w:name="bookmark188"/>
      <w:r w:rsidRPr="00F63254">
        <w:rPr>
          <w:caps w:val="0"/>
          <w:color w:val="auto"/>
          <w:kern w:val="28"/>
        </w:rPr>
        <w:t xml:space="preserve">Коррекционная работа представляет собой систему психолого-педагогических и медицинских средств, направленных на преодоление и/или ослабление недостатков в физическом </w:t>
      </w:r>
      <w:r>
        <w:rPr>
          <w:caps w:val="0"/>
          <w:color w:val="auto"/>
          <w:kern w:val="28"/>
        </w:rPr>
        <w:t xml:space="preserve">и/или </w:t>
      </w:r>
      <w:r w:rsidRPr="00F63254">
        <w:rPr>
          <w:caps w:val="0"/>
          <w:color w:val="auto"/>
          <w:kern w:val="28"/>
        </w:rPr>
        <w:t xml:space="preserve">психическом развитии обучающихся с ЗПР.  </w:t>
      </w:r>
    </w:p>
    <w:p w:rsidR="001E244A" w:rsidRPr="00F63254" w:rsidRDefault="001E244A" w:rsidP="001E244A">
      <w:pPr>
        <w:pStyle w:val="afc"/>
        <w:ind w:firstLine="709"/>
        <w:rPr>
          <w:i/>
          <w:caps w:val="0"/>
          <w:color w:val="auto"/>
          <w:kern w:val="28"/>
        </w:rPr>
      </w:pPr>
      <w:r w:rsidRPr="00F63254">
        <w:rPr>
          <w:i/>
          <w:caps w:val="0"/>
          <w:color w:val="auto"/>
        </w:rPr>
        <w:t xml:space="preserve">Принципы </w:t>
      </w:r>
      <w:bookmarkEnd w:id="26"/>
      <w:r w:rsidRPr="00F63254">
        <w:rPr>
          <w:i/>
          <w:caps w:val="0"/>
          <w:color w:val="auto"/>
          <w:kern w:val="28"/>
        </w:rPr>
        <w:t>коррекционной работы:</w:t>
      </w:r>
    </w:p>
    <w:p w:rsidR="001E244A" w:rsidRDefault="001E244A" w:rsidP="001E244A">
      <w:pPr>
        <w:pStyle w:val="ad"/>
        <w:spacing w:after="0" w:line="360" w:lineRule="auto"/>
        <w:ind w:firstLine="720"/>
        <w:jc w:val="both"/>
        <w:rPr>
          <w:rFonts w:ascii="Times New Roman" w:hAnsi="Times New Roman"/>
          <w:caps/>
          <w:color w:val="auto"/>
          <w:sz w:val="28"/>
          <w:szCs w:val="28"/>
        </w:rPr>
      </w:pPr>
      <w:r w:rsidRPr="00F63254">
        <w:rPr>
          <w:rFonts w:ascii="Times New Roman" w:hAnsi="Times New Roman"/>
          <w:color w:val="auto"/>
          <w:sz w:val="28"/>
          <w:szCs w:val="28"/>
        </w:rPr>
        <w:lastRenderedPageBreak/>
        <w:t xml:space="preserve">Принцип </w:t>
      </w:r>
      <w:r w:rsidRPr="00F63254">
        <w:rPr>
          <w:rFonts w:ascii="Times New Roman" w:hAnsi="Times New Roman"/>
          <w:i/>
          <w:color w:val="auto"/>
          <w:sz w:val="28"/>
          <w:szCs w:val="28"/>
        </w:rPr>
        <w:t>приоритетности интересов</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обучающегося</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определяет отношение работников организации, которые призваны</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оказывать каждому обучающемуся</w:t>
      </w:r>
      <w:r w:rsidRPr="00F63254">
        <w:rPr>
          <w:rFonts w:ascii="Times New Roman" w:hAnsi="Times New Roman"/>
          <w:caps/>
          <w:color w:val="auto"/>
          <w:sz w:val="28"/>
          <w:szCs w:val="28"/>
        </w:rPr>
        <w:t xml:space="preserve"> </w:t>
      </w:r>
      <w:r w:rsidRPr="00F63254">
        <w:rPr>
          <w:rFonts w:ascii="Times New Roman" w:hAnsi="Times New Roman"/>
          <w:color w:val="auto"/>
          <w:sz w:val="28"/>
          <w:szCs w:val="28"/>
        </w:rPr>
        <w:t>помощь в развитии с учетом его индивидуальных образовательных потребностей</w:t>
      </w:r>
      <w:r w:rsidRPr="00F63254">
        <w:rPr>
          <w:rFonts w:ascii="Times New Roman" w:hAnsi="Times New Roman"/>
          <w:caps/>
          <w:color w:val="auto"/>
          <w:sz w:val="28"/>
          <w:szCs w:val="28"/>
        </w:rPr>
        <w:t>.</w:t>
      </w:r>
    </w:p>
    <w:p w:rsidR="001E244A" w:rsidRDefault="001E244A" w:rsidP="001E244A">
      <w:pPr>
        <w:pStyle w:val="ad"/>
        <w:spacing w:after="0" w:line="360" w:lineRule="auto"/>
        <w:ind w:firstLine="720"/>
        <w:jc w:val="both"/>
        <w:rPr>
          <w:rFonts w:ascii="Times New Roman" w:hAnsi="Times New Roman"/>
          <w:caps/>
          <w:color w:val="auto"/>
          <w:sz w:val="28"/>
          <w:szCs w:val="28"/>
        </w:rPr>
      </w:pPr>
      <w:r w:rsidRPr="00F63254">
        <w:rPr>
          <w:rFonts w:ascii="Times New Roman" w:hAnsi="Times New Roman"/>
          <w:color w:val="auto"/>
          <w:sz w:val="28"/>
          <w:szCs w:val="28"/>
        </w:rPr>
        <w:t>Принцип</w:t>
      </w:r>
      <w:r w:rsidRPr="00F63254">
        <w:rPr>
          <w:rStyle w:val="17"/>
          <w:iCs/>
          <w:caps w:val="0"/>
          <w:color w:val="auto"/>
          <w:sz w:val="28"/>
          <w:szCs w:val="28"/>
        </w:rPr>
        <w:t xml:space="preserve"> системности -</w:t>
      </w:r>
      <w:r w:rsidRPr="00F63254">
        <w:rPr>
          <w:rFonts w:ascii="Times New Roman" w:hAnsi="Times New Roman"/>
          <w:color w:val="auto"/>
          <w:sz w:val="28"/>
          <w:szCs w:val="28"/>
        </w:rPr>
        <w:t xml:space="preserve"> обеспечивает единство всех элементов коррекционно-воспитательной работы: цели и задач, направлений осуществления и содержания, форм, методов и приемов организации, взаимодействия участников.</w:t>
      </w:r>
      <w:r w:rsidRPr="00F63254">
        <w:rPr>
          <w:rFonts w:ascii="Times New Roman" w:hAnsi="Times New Roman"/>
          <w:caps/>
          <w:color w:val="auto"/>
          <w:sz w:val="28"/>
          <w:szCs w:val="28"/>
        </w:rPr>
        <w:t xml:space="preserve"> </w:t>
      </w:r>
    </w:p>
    <w:p w:rsidR="001E244A" w:rsidRDefault="001E244A" w:rsidP="001E244A">
      <w:pPr>
        <w:pStyle w:val="ad"/>
        <w:spacing w:after="0" w:line="360" w:lineRule="auto"/>
        <w:ind w:firstLine="720"/>
        <w:jc w:val="both"/>
        <w:rPr>
          <w:rFonts w:ascii="Times New Roman" w:hAnsi="Times New Roman"/>
          <w:caps/>
          <w:color w:val="auto"/>
          <w:sz w:val="28"/>
          <w:szCs w:val="28"/>
        </w:rPr>
      </w:pPr>
      <w:r w:rsidRPr="00F63254">
        <w:rPr>
          <w:rFonts w:ascii="Times New Roman" w:hAnsi="Times New Roman"/>
          <w:color w:val="auto"/>
          <w:sz w:val="28"/>
          <w:szCs w:val="28"/>
        </w:rPr>
        <w:t>Принцип</w:t>
      </w:r>
      <w:r w:rsidRPr="00F63254">
        <w:rPr>
          <w:rStyle w:val="17"/>
          <w:iCs/>
          <w:caps w:val="0"/>
          <w:color w:val="auto"/>
          <w:sz w:val="28"/>
          <w:szCs w:val="28"/>
        </w:rPr>
        <w:t xml:space="preserve"> непрерывности </w:t>
      </w:r>
      <w:r w:rsidRPr="00F63254">
        <w:rPr>
          <w:rStyle w:val="17"/>
          <w:i w:val="0"/>
          <w:iCs/>
          <w:caps w:val="0"/>
          <w:color w:val="auto"/>
          <w:sz w:val="28"/>
          <w:szCs w:val="28"/>
        </w:rPr>
        <w:t>обеспечивает проведение коррекционной работы на всем протяжении обучения школьник</w:t>
      </w:r>
      <w:r w:rsidR="00513222">
        <w:rPr>
          <w:rStyle w:val="17"/>
          <w:i w:val="0"/>
          <w:iCs/>
          <w:caps w:val="0"/>
          <w:color w:val="auto"/>
          <w:sz w:val="28"/>
          <w:szCs w:val="28"/>
        </w:rPr>
        <w:t>ов</w:t>
      </w:r>
      <w:r w:rsidRPr="00F63254">
        <w:rPr>
          <w:rStyle w:val="17"/>
          <w:i w:val="0"/>
          <w:iCs/>
          <w:caps w:val="0"/>
          <w:color w:val="auto"/>
          <w:sz w:val="28"/>
          <w:szCs w:val="28"/>
        </w:rPr>
        <w:t xml:space="preserve"> с учетом изменений в их личности</w:t>
      </w:r>
      <w:r w:rsidRPr="00F63254">
        <w:rPr>
          <w:rFonts w:ascii="Times New Roman" w:hAnsi="Times New Roman"/>
          <w:caps/>
          <w:color w:val="auto"/>
          <w:sz w:val="28"/>
          <w:szCs w:val="28"/>
        </w:rPr>
        <w:t>.</w:t>
      </w:r>
    </w:p>
    <w:p w:rsidR="00A159B8" w:rsidRDefault="00A159B8" w:rsidP="00A159B8">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Принцип </w:t>
      </w:r>
      <w:r w:rsidRPr="00F63254">
        <w:rPr>
          <w:rStyle w:val="17"/>
          <w:rFonts w:cs="Times New Roman"/>
          <w:iCs/>
          <w:caps w:val="0"/>
          <w:color w:val="auto"/>
          <w:sz w:val="28"/>
          <w:szCs w:val="28"/>
        </w:rPr>
        <w:t>вариативности</w:t>
      </w:r>
      <w:r w:rsidRPr="00F63254">
        <w:rPr>
          <w:rFonts w:ascii="Times New Roman" w:hAnsi="Times New Roman" w:cs="Times New Roman"/>
          <w:caps/>
          <w:color w:val="auto"/>
          <w:sz w:val="28"/>
          <w:szCs w:val="28"/>
        </w:rPr>
        <w:t xml:space="preserve"> </w:t>
      </w:r>
      <w:r w:rsidRPr="00F63254">
        <w:rPr>
          <w:rFonts w:ascii="Times New Roman" w:hAnsi="Times New Roman" w:cs="Times New Roman"/>
          <w:color w:val="auto"/>
          <w:kern w:val="28"/>
          <w:sz w:val="28"/>
          <w:szCs w:val="28"/>
        </w:rPr>
        <w:t xml:space="preserve">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 </w:t>
      </w:r>
    </w:p>
    <w:p w:rsidR="00A159B8" w:rsidRPr="00727ED5" w:rsidRDefault="00A159B8" w:rsidP="00A159B8">
      <w:pPr>
        <w:tabs>
          <w:tab w:val="left" w:pos="-180"/>
          <w:tab w:val="left" w:pos="0"/>
        </w:tabs>
        <w:spacing w:after="0" w:line="360" w:lineRule="auto"/>
        <w:ind w:firstLine="720"/>
        <w:jc w:val="both"/>
        <w:rPr>
          <w:rFonts w:ascii="Times New Roman" w:hAnsi="Times New Roman" w:cs="Times New Roman"/>
          <w:sz w:val="28"/>
          <w:szCs w:val="28"/>
        </w:rPr>
      </w:pPr>
      <w:r w:rsidRPr="00727ED5">
        <w:rPr>
          <w:rFonts w:ascii="Times New Roman" w:hAnsi="Times New Roman" w:cs="Times New Roman"/>
          <w:color w:val="auto"/>
          <w:kern w:val="28"/>
          <w:sz w:val="28"/>
          <w:szCs w:val="28"/>
        </w:rPr>
        <w:t xml:space="preserve">Принцип </w:t>
      </w:r>
      <w:r w:rsidRPr="00727ED5">
        <w:rPr>
          <w:rFonts w:ascii="Times New Roman" w:hAnsi="Times New Roman" w:cs="Times New Roman"/>
          <w:i/>
          <w:color w:val="auto"/>
          <w:kern w:val="28"/>
          <w:sz w:val="28"/>
          <w:szCs w:val="28"/>
        </w:rPr>
        <w:t>комплексности</w:t>
      </w:r>
      <w:r w:rsidRPr="00727ED5">
        <w:rPr>
          <w:rFonts w:ascii="Times New Roman" w:hAnsi="Times New Roman" w:cs="Times New Roman"/>
          <w:color w:val="auto"/>
          <w:kern w:val="28"/>
          <w:sz w:val="28"/>
          <w:szCs w:val="28"/>
        </w:rPr>
        <w:t xml:space="preserve"> </w:t>
      </w:r>
      <w:r w:rsidR="00727ED5" w:rsidRPr="00727ED5">
        <w:rPr>
          <w:rFonts w:ascii="Times New Roman" w:hAnsi="Times New Roman" w:cs="Times New Roman"/>
          <w:color w:val="auto"/>
          <w:kern w:val="28"/>
          <w:sz w:val="28"/>
          <w:szCs w:val="28"/>
        </w:rPr>
        <w:t>коррекционного воздействия предполагает необходимость</w:t>
      </w:r>
      <w:r w:rsidRPr="00727ED5">
        <w:rPr>
          <w:rFonts w:ascii="Times New Roman" w:hAnsi="Times New Roman" w:cs="Times New Roman"/>
          <w:color w:val="auto"/>
          <w:kern w:val="28"/>
          <w:sz w:val="28"/>
          <w:szCs w:val="28"/>
        </w:rPr>
        <w:t xml:space="preserve"> </w:t>
      </w:r>
      <w:r w:rsidRPr="00727ED5">
        <w:rPr>
          <w:rFonts w:ascii="Times New Roman" w:hAnsi="Times New Roman" w:cs="Times New Roman"/>
          <w:sz w:val="28"/>
          <w:szCs w:val="28"/>
        </w:rPr>
        <w:t>всесторонне</w:t>
      </w:r>
      <w:r w:rsidR="00727ED5" w:rsidRPr="00727ED5">
        <w:rPr>
          <w:rFonts w:ascii="Times New Roman" w:hAnsi="Times New Roman" w:cs="Times New Roman"/>
          <w:sz w:val="28"/>
          <w:szCs w:val="28"/>
        </w:rPr>
        <w:t>го</w:t>
      </w:r>
      <w:r w:rsidRPr="00727ED5">
        <w:rPr>
          <w:rFonts w:ascii="Times New Roman" w:hAnsi="Times New Roman" w:cs="Times New Roman"/>
          <w:sz w:val="28"/>
          <w:szCs w:val="28"/>
        </w:rPr>
        <w:t xml:space="preserve"> изучени</w:t>
      </w:r>
      <w:r w:rsidR="00727ED5" w:rsidRPr="00727ED5">
        <w:rPr>
          <w:rFonts w:ascii="Times New Roman" w:hAnsi="Times New Roman" w:cs="Times New Roman"/>
          <w:sz w:val="28"/>
          <w:szCs w:val="28"/>
        </w:rPr>
        <w:t>я</w:t>
      </w:r>
      <w:r w:rsidRPr="00727ED5">
        <w:rPr>
          <w:rFonts w:ascii="Times New Roman" w:hAnsi="Times New Roman" w:cs="Times New Roman"/>
          <w:sz w:val="28"/>
          <w:szCs w:val="28"/>
        </w:rPr>
        <w:t xml:space="preserve"> обучающихся и предоставлени</w:t>
      </w:r>
      <w:r w:rsidR="00727ED5" w:rsidRPr="00727ED5">
        <w:rPr>
          <w:rFonts w:ascii="Times New Roman" w:hAnsi="Times New Roman" w:cs="Times New Roman"/>
          <w:sz w:val="28"/>
          <w:szCs w:val="28"/>
        </w:rPr>
        <w:t>я</w:t>
      </w:r>
      <w:r w:rsidRPr="00727ED5">
        <w:rPr>
          <w:rFonts w:ascii="Times New Roman" w:hAnsi="Times New Roman" w:cs="Times New Roman"/>
          <w:sz w:val="28"/>
          <w:szCs w:val="28"/>
        </w:rPr>
        <w:t xml:space="preserve"> квалифицированной помощи специалистов разного профиля с учетом </w:t>
      </w:r>
      <w:r w:rsidRPr="00727ED5">
        <w:rPr>
          <w:rFonts w:ascii="Times New Roman" w:hAnsi="Times New Roman" w:cs="Times New Roman"/>
          <w:color w:val="auto"/>
          <w:kern w:val="28"/>
          <w:sz w:val="28"/>
          <w:szCs w:val="28"/>
        </w:rPr>
        <w:t>их особых образовательных потребностей и возможностей психофизического развития</w:t>
      </w:r>
      <w:r w:rsidR="00727ED5" w:rsidRPr="00727ED5">
        <w:rPr>
          <w:rFonts w:ascii="Times New Roman" w:hAnsi="Times New Roman" w:cs="Times New Roman"/>
          <w:color w:val="auto"/>
          <w:kern w:val="28"/>
          <w:sz w:val="28"/>
          <w:szCs w:val="28"/>
        </w:rPr>
        <w:t xml:space="preserve"> на основе </w:t>
      </w:r>
      <w:r w:rsidR="00727ED5" w:rsidRPr="00727ED5">
        <w:rPr>
          <w:rFonts w:ascii="Times New Roman" w:hAnsi="Times New Roman" w:cs="Times New Roman"/>
          <w:sz w:val="28"/>
          <w:szCs w:val="28"/>
        </w:rPr>
        <w:t>использования всего многообразия методов, техник и приемов коррекционной работы</w:t>
      </w:r>
      <w:r w:rsidRPr="00727ED5">
        <w:rPr>
          <w:rFonts w:ascii="Times New Roman" w:hAnsi="Times New Roman" w:cs="Times New Roman"/>
          <w:sz w:val="28"/>
          <w:szCs w:val="28"/>
        </w:rPr>
        <w:t>.</w:t>
      </w:r>
    </w:p>
    <w:p w:rsidR="00A159B8" w:rsidRDefault="00A159B8" w:rsidP="00A159B8">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Принцип </w:t>
      </w:r>
      <w:r w:rsidRPr="00F63254">
        <w:rPr>
          <w:rFonts w:ascii="Times New Roman" w:hAnsi="Times New Roman" w:cs="Times New Roman"/>
          <w:i/>
          <w:color w:val="auto"/>
          <w:kern w:val="28"/>
          <w:sz w:val="28"/>
          <w:szCs w:val="28"/>
        </w:rPr>
        <w:t>единства психолого-педагогических и медицинских средств</w:t>
      </w:r>
      <w:r w:rsidRPr="00F63254">
        <w:rPr>
          <w:rFonts w:ascii="Times New Roman" w:hAnsi="Times New Roman" w:cs="Times New Roman"/>
          <w:color w:val="auto"/>
          <w:kern w:val="28"/>
          <w:sz w:val="28"/>
          <w:szCs w:val="28"/>
        </w:rPr>
        <w:t>, обеспечивающий взаимодействие специалистов психолого-педагогического и медицинского блока в деятельности по комплексному решению задач коррекционно-воспитательной работы.</w:t>
      </w:r>
    </w:p>
    <w:p w:rsidR="001E244A" w:rsidRPr="00F63254" w:rsidRDefault="001E244A" w:rsidP="001E244A">
      <w:pPr>
        <w:tabs>
          <w:tab w:val="left" w:pos="-180"/>
          <w:tab w:val="left" w:pos="0"/>
        </w:tabs>
        <w:spacing w:after="0" w:line="360" w:lineRule="auto"/>
        <w:ind w:firstLine="720"/>
        <w:jc w:val="both"/>
        <w:rPr>
          <w:rFonts w:ascii="Times New Roman" w:hAnsi="Times New Roman" w:cs="Times New Roman"/>
          <w:color w:val="auto"/>
          <w:kern w:val="28"/>
          <w:sz w:val="28"/>
          <w:szCs w:val="28"/>
        </w:rPr>
      </w:pPr>
      <w:r w:rsidRPr="00F63254">
        <w:rPr>
          <w:rFonts w:ascii="Times New Roman" w:hAnsi="Times New Roman" w:cs="Times New Roman"/>
          <w:color w:val="auto"/>
          <w:kern w:val="28"/>
          <w:sz w:val="28"/>
          <w:szCs w:val="28"/>
        </w:rPr>
        <w:t xml:space="preserve">Принцип </w:t>
      </w:r>
      <w:r w:rsidRPr="00F63254">
        <w:rPr>
          <w:rFonts w:ascii="Times New Roman" w:hAnsi="Times New Roman" w:cs="Times New Roman"/>
          <w:i/>
          <w:color w:val="auto"/>
          <w:kern w:val="28"/>
          <w:sz w:val="28"/>
          <w:szCs w:val="28"/>
        </w:rPr>
        <w:t>сотрудничества с семьей</w:t>
      </w:r>
      <w:r w:rsidRPr="00F63254">
        <w:rPr>
          <w:rFonts w:ascii="Times New Roman" w:hAnsi="Times New Roman" w:cs="Times New Roman"/>
          <w:color w:val="auto"/>
          <w:kern w:val="28"/>
          <w:sz w:val="28"/>
          <w:szCs w:val="28"/>
        </w:rPr>
        <w:t xml:space="preserve"> основан на признании семьи как важного участника коррекционной работы, оказывающего существенное влияние на процесс развития ребенка и успешность его интеграции в общество.</w:t>
      </w:r>
    </w:p>
    <w:p w:rsidR="00E26269" w:rsidRPr="00FF366B" w:rsidRDefault="00E26269" w:rsidP="00E26269">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sz w:val="28"/>
          <w:szCs w:val="28"/>
        </w:rPr>
        <w:t>Коррекционная работа с обучающимися</w:t>
      </w:r>
      <w:r w:rsidRPr="00FF366B">
        <w:rPr>
          <w:rFonts w:ascii="Times New Roman" w:hAnsi="Times New Roman" w:cs="Times New Roman"/>
          <w:color w:val="auto"/>
          <w:kern w:val="28"/>
          <w:sz w:val="28"/>
          <w:szCs w:val="28"/>
        </w:rPr>
        <w:t xml:space="preserve"> с </w:t>
      </w:r>
      <w:r>
        <w:rPr>
          <w:rFonts w:ascii="Times New Roman" w:hAnsi="Times New Roman" w:cs="Times New Roman"/>
          <w:color w:val="auto"/>
          <w:kern w:val="28"/>
          <w:sz w:val="28"/>
          <w:szCs w:val="28"/>
        </w:rPr>
        <w:t>ЗПР</w:t>
      </w:r>
      <w:r w:rsidRPr="00FF366B">
        <w:rPr>
          <w:rFonts w:ascii="Times New Roman" w:hAnsi="Times New Roman" w:cs="Times New Roman"/>
          <w:color w:val="auto"/>
          <w:sz w:val="28"/>
          <w:szCs w:val="28"/>
        </w:rPr>
        <w:t xml:space="preserve"> </w:t>
      </w:r>
      <w:r w:rsidRPr="00065F28">
        <w:rPr>
          <w:rFonts w:ascii="Times New Roman" w:hAnsi="Times New Roman" w:cs="Times New Roman"/>
          <w:sz w:val="28"/>
          <w:szCs w:val="28"/>
        </w:rPr>
        <w:t>осуществляется в ходе всего учебно-образовательного процесса</w:t>
      </w:r>
      <w:r w:rsidRPr="00FF366B">
        <w:rPr>
          <w:rFonts w:ascii="Times New Roman" w:hAnsi="Times New Roman" w:cs="Times New Roman"/>
          <w:color w:val="auto"/>
          <w:kern w:val="28"/>
          <w:sz w:val="28"/>
          <w:szCs w:val="28"/>
        </w:rPr>
        <w:t>:</w:t>
      </w:r>
    </w:p>
    <w:p w:rsidR="00E26269" w:rsidRPr="00FF366B" w:rsidRDefault="00E26269" w:rsidP="00E26269">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kern w:val="28"/>
          <w:sz w:val="28"/>
          <w:szCs w:val="28"/>
        </w:rPr>
        <w:lastRenderedPageBreak/>
        <w:t xml:space="preserve">― через содержание и организацию образовательного процесса (индивидуальный и дифференцированный подход, </w:t>
      </w:r>
      <w:r>
        <w:rPr>
          <w:rFonts w:ascii="Times New Roman" w:hAnsi="Times New Roman" w:cs="Times New Roman"/>
          <w:color w:val="auto"/>
          <w:kern w:val="28"/>
          <w:sz w:val="28"/>
          <w:szCs w:val="28"/>
        </w:rPr>
        <w:t xml:space="preserve">несколько </w:t>
      </w:r>
      <w:r w:rsidRPr="00FF366B">
        <w:rPr>
          <w:rFonts w:ascii="Times New Roman" w:hAnsi="Times New Roman" w:cs="Times New Roman"/>
          <w:color w:val="auto"/>
          <w:kern w:val="28"/>
          <w:sz w:val="28"/>
          <w:szCs w:val="28"/>
        </w:rPr>
        <w:t xml:space="preserve">сниженный темп обучения, структурная </w:t>
      </w:r>
      <w:r>
        <w:rPr>
          <w:rFonts w:ascii="Times New Roman" w:hAnsi="Times New Roman" w:cs="Times New Roman"/>
          <w:color w:val="auto"/>
          <w:kern w:val="28"/>
          <w:sz w:val="28"/>
          <w:szCs w:val="28"/>
        </w:rPr>
        <w:t>упрощенность</w:t>
      </w:r>
      <w:r w:rsidRPr="00FF366B">
        <w:rPr>
          <w:rFonts w:ascii="Times New Roman" w:hAnsi="Times New Roman" w:cs="Times New Roman"/>
          <w:color w:val="auto"/>
          <w:kern w:val="28"/>
          <w:sz w:val="28"/>
          <w:szCs w:val="28"/>
        </w:rPr>
        <w:t xml:space="preserve"> содержания, повторность в обучении, активность и сознательность в обучении);</w:t>
      </w:r>
    </w:p>
    <w:p w:rsidR="00E26269" w:rsidRPr="00FF366B" w:rsidRDefault="00E26269" w:rsidP="00E26269">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kern w:val="28"/>
          <w:sz w:val="28"/>
          <w:szCs w:val="28"/>
        </w:rPr>
        <w:t>― в рамках внеурочной деятельности в форме специально организованных индивидуальных и групповых занятий (</w:t>
      </w:r>
      <w:r>
        <w:rPr>
          <w:rFonts w:ascii="Times New Roman" w:hAnsi="Times New Roman" w:cs="Times New Roman"/>
          <w:color w:val="auto"/>
          <w:kern w:val="28"/>
          <w:sz w:val="28"/>
          <w:szCs w:val="28"/>
        </w:rPr>
        <w:t>психо</w:t>
      </w:r>
      <w:r w:rsidRPr="00FF366B">
        <w:rPr>
          <w:rFonts w:ascii="Times New Roman" w:hAnsi="Times New Roman" w:cs="Times New Roman"/>
          <w:color w:val="auto"/>
          <w:kern w:val="28"/>
          <w:sz w:val="28"/>
          <w:szCs w:val="28"/>
        </w:rPr>
        <w:t>коррекционн</w:t>
      </w:r>
      <w:r>
        <w:rPr>
          <w:rFonts w:ascii="Times New Roman" w:hAnsi="Times New Roman" w:cs="Times New Roman"/>
          <w:color w:val="auto"/>
          <w:kern w:val="28"/>
          <w:sz w:val="28"/>
          <w:szCs w:val="28"/>
        </w:rPr>
        <w:t>ые</w:t>
      </w:r>
      <w:r w:rsidRPr="00FF366B">
        <w:rPr>
          <w:rFonts w:ascii="Times New Roman" w:hAnsi="Times New Roman" w:cs="Times New Roman"/>
          <w:color w:val="auto"/>
          <w:kern w:val="28"/>
          <w:sz w:val="28"/>
          <w:szCs w:val="28"/>
        </w:rPr>
        <w:t xml:space="preserve"> и логопедические занятия, занятия ритмикой);</w:t>
      </w:r>
    </w:p>
    <w:p w:rsidR="00E26269" w:rsidRPr="00FF366B" w:rsidRDefault="00E26269" w:rsidP="00E26269">
      <w:pPr>
        <w:tabs>
          <w:tab w:val="left" w:pos="-180"/>
          <w:tab w:val="left" w:pos="0"/>
        </w:tabs>
        <w:spacing w:after="0" w:line="360" w:lineRule="auto"/>
        <w:ind w:firstLine="709"/>
        <w:jc w:val="both"/>
        <w:rPr>
          <w:rFonts w:ascii="Times New Roman" w:hAnsi="Times New Roman" w:cs="Times New Roman"/>
          <w:color w:val="auto"/>
          <w:kern w:val="28"/>
          <w:sz w:val="28"/>
          <w:szCs w:val="28"/>
        </w:rPr>
      </w:pPr>
      <w:r w:rsidRPr="00FF366B">
        <w:rPr>
          <w:rFonts w:ascii="Times New Roman" w:hAnsi="Times New Roman" w:cs="Times New Roman"/>
          <w:color w:val="auto"/>
          <w:kern w:val="28"/>
          <w:sz w:val="28"/>
          <w:szCs w:val="28"/>
        </w:rPr>
        <w:t xml:space="preserve">― в рамках психологического и социально-педагогического сопровождения </w:t>
      </w:r>
      <w:r w:rsidRPr="00FF366B">
        <w:rPr>
          <w:rFonts w:ascii="Times New Roman" w:hAnsi="Times New Roman" w:cs="Times New Roman"/>
          <w:color w:val="auto"/>
          <w:sz w:val="28"/>
          <w:szCs w:val="28"/>
        </w:rPr>
        <w:t>обучающихся.</w:t>
      </w:r>
    </w:p>
    <w:p w:rsidR="00E44E55" w:rsidRPr="00945C09" w:rsidRDefault="00E44E55" w:rsidP="00E44E55">
      <w:pPr>
        <w:spacing w:before="60" w:after="60" w:line="360" w:lineRule="auto"/>
        <w:ind w:firstLine="709"/>
        <w:jc w:val="both"/>
        <w:rPr>
          <w:rFonts w:ascii="Times New Roman" w:hAnsi="Times New Roman" w:cs="Times New Roman"/>
          <w:kern w:val="2"/>
          <w:sz w:val="28"/>
          <w:szCs w:val="28"/>
        </w:rPr>
      </w:pPr>
      <w:r w:rsidRPr="00945C09">
        <w:rPr>
          <w:rFonts w:ascii="Times New Roman" w:hAnsi="Times New Roman" w:cs="Times New Roman"/>
          <w:sz w:val="28"/>
          <w:szCs w:val="28"/>
        </w:rPr>
        <w:t>Основными направлениями в коррекционной работе являются: коррекционная помощь в овладении базовым содержанием обучения; развитие эмоционально-личностной сферы и коррекция ее недостатков; развитие познавательной деятельности и целенаправленное формирование высших психических функций; формирование произвольной регуляции деятельности и поведения; коррекция нарушений устной и письменной речи; обеспечение ребенку успеха в различных видах деятельности с целью предупреждения негативного отношения к учёбе, ситуации школьного обучения в целом, повышения мотивации к школьному обучению.</w:t>
      </w:r>
    </w:p>
    <w:p w:rsidR="004555FA" w:rsidRPr="00F63254" w:rsidRDefault="004555FA" w:rsidP="004555F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Программа коррекционной работы на ступени начального общего образования обучающихся с ЗПР включает в себя взаимосвязанные направления, отражающие ее основное содержание:</w:t>
      </w:r>
    </w:p>
    <w:p w:rsidR="004555FA" w:rsidRPr="00417E9F" w:rsidRDefault="00417E9F" w:rsidP="000C5522">
      <w:pPr>
        <w:numPr>
          <w:ilvl w:val="0"/>
          <w:numId w:val="28"/>
        </w:numPr>
        <w:spacing w:after="0" w:line="360" w:lineRule="auto"/>
        <w:ind w:left="0" w:firstLine="709"/>
        <w:jc w:val="both"/>
        <w:rPr>
          <w:rFonts w:ascii="Times New Roman" w:hAnsi="Times New Roman" w:cs="Times New Roman"/>
          <w:sz w:val="28"/>
          <w:szCs w:val="28"/>
        </w:rPr>
      </w:pPr>
      <w:r>
        <w:rPr>
          <w:rFonts w:ascii="Times New Roman" w:hAnsi="Times New Roman" w:cs="Times New Roman"/>
          <w:i/>
          <w:sz w:val="28"/>
          <w:szCs w:val="28"/>
        </w:rPr>
        <w:t>Д</w:t>
      </w:r>
      <w:r w:rsidR="004555FA" w:rsidRPr="00F63254">
        <w:rPr>
          <w:rFonts w:ascii="Times New Roman" w:hAnsi="Times New Roman" w:cs="Times New Roman"/>
          <w:i/>
          <w:sz w:val="28"/>
          <w:szCs w:val="28"/>
        </w:rPr>
        <w:t>иагностическая работа</w:t>
      </w:r>
      <w:r w:rsidR="004555FA" w:rsidRPr="00F63254">
        <w:rPr>
          <w:rFonts w:ascii="Times New Roman" w:hAnsi="Times New Roman" w:cs="Times New Roman"/>
          <w:sz w:val="28"/>
          <w:szCs w:val="28"/>
        </w:rPr>
        <w:t xml:space="preserve"> </w:t>
      </w:r>
      <w:r w:rsidRPr="00417E9F">
        <w:rPr>
          <w:rFonts w:ascii="Times New Roman" w:hAnsi="Times New Roman" w:cs="Times New Roman"/>
          <w:color w:val="auto"/>
          <w:sz w:val="28"/>
          <w:szCs w:val="28"/>
        </w:rPr>
        <w:t xml:space="preserve">обеспечивает выявление особенностей развития и здоровья обучающихся с </w:t>
      </w:r>
      <w:r>
        <w:rPr>
          <w:rFonts w:ascii="Times New Roman" w:hAnsi="Times New Roman" w:cs="Times New Roman"/>
          <w:color w:val="auto"/>
          <w:sz w:val="28"/>
          <w:szCs w:val="28"/>
        </w:rPr>
        <w:t>ЗПР</w:t>
      </w:r>
      <w:r w:rsidRPr="00417E9F">
        <w:rPr>
          <w:rFonts w:ascii="Times New Roman" w:hAnsi="Times New Roman" w:cs="Times New Roman"/>
          <w:color w:val="auto"/>
          <w:sz w:val="28"/>
          <w:szCs w:val="28"/>
        </w:rPr>
        <w:t xml:space="preserve"> с целью создания благоприятных условий для овладения ими содержанием </w:t>
      </w:r>
      <w:r>
        <w:rPr>
          <w:rFonts w:ascii="Times New Roman" w:hAnsi="Times New Roman" w:cs="Times New Roman"/>
          <w:color w:val="auto"/>
          <w:sz w:val="28"/>
          <w:szCs w:val="28"/>
        </w:rPr>
        <w:t>АООП НОО</w:t>
      </w:r>
      <w:r w:rsidRPr="00417E9F">
        <w:rPr>
          <w:rFonts w:ascii="Times New Roman" w:hAnsi="Times New Roman" w:cs="Times New Roman"/>
          <w:sz w:val="28"/>
          <w:szCs w:val="28"/>
        </w:rPr>
        <w:t xml:space="preserve">.  </w:t>
      </w:r>
    </w:p>
    <w:p w:rsidR="00417E9F" w:rsidRPr="00FF366B" w:rsidRDefault="00417E9F" w:rsidP="00417E9F">
      <w:pPr>
        <w:pStyle w:val="afc"/>
        <w:ind w:firstLine="720"/>
        <w:rPr>
          <w:caps w:val="0"/>
          <w:color w:val="auto"/>
        </w:rPr>
      </w:pPr>
      <w:r w:rsidRPr="00FF366B">
        <w:rPr>
          <w:caps w:val="0"/>
          <w:color w:val="auto"/>
        </w:rPr>
        <w:t>Проведение диагностической работы предполагает</w:t>
      </w:r>
      <w:r w:rsidRPr="00FF366B">
        <w:rPr>
          <w:caps w:val="0"/>
          <w:color w:val="auto"/>
          <w:kern w:val="28"/>
        </w:rPr>
        <w:t xml:space="preserve"> осуществление</w:t>
      </w:r>
      <w:r w:rsidRPr="00FF366B">
        <w:rPr>
          <w:caps w:val="0"/>
          <w:color w:val="auto"/>
        </w:rPr>
        <w:t>:</w:t>
      </w:r>
    </w:p>
    <w:p w:rsidR="00417E9F" w:rsidRPr="00FF366B" w:rsidRDefault="00417E9F" w:rsidP="00417E9F">
      <w:pPr>
        <w:pStyle w:val="afc"/>
        <w:ind w:firstLine="720"/>
        <w:rPr>
          <w:caps w:val="0"/>
          <w:color w:val="auto"/>
          <w:kern w:val="28"/>
        </w:rPr>
      </w:pPr>
      <w:r w:rsidRPr="00FF366B">
        <w:rPr>
          <w:caps w:val="0"/>
          <w:color w:val="auto"/>
          <w:kern w:val="28"/>
        </w:rPr>
        <w:t>1) психолого-педагогического и медицинского обследования с целью выявления их особых образовательных потребностей:</w:t>
      </w:r>
    </w:p>
    <w:p w:rsidR="00417E9F" w:rsidRPr="00FF366B" w:rsidRDefault="00417E9F" w:rsidP="00417E9F">
      <w:pPr>
        <w:pStyle w:val="afc"/>
        <w:ind w:firstLine="720"/>
        <w:rPr>
          <w:caps w:val="0"/>
          <w:color w:val="auto"/>
        </w:rPr>
      </w:pPr>
      <w:r w:rsidRPr="00FF366B">
        <w:rPr>
          <w:caps w:val="0"/>
          <w:color w:val="auto"/>
        </w:rPr>
        <w:t>― развития познавательной сферы, специфических трудностей в овладении содержанием образования и потенциальных возможностей;</w:t>
      </w:r>
    </w:p>
    <w:p w:rsidR="00417E9F" w:rsidRPr="00FF366B" w:rsidRDefault="00417E9F" w:rsidP="00417E9F">
      <w:pPr>
        <w:pStyle w:val="afc"/>
        <w:ind w:firstLine="720"/>
        <w:rPr>
          <w:caps w:val="0"/>
          <w:color w:val="auto"/>
        </w:rPr>
      </w:pPr>
      <w:r w:rsidRPr="00FF366B">
        <w:rPr>
          <w:caps w:val="0"/>
          <w:color w:val="auto"/>
        </w:rPr>
        <w:lastRenderedPageBreak/>
        <w:t>― развития эмоционально-волевой сферы и личностных особенностей обучающихся;</w:t>
      </w:r>
    </w:p>
    <w:p w:rsidR="00417E9F" w:rsidRPr="00FF366B" w:rsidRDefault="00417E9F" w:rsidP="00417E9F">
      <w:pPr>
        <w:pStyle w:val="afc"/>
        <w:ind w:firstLine="720"/>
        <w:rPr>
          <w:caps w:val="0"/>
          <w:color w:val="auto"/>
          <w:kern w:val="28"/>
        </w:rPr>
      </w:pPr>
      <w:r w:rsidRPr="00FF366B">
        <w:rPr>
          <w:caps w:val="0"/>
          <w:color w:val="auto"/>
        </w:rPr>
        <w:t xml:space="preserve">― определение социальной ситуации развития и условий семейного воспитания </w:t>
      </w:r>
      <w:r>
        <w:rPr>
          <w:caps w:val="0"/>
          <w:color w:val="auto"/>
        </w:rPr>
        <w:t>обучающегося</w:t>
      </w:r>
      <w:r w:rsidRPr="00FF366B">
        <w:rPr>
          <w:caps w:val="0"/>
          <w:color w:val="auto"/>
        </w:rPr>
        <w:t>;</w:t>
      </w:r>
    </w:p>
    <w:p w:rsidR="00417E9F" w:rsidRPr="00FF366B" w:rsidRDefault="00417E9F" w:rsidP="00417E9F">
      <w:pPr>
        <w:pStyle w:val="afc"/>
        <w:ind w:firstLine="720"/>
        <w:rPr>
          <w:caps w:val="0"/>
          <w:color w:val="auto"/>
          <w:kern w:val="28"/>
        </w:rPr>
      </w:pPr>
      <w:r w:rsidRPr="00FF366B">
        <w:rPr>
          <w:caps w:val="0"/>
          <w:color w:val="auto"/>
          <w:kern w:val="28"/>
        </w:rPr>
        <w:t xml:space="preserve">2) мониторинга динамики развития обучающихся, их успешности в освоении АООП </w:t>
      </w:r>
      <w:r>
        <w:rPr>
          <w:caps w:val="0"/>
          <w:color w:val="auto"/>
          <w:kern w:val="28"/>
        </w:rPr>
        <w:t>НОО</w:t>
      </w:r>
      <w:r w:rsidRPr="00FF366B">
        <w:rPr>
          <w:caps w:val="0"/>
          <w:color w:val="auto"/>
          <w:kern w:val="28"/>
        </w:rPr>
        <w:t>;</w:t>
      </w:r>
    </w:p>
    <w:p w:rsidR="00417E9F" w:rsidRPr="00FF366B" w:rsidRDefault="00417E9F" w:rsidP="00417E9F">
      <w:pPr>
        <w:pStyle w:val="afc"/>
        <w:ind w:firstLine="720"/>
        <w:rPr>
          <w:caps w:val="0"/>
          <w:color w:val="auto"/>
          <w:kern w:val="28"/>
        </w:rPr>
      </w:pPr>
      <w:r w:rsidRPr="00FF366B">
        <w:rPr>
          <w:caps w:val="0"/>
          <w:color w:val="auto"/>
          <w:kern w:val="28"/>
        </w:rPr>
        <w:t>3) анализа результатов обследования с целью проектирования и корректировки коррекционных мероприятий.</w:t>
      </w:r>
    </w:p>
    <w:p w:rsidR="004555FA" w:rsidRPr="00B14EA5" w:rsidRDefault="00417E9F" w:rsidP="004555FA">
      <w:pPr>
        <w:spacing w:after="0" w:line="360" w:lineRule="auto"/>
        <w:ind w:firstLine="709"/>
        <w:jc w:val="both"/>
        <w:rPr>
          <w:rFonts w:ascii="Times New Roman" w:hAnsi="Times New Roman" w:cs="Times New Roman"/>
          <w:sz w:val="28"/>
          <w:szCs w:val="28"/>
        </w:rPr>
      </w:pPr>
      <w:r w:rsidRPr="00B14EA5">
        <w:rPr>
          <w:rFonts w:ascii="Times New Roman" w:hAnsi="Times New Roman" w:cs="Times New Roman"/>
          <w:sz w:val="28"/>
          <w:szCs w:val="28"/>
        </w:rPr>
        <w:t>2.</w:t>
      </w:r>
      <w:r>
        <w:rPr>
          <w:rFonts w:ascii="Times New Roman" w:hAnsi="Times New Roman" w:cs="Times New Roman"/>
          <w:i/>
          <w:sz w:val="28"/>
          <w:szCs w:val="28"/>
        </w:rPr>
        <w:t xml:space="preserve"> К</w:t>
      </w:r>
      <w:r w:rsidR="004555FA" w:rsidRPr="00F63254">
        <w:rPr>
          <w:rFonts w:ascii="Times New Roman" w:hAnsi="Times New Roman" w:cs="Times New Roman"/>
          <w:i/>
          <w:sz w:val="28"/>
          <w:szCs w:val="28"/>
        </w:rPr>
        <w:t>оррекционно-развивающая работа</w:t>
      </w:r>
      <w:r w:rsidR="004555FA" w:rsidRPr="00F63254">
        <w:rPr>
          <w:rFonts w:ascii="Times New Roman" w:hAnsi="Times New Roman" w:cs="Times New Roman"/>
          <w:sz w:val="28"/>
          <w:szCs w:val="28"/>
        </w:rPr>
        <w:t xml:space="preserve"> </w:t>
      </w:r>
      <w:r w:rsidR="00B14EA5" w:rsidRPr="00B14EA5">
        <w:rPr>
          <w:rFonts w:ascii="Times New Roman" w:hAnsi="Times New Roman" w:cs="Times New Roman"/>
          <w:color w:val="auto"/>
          <w:sz w:val="28"/>
          <w:szCs w:val="28"/>
        </w:rPr>
        <w:t>обеспечивает организацию мероприятий, способствующих личностному развитию учащихся, коррекции недостатков в психофизическом развитии и освоению ими содержания образования</w:t>
      </w:r>
      <w:r w:rsidR="00B14EA5" w:rsidRPr="00B14EA5">
        <w:rPr>
          <w:rFonts w:ascii="Times New Roman" w:hAnsi="Times New Roman" w:cs="Times New Roman"/>
          <w:sz w:val="28"/>
          <w:szCs w:val="28"/>
        </w:rPr>
        <w:t xml:space="preserve">. </w:t>
      </w:r>
    </w:p>
    <w:p w:rsidR="00B14EA5" w:rsidRPr="00B14EA5" w:rsidRDefault="00B14EA5" w:rsidP="00B14EA5">
      <w:pPr>
        <w:pStyle w:val="afc"/>
        <w:ind w:firstLine="720"/>
        <w:rPr>
          <w:i/>
          <w:caps w:val="0"/>
          <w:color w:val="auto"/>
        </w:rPr>
      </w:pPr>
      <w:r w:rsidRPr="00B14EA5">
        <w:rPr>
          <w:caps w:val="0"/>
          <w:color w:val="auto"/>
        </w:rPr>
        <w:t>К</w:t>
      </w:r>
      <w:r w:rsidRPr="00B14EA5">
        <w:rPr>
          <w:rStyle w:val="17"/>
          <w:i w:val="0"/>
          <w:iCs/>
          <w:color w:val="auto"/>
          <w:sz w:val="28"/>
        </w:rPr>
        <w:t>оррекционно-развивающая работа включает:</w:t>
      </w:r>
    </w:p>
    <w:p w:rsidR="00B14EA5" w:rsidRPr="00B14EA5" w:rsidRDefault="00B14EA5" w:rsidP="00B14EA5">
      <w:pPr>
        <w:pStyle w:val="afc"/>
        <w:ind w:firstLine="720"/>
        <w:rPr>
          <w:caps w:val="0"/>
          <w:color w:val="auto"/>
          <w:kern w:val="28"/>
        </w:rPr>
      </w:pPr>
      <w:r w:rsidRPr="00FF366B">
        <w:rPr>
          <w:caps w:val="0"/>
          <w:color w:val="auto"/>
        </w:rPr>
        <w:t>― </w:t>
      </w:r>
      <w:r w:rsidRPr="00FF366B">
        <w:rPr>
          <w:bCs/>
          <w:caps w:val="0"/>
          <w:color w:val="auto"/>
          <w:kern w:val="28"/>
        </w:rPr>
        <w:t xml:space="preserve">составление индивидуальной программы психологического сопровождения </w:t>
      </w:r>
      <w:r>
        <w:rPr>
          <w:bCs/>
          <w:caps w:val="0"/>
          <w:color w:val="auto"/>
          <w:kern w:val="28"/>
        </w:rPr>
        <w:t>обучающегося</w:t>
      </w:r>
      <w:r w:rsidRPr="00FF366B">
        <w:rPr>
          <w:bCs/>
          <w:caps w:val="0"/>
          <w:color w:val="auto"/>
          <w:kern w:val="28"/>
        </w:rPr>
        <w:t xml:space="preserve"> (совместно с педагогами)</w:t>
      </w:r>
      <w:r>
        <w:rPr>
          <w:bCs/>
          <w:caps w:val="0"/>
          <w:color w:val="auto"/>
          <w:kern w:val="28"/>
        </w:rPr>
        <w:t>;</w:t>
      </w:r>
    </w:p>
    <w:p w:rsidR="00B14EA5" w:rsidRPr="00B14EA5" w:rsidRDefault="00B14EA5" w:rsidP="00B14EA5">
      <w:pPr>
        <w:pStyle w:val="afc"/>
        <w:ind w:firstLine="720"/>
        <w:rPr>
          <w:bCs/>
          <w:caps w:val="0"/>
          <w:color w:val="auto"/>
          <w:kern w:val="28"/>
        </w:rPr>
      </w:pPr>
      <w:r w:rsidRPr="00FF366B">
        <w:rPr>
          <w:caps w:val="0"/>
          <w:color w:val="auto"/>
        </w:rPr>
        <w:t>― </w:t>
      </w:r>
      <w:r w:rsidRPr="00FF366B">
        <w:rPr>
          <w:bCs/>
          <w:caps w:val="0"/>
          <w:color w:val="auto"/>
          <w:kern w:val="28"/>
        </w:rPr>
        <w:t>формирование в классе психологического климата комфортного для всех обучающихся</w:t>
      </w:r>
      <w:r>
        <w:rPr>
          <w:bCs/>
          <w:caps w:val="0"/>
          <w:color w:val="auto"/>
          <w:kern w:val="28"/>
        </w:rPr>
        <w:t>;</w:t>
      </w:r>
    </w:p>
    <w:p w:rsidR="00B14EA5" w:rsidRPr="00B14EA5" w:rsidRDefault="00B14EA5" w:rsidP="00B14EA5">
      <w:pPr>
        <w:pStyle w:val="afc"/>
        <w:ind w:firstLine="720"/>
        <w:rPr>
          <w:bCs/>
          <w:caps w:val="0"/>
          <w:color w:val="auto"/>
          <w:kern w:val="28"/>
        </w:rPr>
      </w:pPr>
      <w:r w:rsidRPr="00FF366B">
        <w:rPr>
          <w:caps w:val="0"/>
          <w:color w:val="auto"/>
        </w:rPr>
        <w:t>― </w:t>
      </w:r>
      <w:r w:rsidRPr="00FF366B">
        <w:rPr>
          <w:bCs/>
          <w:caps w:val="0"/>
          <w:color w:val="auto"/>
          <w:kern w:val="28"/>
        </w:rPr>
        <w:t>организация внеурочной деятельности, направленной на развитие познавательных интересов учащихся, их общее социально-личностное развитие</w:t>
      </w:r>
      <w:r>
        <w:rPr>
          <w:bCs/>
          <w:caps w:val="0"/>
          <w:color w:val="auto"/>
          <w:kern w:val="28"/>
        </w:rPr>
        <w:t>;</w:t>
      </w:r>
    </w:p>
    <w:p w:rsidR="00B14EA5" w:rsidRPr="00B14EA5" w:rsidRDefault="00B14EA5" w:rsidP="00B14EA5">
      <w:pPr>
        <w:pStyle w:val="afc"/>
        <w:ind w:firstLine="720"/>
        <w:rPr>
          <w:caps w:val="0"/>
          <w:color w:val="auto"/>
        </w:rPr>
      </w:pPr>
      <w:r w:rsidRPr="00FF366B">
        <w:rPr>
          <w:caps w:val="0"/>
          <w:color w:val="auto"/>
        </w:rPr>
        <w:t>― разработк</w:t>
      </w:r>
      <w:r>
        <w:rPr>
          <w:caps w:val="0"/>
          <w:color w:val="auto"/>
        </w:rPr>
        <w:t>а</w:t>
      </w:r>
      <w:r w:rsidRPr="00FF366B">
        <w:rPr>
          <w:caps w:val="0"/>
          <w:color w:val="auto"/>
        </w:rPr>
        <w:t xml:space="preserve"> оптимальных для развития обучающихся с </w:t>
      </w:r>
      <w:r>
        <w:rPr>
          <w:caps w:val="0"/>
          <w:color w:val="auto"/>
        </w:rPr>
        <w:t>ЗПР</w:t>
      </w:r>
      <w:r w:rsidRPr="00FF366B">
        <w:rPr>
          <w:caps w:val="0"/>
          <w:color w:val="auto"/>
        </w:rPr>
        <w:t xml:space="preserve"> групповых и индивидуальных коррекционных программ (методик, методов и приёмов обучения) в соответствии с их особыми образовательными потребностями</w:t>
      </w:r>
      <w:r>
        <w:rPr>
          <w:caps w:val="0"/>
          <w:color w:val="auto"/>
        </w:rPr>
        <w:t>;</w:t>
      </w:r>
    </w:p>
    <w:p w:rsidR="00B14EA5" w:rsidRPr="00FF366B" w:rsidRDefault="00B14EA5" w:rsidP="00B14EA5">
      <w:pPr>
        <w:pStyle w:val="afc"/>
        <w:ind w:firstLine="720"/>
        <w:rPr>
          <w:caps w:val="0"/>
          <w:color w:val="auto"/>
        </w:rPr>
      </w:pPr>
      <w:r w:rsidRPr="00FF366B">
        <w:rPr>
          <w:caps w:val="0"/>
          <w:color w:val="auto"/>
        </w:rPr>
        <w:t xml:space="preserve">― организацию и проведение специалистами индивидуальных и групповых занятий по психокоррекции, необходимых для преодоления нарушений развития </w:t>
      </w:r>
      <w:r>
        <w:rPr>
          <w:caps w:val="0"/>
          <w:color w:val="auto"/>
        </w:rPr>
        <w:t>обучающихся;</w:t>
      </w:r>
    </w:p>
    <w:p w:rsidR="00B14EA5" w:rsidRPr="00B14EA5" w:rsidRDefault="00B14EA5" w:rsidP="00B14EA5">
      <w:pPr>
        <w:pStyle w:val="afc"/>
        <w:ind w:firstLine="720"/>
        <w:rPr>
          <w:caps w:val="0"/>
          <w:color w:val="auto"/>
        </w:rPr>
      </w:pPr>
      <w:r w:rsidRPr="00FF366B">
        <w:rPr>
          <w:caps w:val="0"/>
          <w:color w:val="auto"/>
        </w:rPr>
        <w:t xml:space="preserve">― развитие эмоционально-волевой и личностной сферы </w:t>
      </w:r>
      <w:r>
        <w:rPr>
          <w:caps w:val="0"/>
          <w:color w:val="auto"/>
        </w:rPr>
        <w:t>обучающегося</w:t>
      </w:r>
      <w:r w:rsidRPr="00FF366B">
        <w:rPr>
          <w:caps w:val="0"/>
          <w:color w:val="auto"/>
        </w:rPr>
        <w:t xml:space="preserve"> и коррекцию его поведения</w:t>
      </w:r>
      <w:r>
        <w:rPr>
          <w:caps w:val="0"/>
          <w:color w:val="auto"/>
        </w:rPr>
        <w:t>;</w:t>
      </w:r>
    </w:p>
    <w:p w:rsidR="00B14EA5" w:rsidRPr="00FF366B" w:rsidRDefault="00B14EA5" w:rsidP="00B14EA5">
      <w:pPr>
        <w:pStyle w:val="afc"/>
        <w:ind w:firstLine="720"/>
        <w:rPr>
          <w:caps w:val="0"/>
          <w:color w:val="auto"/>
        </w:rPr>
      </w:pPr>
      <w:r w:rsidRPr="00FF366B">
        <w:rPr>
          <w:caps w:val="0"/>
          <w:color w:val="auto"/>
        </w:rPr>
        <w:t xml:space="preserve">― социальное сопровождение </w:t>
      </w:r>
      <w:r>
        <w:rPr>
          <w:caps w:val="0"/>
          <w:color w:val="auto"/>
        </w:rPr>
        <w:t>обучающегося</w:t>
      </w:r>
      <w:r w:rsidRPr="00FF366B">
        <w:rPr>
          <w:caps w:val="0"/>
          <w:color w:val="auto"/>
        </w:rPr>
        <w:t xml:space="preserve"> в случае неблагоприятных условий жизни при психотравмирующих обстоятельствах.</w:t>
      </w:r>
    </w:p>
    <w:p w:rsidR="004555FA" w:rsidRDefault="00B14EA5" w:rsidP="004555FA">
      <w:pPr>
        <w:spacing w:after="0" w:line="360" w:lineRule="auto"/>
        <w:ind w:firstLine="709"/>
        <w:jc w:val="both"/>
        <w:rPr>
          <w:rFonts w:ascii="Times New Roman" w:hAnsi="Times New Roman" w:cs="Times New Roman"/>
          <w:sz w:val="28"/>
          <w:szCs w:val="28"/>
        </w:rPr>
      </w:pPr>
      <w:r w:rsidRPr="00B14EA5">
        <w:rPr>
          <w:rFonts w:ascii="Times New Roman" w:hAnsi="Times New Roman" w:cs="Times New Roman"/>
          <w:sz w:val="28"/>
          <w:szCs w:val="28"/>
        </w:rPr>
        <w:lastRenderedPageBreak/>
        <w:t>3.</w:t>
      </w:r>
      <w:r>
        <w:rPr>
          <w:rFonts w:ascii="Times New Roman" w:hAnsi="Times New Roman" w:cs="Times New Roman"/>
          <w:i/>
          <w:sz w:val="28"/>
          <w:szCs w:val="28"/>
        </w:rPr>
        <w:t xml:space="preserve"> К</w:t>
      </w:r>
      <w:r w:rsidR="004555FA" w:rsidRPr="00F63254">
        <w:rPr>
          <w:rFonts w:ascii="Times New Roman" w:hAnsi="Times New Roman" w:cs="Times New Roman"/>
          <w:i/>
          <w:sz w:val="28"/>
          <w:szCs w:val="28"/>
        </w:rPr>
        <w:t>онсультативная работа</w:t>
      </w:r>
      <w:r w:rsidR="004555FA" w:rsidRPr="00F63254">
        <w:rPr>
          <w:rFonts w:ascii="Times New Roman" w:hAnsi="Times New Roman" w:cs="Times New Roman"/>
          <w:sz w:val="28"/>
          <w:szCs w:val="28"/>
        </w:rPr>
        <w:t xml:space="preserve"> обеспечивает непрерывность специального сопровождения обучающихся с ЗПР в освоении  АООП НОО, консультирование специалистов, работающих с детьми, их семей по вопросам реализации дифференцированных психолого-педагогических условий </w:t>
      </w:r>
      <w:r w:rsidR="004809F5">
        <w:rPr>
          <w:rFonts w:ascii="Times New Roman" w:hAnsi="Times New Roman" w:cs="Times New Roman"/>
          <w:sz w:val="28"/>
          <w:szCs w:val="28"/>
        </w:rPr>
        <w:t>обучения</w:t>
      </w:r>
      <w:r w:rsidR="004555FA" w:rsidRPr="00F63254">
        <w:rPr>
          <w:rFonts w:ascii="Times New Roman" w:hAnsi="Times New Roman" w:cs="Times New Roman"/>
          <w:sz w:val="28"/>
          <w:szCs w:val="28"/>
        </w:rPr>
        <w:t>, воспитания, коррекции, развития и социализации обучающихся с ЗПР.</w:t>
      </w:r>
    </w:p>
    <w:p w:rsidR="004809F5" w:rsidRPr="004809F5" w:rsidRDefault="004809F5" w:rsidP="004809F5">
      <w:pPr>
        <w:pStyle w:val="afc"/>
        <w:ind w:firstLine="720"/>
        <w:rPr>
          <w:rStyle w:val="17"/>
          <w:i w:val="0"/>
          <w:iCs/>
          <w:color w:val="auto"/>
          <w:sz w:val="28"/>
        </w:rPr>
      </w:pPr>
      <w:r w:rsidRPr="004809F5">
        <w:rPr>
          <w:caps w:val="0"/>
          <w:color w:val="auto"/>
        </w:rPr>
        <w:t>К</w:t>
      </w:r>
      <w:r w:rsidRPr="004809F5">
        <w:rPr>
          <w:rStyle w:val="17"/>
          <w:i w:val="0"/>
          <w:iCs/>
          <w:color w:val="auto"/>
          <w:sz w:val="28"/>
        </w:rPr>
        <w:t>онсультативная работа включает:</w:t>
      </w:r>
    </w:p>
    <w:p w:rsidR="004809F5" w:rsidRPr="00FF366B" w:rsidRDefault="004809F5" w:rsidP="004809F5">
      <w:pPr>
        <w:pStyle w:val="Default"/>
        <w:spacing w:line="360" w:lineRule="auto"/>
        <w:ind w:firstLine="720"/>
        <w:jc w:val="both"/>
        <w:rPr>
          <w:color w:val="auto"/>
          <w:sz w:val="28"/>
          <w:szCs w:val="28"/>
        </w:rPr>
      </w:pPr>
      <w:r w:rsidRPr="00FF366B">
        <w:rPr>
          <w:caps/>
          <w:color w:val="auto"/>
          <w:sz w:val="28"/>
          <w:szCs w:val="28"/>
        </w:rPr>
        <w:t>― </w:t>
      </w:r>
      <w:r w:rsidRPr="00FF366B">
        <w:rPr>
          <w:color w:val="auto"/>
          <w:sz w:val="28"/>
          <w:szCs w:val="28"/>
        </w:rPr>
        <w:t xml:space="preserve">психолого-педагогическое консультирование педагогов по решению проблем в развитии и обучении, поведении и межличностном взаимодействии конкретных </w:t>
      </w:r>
      <w:r>
        <w:rPr>
          <w:color w:val="auto"/>
          <w:sz w:val="28"/>
          <w:szCs w:val="28"/>
        </w:rPr>
        <w:t>обучающихся;</w:t>
      </w:r>
    </w:p>
    <w:p w:rsidR="004809F5" w:rsidRPr="00FF366B" w:rsidRDefault="004809F5" w:rsidP="004809F5">
      <w:pPr>
        <w:pStyle w:val="afc"/>
        <w:ind w:firstLine="720"/>
        <w:rPr>
          <w:caps w:val="0"/>
          <w:color w:val="auto"/>
        </w:rPr>
      </w:pPr>
      <w:r w:rsidRPr="00FF366B">
        <w:rPr>
          <w:caps w:val="0"/>
          <w:color w:val="auto"/>
        </w:rPr>
        <w:t xml:space="preserve">― консультативную помощь семье в вопросах решения конкретных вопросов воспитания и оказания возможной помощи </w:t>
      </w:r>
      <w:r>
        <w:rPr>
          <w:caps w:val="0"/>
          <w:color w:val="auto"/>
        </w:rPr>
        <w:t>обучающимуся</w:t>
      </w:r>
      <w:r w:rsidRPr="00FF366B">
        <w:rPr>
          <w:caps w:val="0"/>
          <w:color w:val="auto"/>
        </w:rPr>
        <w:t xml:space="preserve"> в освоении общеобразовательной программы.</w:t>
      </w:r>
    </w:p>
    <w:p w:rsidR="004555FA" w:rsidRPr="00056EBE" w:rsidRDefault="004809F5" w:rsidP="000C5522">
      <w:pPr>
        <w:numPr>
          <w:ilvl w:val="0"/>
          <w:numId w:val="27"/>
        </w:num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И</w:t>
      </w:r>
      <w:r w:rsidR="004555FA" w:rsidRPr="00F63254">
        <w:rPr>
          <w:rFonts w:ascii="Times New Roman" w:hAnsi="Times New Roman" w:cs="Times New Roman"/>
          <w:i/>
          <w:sz w:val="28"/>
          <w:szCs w:val="28"/>
        </w:rPr>
        <w:t>нформационно-просветительская работа</w:t>
      </w:r>
      <w:r w:rsidR="004555FA" w:rsidRPr="00F63254">
        <w:rPr>
          <w:rFonts w:ascii="Times New Roman" w:hAnsi="Times New Roman" w:cs="Times New Roman"/>
          <w:sz w:val="28"/>
          <w:szCs w:val="28"/>
        </w:rPr>
        <w:t xml:space="preserve"> </w:t>
      </w:r>
      <w:r w:rsidR="00056EBE" w:rsidRPr="00056EBE">
        <w:rPr>
          <w:rFonts w:ascii="Times New Roman" w:hAnsi="Times New Roman" w:cs="Times New Roman"/>
          <w:color w:val="auto"/>
          <w:sz w:val="28"/>
          <w:szCs w:val="28"/>
        </w:rPr>
        <w:t>предполагает 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w:t>
      </w:r>
      <w:r w:rsidR="00056EBE" w:rsidRPr="00056EBE">
        <w:rPr>
          <w:rFonts w:ascii="Times New Roman" w:hAnsi="Times New Roman" w:cs="Times New Roman"/>
          <w:sz w:val="28"/>
          <w:szCs w:val="28"/>
        </w:rPr>
        <w:t xml:space="preserve"> ЗПР, </w:t>
      </w:r>
      <w:r w:rsidR="00056EBE" w:rsidRPr="00056EBE">
        <w:rPr>
          <w:rFonts w:ascii="Times New Roman" w:hAnsi="Times New Roman" w:cs="Times New Roman"/>
          <w:color w:val="auto"/>
          <w:sz w:val="28"/>
          <w:szCs w:val="28"/>
        </w:rPr>
        <w:t>взаимодействия с педагогами и сверстниками, их родителями (законными представителями) и др.</w:t>
      </w:r>
    </w:p>
    <w:p w:rsidR="00056EBE" w:rsidRPr="00056EBE" w:rsidRDefault="00056EBE" w:rsidP="00056EBE">
      <w:pPr>
        <w:pStyle w:val="afc"/>
        <w:ind w:firstLine="720"/>
        <w:rPr>
          <w:rStyle w:val="17"/>
          <w:i w:val="0"/>
          <w:iCs/>
          <w:color w:val="auto"/>
          <w:sz w:val="28"/>
        </w:rPr>
      </w:pPr>
      <w:r w:rsidRPr="00056EBE">
        <w:rPr>
          <w:rStyle w:val="17"/>
          <w:i w:val="0"/>
          <w:iCs/>
          <w:color w:val="auto"/>
          <w:sz w:val="28"/>
        </w:rPr>
        <w:t>Информационно-просветительская</w:t>
      </w:r>
      <w:r w:rsidRPr="00056EBE">
        <w:rPr>
          <w:rStyle w:val="17"/>
          <w:iCs/>
          <w:color w:val="auto"/>
          <w:sz w:val="28"/>
        </w:rPr>
        <w:t xml:space="preserve"> </w:t>
      </w:r>
      <w:r w:rsidRPr="00056EBE">
        <w:rPr>
          <w:rStyle w:val="17"/>
          <w:i w:val="0"/>
          <w:iCs/>
          <w:color w:val="auto"/>
          <w:sz w:val="28"/>
        </w:rPr>
        <w:t xml:space="preserve">работа включает: </w:t>
      </w:r>
    </w:p>
    <w:p w:rsidR="00056EBE" w:rsidRPr="00FF366B" w:rsidRDefault="00056EBE" w:rsidP="00056EBE">
      <w:pPr>
        <w:pStyle w:val="afc"/>
        <w:ind w:firstLine="720"/>
        <w:rPr>
          <w:caps w:val="0"/>
          <w:color w:val="auto"/>
          <w:kern w:val="28"/>
        </w:rPr>
      </w:pPr>
      <w:r w:rsidRPr="00FF366B">
        <w:rPr>
          <w:caps w:val="0"/>
          <w:color w:val="auto"/>
        </w:rPr>
        <w:t>― </w:t>
      </w:r>
      <w:r w:rsidRPr="00FF366B">
        <w:rPr>
          <w:caps w:val="0"/>
          <w:color w:val="auto"/>
          <w:kern w:val="28"/>
        </w:rPr>
        <w:t xml:space="preserve">проведение тематических выступлений для педагогов и родителей по разъяснению индивидуально-типологических особенностей различных категорий </w:t>
      </w:r>
      <w:r>
        <w:rPr>
          <w:caps w:val="0"/>
          <w:color w:val="auto"/>
          <w:kern w:val="28"/>
        </w:rPr>
        <w:t>обучающихся;</w:t>
      </w:r>
    </w:p>
    <w:p w:rsidR="00056EBE" w:rsidRPr="00FF366B" w:rsidRDefault="00056EBE" w:rsidP="00056EBE">
      <w:pPr>
        <w:pStyle w:val="afc"/>
        <w:ind w:firstLine="720"/>
        <w:rPr>
          <w:caps w:val="0"/>
          <w:color w:val="auto"/>
          <w:kern w:val="28"/>
        </w:rPr>
      </w:pPr>
      <w:r w:rsidRPr="00FF366B">
        <w:rPr>
          <w:caps w:val="0"/>
          <w:color w:val="auto"/>
        </w:rPr>
        <w:t>― </w:t>
      </w:r>
      <w:r w:rsidRPr="00FF366B">
        <w:rPr>
          <w:caps w:val="0"/>
          <w:color w:val="auto"/>
          <w:kern w:val="28"/>
        </w:rPr>
        <w:t>оформление информационных стендов, печатных и других материалов</w:t>
      </w:r>
      <w:r>
        <w:rPr>
          <w:caps w:val="0"/>
          <w:color w:val="auto"/>
          <w:kern w:val="28"/>
        </w:rPr>
        <w:t>;</w:t>
      </w:r>
    </w:p>
    <w:p w:rsidR="00056EBE" w:rsidRPr="00FF366B" w:rsidRDefault="00056EBE" w:rsidP="00056EBE">
      <w:pPr>
        <w:pStyle w:val="afc"/>
        <w:ind w:firstLine="720"/>
        <w:rPr>
          <w:caps w:val="0"/>
          <w:color w:val="auto"/>
          <w:kern w:val="28"/>
        </w:rPr>
      </w:pPr>
      <w:r w:rsidRPr="00FF366B">
        <w:rPr>
          <w:caps w:val="0"/>
          <w:color w:val="auto"/>
        </w:rPr>
        <w:t>― </w:t>
      </w:r>
      <w:r w:rsidRPr="00FF366B">
        <w:rPr>
          <w:caps w:val="0"/>
          <w:color w:val="auto"/>
          <w:kern w:val="28"/>
        </w:rPr>
        <w:t>психологическое просвещение педагогов с целью повышения их психологической  компетентности</w:t>
      </w:r>
      <w:r>
        <w:rPr>
          <w:caps w:val="0"/>
          <w:color w:val="auto"/>
          <w:kern w:val="28"/>
        </w:rPr>
        <w:t>;</w:t>
      </w:r>
    </w:p>
    <w:p w:rsidR="00056EBE" w:rsidRPr="00FF366B" w:rsidRDefault="00056EBE" w:rsidP="00056EBE">
      <w:pPr>
        <w:pStyle w:val="afc"/>
        <w:ind w:firstLine="720"/>
        <w:rPr>
          <w:caps w:val="0"/>
          <w:color w:val="auto"/>
          <w:kern w:val="28"/>
        </w:rPr>
      </w:pPr>
      <w:r w:rsidRPr="00FF366B">
        <w:rPr>
          <w:caps w:val="0"/>
          <w:color w:val="auto"/>
        </w:rPr>
        <w:t>― </w:t>
      </w:r>
      <w:r w:rsidRPr="00FF366B">
        <w:rPr>
          <w:caps w:val="0"/>
          <w:color w:val="auto"/>
          <w:kern w:val="28"/>
        </w:rPr>
        <w:t>психологическое просвещение родителей с целью формирования у них элементарной психолого-психологической компетентности.</w:t>
      </w:r>
    </w:p>
    <w:p w:rsidR="004555FA" w:rsidRPr="00065F28" w:rsidRDefault="004555FA" w:rsidP="004555FA">
      <w:pPr>
        <w:spacing w:after="0" w:line="360" w:lineRule="auto"/>
        <w:ind w:firstLine="709"/>
        <w:jc w:val="both"/>
        <w:rPr>
          <w:rFonts w:ascii="Times New Roman" w:hAnsi="Times New Roman" w:cs="Times New Roman"/>
          <w:sz w:val="28"/>
          <w:szCs w:val="28"/>
        </w:rPr>
      </w:pPr>
      <w:r w:rsidRPr="00065F28">
        <w:rPr>
          <w:rFonts w:ascii="Times New Roman" w:hAnsi="Times New Roman" w:cs="Times New Roman"/>
          <w:bCs/>
          <w:sz w:val="28"/>
          <w:szCs w:val="28"/>
        </w:rPr>
        <w:t>Программа коррекционной работы</w:t>
      </w:r>
      <w:r w:rsidRPr="00065F28">
        <w:rPr>
          <w:rFonts w:ascii="Times New Roman" w:hAnsi="Times New Roman" w:cs="Times New Roman"/>
          <w:sz w:val="28"/>
          <w:szCs w:val="28"/>
        </w:rPr>
        <w:t xml:space="preserve"> может предусматривать индивидуализацию специального сопровождения обучающегося с ЗПР.</w:t>
      </w:r>
    </w:p>
    <w:p w:rsidR="00E44E55" w:rsidRDefault="00E44E55" w:rsidP="00E44E55">
      <w:pPr>
        <w:spacing w:after="0" w:line="360" w:lineRule="auto"/>
        <w:ind w:firstLine="709"/>
        <w:jc w:val="both"/>
        <w:rPr>
          <w:rFonts w:ascii="Times New Roman" w:hAnsi="Times New Roman" w:cs="Times New Roman"/>
          <w:sz w:val="28"/>
          <w:szCs w:val="28"/>
        </w:rPr>
      </w:pPr>
      <w:r w:rsidRPr="00945C09">
        <w:rPr>
          <w:rFonts w:ascii="Times New Roman" w:hAnsi="Times New Roman" w:cs="Times New Roman"/>
          <w:sz w:val="28"/>
          <w:szCs w:val="28"/>
        </w:rPr>
        <w:t xml:space="preserve">При возникновении трудностей в освоении обучающимся с ЗПР содержания АООП НОО педагоги, осуществляющие психолого-педагогическое </w:t>
      </w:r>
      <w:r w:rsidRPr="00945C09">
        <w:rPr>
          <w:rFonts w:ascii="Times New Roman" w:hAnsi="Times New Roman" w:cs="Times New Roman"/>
          <w:sz w:val="28"/>
          <w:szCs w:val="28"/>
        </w:rPr>
        <w:lastRenderedPageBreak/>
        <w:t>сопровождение, должны оперативно дополнить структуру программы коррекционной работы соответствующим направлением работы, которое будет сохранять свою актуальность до момента преодоления возникших затруднений. В случае нарастания значительных стойких затруднений в обучении, взаимодействии с учителями и обучающимися школы (класса) обучающийся с ЗПР направляется на комплексное психолого-медико-педагогическое обследование с целью выработки рекомендаций по его дальнейшему обучению.</w:t>
      </w:r>
    </w:p>
    <w:p w:rsidR="001E244A" w:rsidRPr="00334688" w:rsidRDefault="001E244A" w:rsidP="001E244A">
      <w:pPr>
        <w:spacing w:after="0" w:line="360" w:lineRule="auto"/>
        <w:ind w:firstLine="709"/>
        <w:jc w:val="both"/>
        <w:rPr>
          <w:rFonts w:ascii="Times New Roman" w:hAnsi="Times New Roman" w:cs="Times New Roman"/>
          <w:sz w:val="28"/>
          <w:szCs w:val="28"/>
        </w:rPr>
      </w:pPr>
      <w:r w:rsidRPr="00334688">
        <w:rPr>
          <w:rFonts w:ascii="Times New Roman" w:hAnsi="Times New Roman" w:cs="Times New Roman"/>
          <w:sz w:val="28"/>
          <w:szCs w:val="28"/>
        </w:rPr>
        <w:t>П</w:t>
      </w:r>
      <w:r w:rsidRPr="00334688">
        <w:rPr>
          <w:rFonts w:ascii="Times New Roman" w:hAnsi="Times New Roman" w:cs="Times New Roman"/>
          <w:iCs/>
          <w:sz w:val="28"/>
          <w:szCs w:val="28"/>
        </w:rPr>
        <w:t>сихолого-педагогическое сопровождение</w:t>
      </w:r>
      <w:r>
        <w:rPr>
          <w:rFonts w:ascii="Times New Roman" w:hAnsi="Times New Roman" w:cs="Times New Roman"/>
          <w:iCs/>
          <w:sz w:val="28"/>
          <w:szCs w:val="28"/>
        </w:rPr>
        <w:t xml:space="preserve"> </w:t>
      </w:r>
      <w:r w:rsidRPr="00334688">
        <w:rPr>
          <w:rFonts w:ascii="Times New Roman" w:hAnsi="Times New Roman" w:cs="Times New Roman"/>
          <w:sz w:val="28"/>
          <w:szCs w:val="28"/>
        </w:rPr>
        <w:t>обучающихся с ЗПР осуществляют специалисты: учитель-дефектолог, логопед, специальный психолог или педагог-психолог, имеющий соответствующую профильную подготовку, социальный педагог, педагог дополнительного образования. Предпочтительно наличие специалиста в штате Организации. При необходимости Программу коррекционной работы может осуществлять специалист, работающий в иной организации (Центре психолого-педагогической коррекции и реабилитации, ПМПК и др.).</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Основными механизмами реализации программы коррекционной работы являются оптимально выстроенное взаимодействие специалистов </w:t>
      </w:r>
      <w:r>
        <w:rPr>
          <w:rFonts w:ascii="Times New Roman" w:hAnsi="Times New Roman" w:cs="Times New Roman"/>
          <w:sz w:val="28"/>
          <w:szCs w:val="28"/>
        </w:rPr>
        <w:t>О</w:t>
      </w:r>
      <w:r w:rsidRPr="00F63254">
        <w:rPr>
          <w:rFonts w:ascii="Times New Roman" w:hAnsi="Times New Roman" w:cs="Times New Roman"/>
          <w:sz w:val="28"/>
          <w:szCs w:val="28"/>
        </w:rPr>
        <w:t xml:space="preserve">рганизации, обеспечивающее комплексное, системное сопровождение образовательного процесса, и социальное партнерство, предполагающее профессиональное взаимодействие </w:t>
      </w:r>
      <w:r>
        <w:rPr>
          <w:rFonts w:ascii="Times New Roman" w:hAnsi="Times New Roman" w:cs="Times New Roman"/>
          <w:sz w:val="28"/>
          <w:szCs w:val="28"/>
        </w:rPr>
        <w:t>Организации</w:t>
      </w:r>
      <w:r w:rsidRPr="00F63254">
        <w:rPr>
          <w:rFonts w:ascii="Times New Roman" w:hAnsi="Times New Roman" w:cs="Times New Roman"/>
          <w:sz w:val="28"/>
          <w:szCs w:val="28"/>
        </w:rPr>
        <w:t xml:space="preserve"> с внешними ресурсами (организациями различных ведомств, другими институтами общества).</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Взаимодействие специалистов </w:t>
      </w:r>
      <w:r>
        <w:rPr>
          <w:rFonts w:ascii="Times New Roman" w:hAnsi="Times New Roman" w:cs="Times New Roman"/>
          <w:sz w:val="28"/>
          <w:szCs w:val="28"/>
        </w:rPr>
        <w:t>О</w:t>
      </w:r>
      <w:r w:rsidRPr="00F63254">
        <w:rPr>
          <w:rFonts w:ascii="Times New Roman" w:hAnsi="Times New Roman" w:cs="Times New Roman"/>
          <w:sz w:val="28"/>
          <w:szCs w:val="28"/>
        </w:rPr>
        <w:t>рганизации предусматривает:</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многоаспектный анализ психофизического развития обучающего с ЗПР;</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комплексный подход к диагностике, определению и решению проблем обучающегося с ЗПР, к предоставлению ему квалифицированной помощи с учетом уровня психического развития;</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разработку индивидуальных образовательных маршрутов обучающихся с ЗПР.</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Социальное партнерство предусматривает:</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сотрудничество с образовательными организациями и другими ведомствами по вопросам преемственности обучения, развития, социализации, здоровьесбережения обучающихся с ЗПР;</w:t>
      </w:r>
    </w:p>
    <w:p w:rsidR="001E244A" w:rsidRPr="00F63254" w:rsidRDefault="001E244A" w:rsidP="001E244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сотрудничество со средствами массовой информации;</w:t>
      </w:r>
    </w:p>
    <w:p w:rsidR="001E244A" w:rsidRPr="00334688" w:rsidRDefault="001E244A" w:rsidP="001E244A">
      <w:pPr>
        <w:spacing w:after="0" w:line="360" w:lineRule="auto"/>
        <w:ind w:firstLine="709"/>
        <w:jc w:val="both"/>
        <w:rPr>
          <w:rFonts w:ascii="Times New Roman" w:hAnsi="Times New Roman" w:cs="Times New Roman"/>
          <w:sz w:val="28"/>
          <w:szCs w:val="28"/>
        </w:rPr>
      </w:pPr>
      <w:r w:rsidRPr="00334688">
        <w:rPr>
          <w:rFonts w:ascii="Times New Roman" w:hAnsi="Times New Roman" w:cs="Times New Roman"/>
          <w:sz w:val="28"/>
          <w:szCs w:val="28"/>
        </w:rPr>
        <w:t>сотрудничество с родительской общественностью.</w:t>
      </w:r>
    </w:p>
    <w:p w:rsidR="001E244A" w:rsidRPr="00334688" w:rsidRDefault="001E244A" w:rsidP="001E244A">
      <w:pPr>
        <w:spacing w:after="0" w:line="360" w:lineRule="auto"/>
        <w:ind w:firstLine="709"/>
        <w:jc w:val="both"/>
        <w:rPr>
          <w:rFonts w:ascii="Times New Roman" w:hAnsi="Times New Roman" w:cs="Times New Roman"/>
          <w:sz w:val="28"/>
          <w:szCs w:val="28"/>
        </w:rPr>
      </w:pPr>
      <w:r w:rsidRPr="00334688">
        <w:rPr>
          <w:rFonts w:ascii="Times New Roman" w:hAnsi="Times New Roman" w:cs="Times New Roman"/>
          <w:sz w:val="28"/>
          <w:szCs w:val="28"/>
        </w:rPr>
        <w:t>Программа коррекционной работы должна содержать: цель, задачи</w:t>
      </w:r>
      <w:r w:rsidRPr="00334688">
        <w:rPr>
          <w:rFonts w:ascii="Times New Roman" w:hAnsi="Times New Roman" w:cs="Times New Roman"/>
          <w:caps/>
          <w:sz w:val="28"/>
          <w:szCs w:val="28"/>
        </w:rPr>
        <w:t>,</w:t>
      </w:r>
      <w:r w:rsidRPr="00334688">
        <w:rPr>
          <w:rFonts w:ascii="Times New Roman" w:hAnsi="Times New Roman" w:cs="Times New Roman"/>
          <w:sz w:val="28"/>
          <w:szCs w:val="28"/>
        </w:rPr>
        <w:t xml:space="preserve"> программы коррекционных курсов, систему комплексного психолого-медико-педагогического обследования обучающихся, основные направления (диагностическое, коррекционно-развивающее, консультативное, информационно-просветительское), описание специальных условий обучения и воспитания обучающихся с ЗПР, планируемые результаты освоения программы коррекционной работы, механизмы реализации программы.</w:t>
      </w:r>
    </w:p>
    <w:p w:rsidR="00752546" w:rsidRPr="00F63254" w:rsidRDefault="00752546" w:rsidP="00D87362">
      <w:pPr>
        <w:pStyle w:val="14TexstOSNOVA1012"/>
        <w:spacing w:before="120" w:after="120" w:line="240" w:lineRule="auto"/>
        <w:ind w:firstLine="0"/>
        <w:jc w:val="center"/>
        <w:outlineLvl w:val="2"/>
        <w:rPr>
          <w:rFonts w:ascii="Times New Roman" w:hAnsi="Times New Roman" w:cs="Times New Roman"/>
          <w:b/>
          <w:color w:val="auto"/>
          <w:spacing w:val="2"/>
          <w:sz w:val="28"/>
          <w:szCs w:val="28"/>
        </w:rPr>
      </w:pPr>
      <w:bookmarkStart w:id="27" w:name="_Toc415833134"/>
      <w:r w:rsidRPr="00F63254">
        <w:rPr>
          <w:rFonts w:ascii="Times New Roman" w:hAnsi="Times New Roman" w:cs="Times New Roman"/>
          <w:b/>
          <w:color w:val="auto"/>
          <w:spacing w:val="2"/>
          <w:sz w:val="28"/>
          <w:szCs w:val="28"/>
        </w:rPr>
        <w:t>2.</w:t>
      </w:r>
      <w:r>
        <w:rPr>
          <w:rFonts w:ascii="Times New Roman" w:hAnsi="Times New Roman" w:cs="Times New Roman"/>
          <w:b/>
          <w:color w:val="auto"/>
          <w:spacing w:val="2"/>
          <w:sz w:val="28"/>
          <w:szCs w:val="28"/>
        </w:rPr>
        <w:t>2</w:t>
      </w:r>
      <w:r w:rsidRPr="00F63254">
        <w:rPr>
          <w:rFonts w:ascii="Times New Roman" w:hAnsi="Times New Roman" w:cs="Times New Roman"/>
          <w:b/>
          <w:color w:val="auto"/>
          <w:spacing w:val="2"/>
          <w:sz w:val="28"/>
          <w:szCs w:val="28"/>
        </w:rPr>
        <w:t>.</w:t>
      </w:r>
      <w:r>
        <w:rPr>
          <w:rFonts w:ascii="Times New Roman" w:hAnsi="Times New Roman" w:cs="Times New Roman"/>
          <w:b/>
          <w:color w:val="auto"/>
          <w:spacing w:val="2"/>
          <w:sz w:val="28"/>
          <w:szCs w:val="28"/>
        </w:rPr>
        <w:t>6</w:t>
      </w:r>
      <w:r w:rsidRPr="00F63254">
        <w:rPr>
          <w:rFonts w:ascii="Times New Roman" w:hAnsi="Times New Roman" w:cs="Times New Roman"/>
          <w:b/>
          <w:color w:val="auto"/>
          <w:spacing w:val="2"/>
          <w:sz w:val="28"/>
          <w:szCs w:val="28"/>
        </w:rPr>
        <w:t>. Программа внеурочной деятельности</w:t>
      </w:r>
      <w:bookmarkEnd w:id="27"/>
    </w:p>
    <w:p w:rsidR="00187EE7" w:rsidRPr="00F63254" w:rsidRDefault="00187EE7" w:rsidP="00187EE7">
      <w:pPr>
        <w:pStyle w:val="western"/>
        <w:spacing w:before="0" w:beforeAutospacing="0" w:line="360" w:lineRule="auto"/>
        <w:ind w:firstLine="709"/>
        <w:jc w:val="both"/>
        <w:rPr>
          <w:sz w:val="28"/>
          <w:szCs w:val="28"/>
        </w:rPr>
      </w:pPr>
      <w:r w:rsidRPr="00F63254">
        <w:rPr>
          <w:sz w:val="28"/>
          <w:szCs w:val="28"/>
        </w:rPr>
        <w:t>Программа внеурочной деятельности обеспечивает учет индивидуальных особенностей и потребностей обучающихся с ЗПР через организацию внеурочной деятельности.</w:t>
      </w:r>
    </w:p>
    <w:p w:rsidR="00187EE7" w:rsidRPr="0090391C" w:rsidRDefault="00187EE7" w:rsidP="00187EE7">
      <w:pPr>
        <w:pStyle w:val="ad"/>
        <w:spacing w:after="0" w:line="360" w:lineRule="auto"/>
        <w:ind w:firstLine="709"/>
        <w:jc w:val="both"/>
        <w:rPr>
          <w:rFonts w:ascii="Times New Roman" w:hAnsi="Times New Roman"/>
          <w:sz w:val="28"/>
          <w:szCs w:val="28"/>
        </w:rPr>
      </w:pPr>
      <w:r w:rsidRPr="003A3A54">
        <w:rPr>
          <w:rFonts w:ascii="Times New Roman" w:hAnsi="Times New Roman"/>
          <w:sz w:val="28"/>
          <w:szCs w:val="28"/>
        </w:rPr>
        <w:t xml:space="preserve">Под внеурочной деятельностью понимается образовательная деятельность, осуществляемая в формах, отличных от урочной, и направленная на достижение планируемых результатов освоения </w:t>
      </w:r>
      <w:r>
        <w:rPr>
          <w:rFonts w:ascii="Times New Roman" w:hAnsi="Times New Roman"/>
          <w:sz w:val="28"/>
          <w:szCs w:val="28"/>
        </w:rPr>
        <w:t>АООП НОО</w:t>
      </w:r>
      <w:r w:rsidR="0090391C">
        <w:rPr>
          <w:rFonts w:ascii="Times New Roman" w:hAnsi="Times New Roman"/>
          <w:sz w:val="28"/>
          <w:szCs w:val="28"/>
        </w:rPr>
        <w:t xml:space="preserve"> обучающихся с ЗПР</w:t>
      </w:r>
      <w:r w:rsidRPr="003A3A54">
        <w:rPr>
          <w:rFonts w:ascii="Times New Roman" w:hAnsi="Times New Roman"/>
          <w:sz w:val="28"/>
          <w:szCs w:val="28"/>
        </w:rPr>
        <w:t>.</w:t>
      </w:r>
      <w:r w:rsidR="0090391C">
        <w:rPr>
          <w:rFonts w:ascii="Times New Roman" w:hAnsi="Times New Roman"/>
          <w:sz w:val="28"/>
          <w:szCs w:val="28"/>
        </w:rPr>
        <w:t xml:space="preserve"> </w:t>
      </w:r>
      <w:r w:rsidR="0090391C" w:rsidRPr="00F23301">
        <w:rPr>
          <w:rFonts w:ascii="Times New Roman" w:hAnsi="Times New Roman"/>
          <w:sz w:val="28"/>
          <w:szCs w:val="28"/>
        </w:rPr>
        <w:t>Внеурочная деятельность объединяет все, кроме учебной, виды деятельности обучающихся, в которых возможно и целесообразно решение задач их воспитания и социализации.</w:t>
      </w:r>
    </w:p>
    <w:p w:rsidR="00187EE7" w:rsidRPr="00F63254" w:rsidRDefault="00187EE7" w:rsidP="00187EE7">
      <w:pPr>
        <w:pStyle w:val="western"/>
        <w:spacing w:before="0" w:beforeAutospacing="0" w:line="360" w:lineRule="auto"/>
        <w:ind w:firstLine="709"/>
        <w:jc w:val="both"/>
        <w:rPr>
          <w:sz w:val="28"/>
          <w:szCs w:val="28"/>
        </w:rPr>
      </w:pPr>
      <w:r w:rsidRPr="00F63254">
        <w:rPr>
          <w:sz w:val="28"/>
          <w:szCs w:val="28"/>
        </w:rPr>
        <w:t>Сущность и основное назначение внеурочной деятельности заключается в обеспечении дополнительных условий для развития интересов, склонностей, способностей обучающихся с ЗПР, организации их свободного времени.</w:t>
      </w:r>
    </w:p>
    <w:p w:rsidR="00187EE7" w:rsidRDefault="00187EE7" w:rsidP="00187EE7">
      <w:pPr>
        <w:pStyle w:val="western"/>
        <w:spacing w:before="0" w:beforeAutospacing="0" w:line="360" w:lineRule="auto"/>
        <w:ind w:firstLine="709"/>
        <w:jc w:val="both"/>
        <w:rPr>
          <w:sz w:val="28"/>
          <w:szCs w:val="28"/>
        </w:rPr>
      </w:pPr>
      <w:r w:rsidRPr="00F63254">
        <w:rPr>
          <w:sz w:val="28"/>
          <w:szCs w:val="28"/>
        </w:rPr>
        <w:t>Внеурочная деятельность ориентирована на создание условий для:</w:t>
      </w:r>
      <w:r w:rsidRPr="00F63254">
        <w:rPr>
          <w:b/>
          <w:bCs/>
          <w:i/>
          <w:iCs/>
          <w:sz w:val="28"/>
          <w:szCs w:val="28"/>
        </w:rPr>
        <w:t xml:space="preserve"> </w:t>
      </w:r>
      <w:r w:rsidRPr="00F63254">
        <w:rPr>
          <w:bCs/>
          <w:iCs/>
          <w:sz w:val="28"/>
          <w:szCs w:val="28"/>
        </w:rPr>
        <w:t>творческой самореализации обучающихся с ЗПР в комфортной р</w:t>
      </w:r>
      <w:r w:rsidRPr="00F63254">
        <w:rPr>
          <w:sz w:val="28"/>
          <w:szCs w:val="28"/>
        </w:rPr>
        <w:t xml:space="preserve">азвивающей среде, стимулирующей возникновение личностного интереса к различным аспектам жизнедеятельности; позитивного отношения к окружающей действительности; </w:t>
      </w:r>
      <w:r w:rsidRPr="00F63254">
        <w:rPr>
          <w:bCs/>
          <w:iCs/>
          <w:sz w:val="28"/>
          <w:szCs w:val="28"/>
        </w:rPr>
        <w:t xml:space="preserve">социального становления обучающегося </w:t>
      </w:r>
      <w:r w:rsidRPr="00F63254">
        <w:rPr>
          <w:sz w:val="28"/>
          <w:szCs w:val="28"/>
        </w:rPr>
        <w:t xml:space="preserve">в процессе общения </w:t>
      </w:r>
      <w:r w:rsidRPr="00F63254">
        <w:rPr>
          <w:sz w:val="28"/>
          <w:szCs w:val="28"/>
        </w:rPr>
        <w:lastRenderedPageBreak/>
        <w:t>и совместной деятельности в детском сообществе, активного взаимодействия со сверстниками и педагогами.</w:t>
      </w:r>
    </w:p>
    <w:p w:rsidR="006E651B" w:rsidRPr="00F63254" w:rsidRDefault="006E651B" w:rsidP="006E651B">
      <w:pPr>
        <w:pStyle w:val="western"/>
        <w:spacing w:before="0" w:beforeAutospacing="0" w:line="360" w:lineRule="auto"/>
        <w:ind w:firstLine="709"/>
        <w:jc w:val="both"/>
        <w:rPr>
          <w:sz w:val="28"/>
          <w:szCs w:val="28"/>
        </w:rPr>
      </w:pPr>
      <w:r w:rsidRPr="00F63254">
        <w:rPr>
          <w:sz w:val="28"/>
          <w:szCs w:val="28"/>
        </w:rPr>
        <w:t xml:space="preserve">Внеурочная деятельность способствует социальной интеграции обучающихся путем организации и проведения мероприятий, в которых предусмотрена совместная деятельность обучающихся разных категорий (с ОВЗ и без таковых), различных организаций. Виды совместной внеурочной деятельности подбираются с учетом возможностей и интересов как обучающихся с задержкой психического развития, так и обычно развивающихся сверстников. </w:t>
      </w:r>
    </w:p>
    <w:p w:rsidR="00187EE7" w:rsidRPr="00F63254" w:rsidRDefault="00187EE7" w:rsidP="00187EE7">
      <w:pPr>
        <w:pStyle w:val="western"/>
        <w:spacing w:before="0" w:beforeAutospacing="0" w:line="360" w:lineRule="auto"/>
        <w:ind w:firstLine="709"/>
        <w:jc w:val="both"/>
        <w:rPr>
          <w:sz w:val="28"/>
          <w:szCs w:val="28"/>
        </w:rPr>
      </w:pPr>
      <w:r w:rsidRPr="006B54BD">
        <w:rPr>
          <w:i/>
          <w:sz w:val="28"/>
          <w:szCs w:val="28"/>
        </w:rPr>
        <w:t>Основными целями</w:t>
      </w:r>
      <w:r w:rsidRPr="00F63254">
        <w:rPr>
          <w:sz w:val="28"/>
          <w:szCs w:val="28"/>
        </w:rPr>
        <w:t xml:space="preserve"> внеурочной деятельности являются создание условий для достижения обучающегося необходимого для жизни в обществе социального опыта и формирования принимаемой обществом системы ценностей, создание условий для всестороннего развития и социализации каждого обучающегося с ЗПР, создание воспитывающей среды, обеспечивающей развитие социальных, интеллектуальных интересов учащихся в свободное время.</w:t>
      </w:r>
    </w:p>
    <w:p w:rsidR="00187EE7" w:rsidRPr="006B54BD" w:rsidRDefault="00187EE7" w:rsidP="00187EE7">
      <w:pPr>
        <w:shd w:val="clear" w:color="auto" w:fill="FFFFFF"/>
        <w:spacing w:after="0" w:line="360" w:lineRule="auto"/>
        <w:ind w:firstLine="709"/>
        <w:jc w:val="both"/>
        <w:rPr>
          <w:rFonts w:ascii="Times New Roman" w:hAnsi="Times New Roman" w:cs="Times New Roman"/>
          <w:i/>
          <w:color w:val="000000"/>
          <w:sz w:val="28"/>
          <w:szCs w:val="28"/>
        </w:rPr>
      </w:pPr>
      <w:r w:rsidRPr="006B54BD">
        <w:rPr>
          <w:rFonts w:ascii="Times New Roman" w:hAnsi="Times New Roman" w:cs="Times New Roman"/>
          <w:i/>
          <w:color w:val="000000"/>
          <w:sz w:val="28"/>
          <w:szCs w:val="28"/>
        </w:rPr>
        <w:t>Основные задачи:</w:t>
      </w:r>
    </w:p>
    <w:p w:rsidR="00187EE7" w:rsidRPr="00F63254" w:rsidRDefault="00187EE7" w:rsidP="00187EE7">
      <w:pPr>
        <w:pStyle w:val="a5"/>
        <w:tabs>
          <w:tab w:val="num" w:pos="900"/>
        </w:tabs>
        <w:spacing w:before="0" w:after="0"/>
        <w:ind w:firstLine="709"/>
        <w:jc w:val="both"/>
        <w:rPr>
          <w:sz w:val="28"/>
          <w:szCs w:val="28"/>
        </w:rPr>
      </w:pPr>
      <w:r w:rsidRPr="00F63254">
        <w:rPr>
          <w:sz w:val="28"/>
          <w:szCs w:val="28"/>
        </w:rPr>
        <w:t>коррекция всех компонентов психофизического, интеллектуального, личностного развития обучающихся с ЗПР с учетом их  возрастных и индивидуальных особенностей;</w:t>
      </w:r>
    </w:p>
    <w:p w:rsidR="00187EE7" w:rsidRPr="00F63254" w:rsidRDefault="00187EE7" w:rsidP="00187EE7">
      <w:pPr>
        <w:spacing w:after="0" w:line="360" w:lineRule="auto"/>
        <w:ind w:firstLine="709"/>
        <w:jc w:val="both"/>
        <w:rPr>
          <w:rFonts w:ascii="Times New Roman" w:hAnsi="Times New Roman" w:cs="Times New Roman"/>
          <w:bCs/>
          <w:sz w:val="28"/>
          <w:szCs w:val="28"/>
        </w:rPr>
      </w:pPr>
      <w:r w:rsidRPr="00F63254">
        <w:rPr>
          <w:rFonts w:ascii="Times New Roman" w:hAnsi="Times New Roman" w:cs="Times New Roman"/>
          <w:sz w:val="28"/>
          <w:szCs w:val="28"/>
        </w:rPr>
        <w:t>развитие активности, самостоятельности и независимости в повседневной жизни;</w:t>
      </w:r>
    </w:p>
    <w:p w:rsidR="00187EE7" w:rsidRPr="00F63254" w:rsidRDefault="00187EE7" w:rsidP="00187EE7">
      <w:pPr>
        <w:spacing w:after="0" w:line="360" w:lineRule="auto"/>
        <w:ind w:firstLine="709"/>
        <w:jc w:val="both"/>
        <w:rPr>
          <w:rFonts w:ascii="Times New Roman" w:hAnsi="Times New Roman" w:cs="Times New Roman"/>
          <w:bCs/>
          <w:sz w:val="28"/>
          <w:szCs w:val="28"/>
        </w:rPr>
      </w:pPr>
      <w:r w:rsidRPr="00F63254">
        <w:rPr>
          <w:rFonts w:ascii="Times New Roman" w:hAnsi="Times New Roman" w:cs="Times New Roman"/>
          <w:bCs/>
          <w:sz w:val="28"/>
          <w:szCs w:val="28"/>
        </w:rPr>
        <w:t>развитие возможных избирательных способностей и интересов обучающегося в разных видах деятельности;</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формирование основ нравственного самосознания личности, умения правильно оценивать окружающее и самих себя,</w:t>
      </w:r>
    </w:p>
    <w:p w:rsidR="00187EE7" w:rsidRPr="00F63254" w:rsidRDefault="00187EE7" w:rsidP="00187EE7">
      <w:pPr>
        <w:tabs>
          <w:tab w:val="num" w:pos="563"/>
        </w:tabs>
        <w:overflowPunct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формирование эстетических потребностей, ценностей и чувств; </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расширение представлений обучающегося о мире и о себе, его социального опыта;</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формирование положительного отношения к базовым общественным ценностям;</w:t>
      </w:r>
    </w:p>
    <w:p w:rsidR="00187EE7" w:rsidRPr="00F63254" w:rsidRDefault="00187EE7" w:rsidP="00187EE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color w:val="333333"/>
          <w:sz w:val="28"/>
          <w:szCs w:val="28"/>
          <w:shd w:val="clear" w:color="auto" w:fill="FFFFFF"/>
        </w:rPr>
        <w:t>формирование умений, навыков социального общения людей;</w:t>
      </w:r>
      <w:r w:rsidRPr="00F63254">
        <w:rPr>
          <w:rFonts w:ascii="Times New Roman" w:hAnsi="Times New Roman" w:cs="Times New Roman"/>
          <w:sz w:val="28"/>
          <w:szCs w:val="28"/>
        </w:rPr>
        <w:t xml:space="preserve"> </w:t>
      </w:r>
    </w:p>
    <w:p w:rsidR="00187EE7" w:rsidRPr="00F63254" w:rsidRDefault="00187EE7" w:rsidP="00187EE7">
      <w:pPr>
        <w:spacing w:after="0" w:line="360" w:lineRule="auto"/>
        <w:ind w:firstLine="709"/>
        <w:jc w:val="both"/>
        <w:rPr>
          <w:rFonts w:ascii="Times New Roman" w:hAnsi="Times New Roman" w:cs="Times New Roman"/>
          <w:bCs/>
          <w:sz w:val="28"/>
          <w:szCs w:val="28"/>
        </w:rPr>
      </w:pPr>
      <w:r w:rsidRPr="00F63254">
        <w:rPr>
          <w:rFonts w:ascii="Times New Roman" w:hAnsi="Times New Roman" w:cs="Times New Roman"/>
          <w:bCs/>
          <w:sz w:val="28"/>
          <w:szCs w:val="28"/>
        </w:rPr>
        <w:t>расширение круга общения, выход обучающегося за пределы семьи и образовательной организации;</w:t>
      </w:r>
    </w:p>
    <w:p w:rsidR="00187EE7" w:rsidRPr="00F63254" w:rsidRDefault="00187EE7" w:rsidP="00187EE7">
      <w:pPr>
        <w:overflowPunct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187EE7" w:rsidRPr="00F63254" w:rsidRDefault="00187EE7" w:rsidP="00187EE7">
      <w:pPr>
        <w:overflowPunct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укрепление доверия к другим людям; </w:t>
      </w:r>
    </w:p>
    <w:p w:rsidR="00187EE7" w:rsidRPr="00F63254" w:rsidRDefault="00187EE7" w:rsidP="00187EE7">
      <w:pPr>
        <w:overflowPunct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развитие доброжелательности и эмоциональной отзывчивости, понимания других людей и сопереживания им.</w:t>
      </w:r>
    </w:p>
    <w:p w:rsidR="00187EE7" w:rsidRPr="00D3206F" w:rsidRDefault="00187EE7" w:rsidP="00187EE7">
      <w:pPr>
        <w:pStyle w:val="western"/>
        <w:spacing w:before="0" w:beforeAutospacing="0" w:line="360" w:lineRule="auto"/>
        <w:ind w:firstLine="709"/>
        <w:jc w:val="both"/>
        <w:rPr>
          <w:sz w:val="28"/>
          <w:szCs w:val="28"/>
        </w:rPr>
      </w:pPr>
      <w:r w:rsidRPr="00F63254">
        <w:rPr>
          <w:sz w:val="28"/>
          <w:szCs w:val="28"/>
        </w:rPr>
        <w:t>Внеурочная деятельность организуется по</w:t>
      </w:r>
      <w:r>
        <w:rPr>
          <w:sz w:val="28"/>
          <w:szCs w:val="28"/>
        </w:rPr>
        <w:t xml:space="preserve"> направлениям развития личности: спортивно-оздоровительное, нравственное, социальное, обще</w:t>
      </w:r>
      <w:r>
        <w:rPr>
          <w:sz w:val="28"/>
          <w:szCs w:val="28"/>
        </w:rPr>
        <w:softHyphen/>
        <w:t>культур</w:t>
      </w:r>
      <w:r w:rsidRPr="00D3206F">
        <w:rPr>
          <w:sz w:val="28"/>
          <w:szCs w:val="28"/>
        </w:rPr>
        <w:t>ное в таких ф</w:t>
      </w:r>
      <w:r>
        <w:rPr>
          <w:sz w:val="28"/>
          <w:szCs w:val="28"/>
        </w:rPr>
        <w:t>ормах как индивидуальные и груп</w:t>
      </w:r>
      <w:r w:rsidRPr="00D3206F">
        <w:rPr>
          <w:sz w:val="28"/>
          <w:szCs w:val="28"/>
        </w:rPr>
        <w:t xml:space="preserve">повые </w:t>
      </w:r>
      <w:r>
        <w:rPr>
          <w:sz w:val="28"/>
          <w:szCs w:val="28"/>
        </w:rPr>
        <w:t>занятия, экскурсии, кружки, сек</w:t>
      </w:r>
      <w:r w:rsidRPr="00D3206F">
        <w:rPr>
          <w:sz w:val="28"/>
          <w:szCs w:val="28"/>
        </w:rPr>
        <w:t>ции, соревнования, общест</w:t>
      </w:r>
      <w:r>
        <w:rPr>
          <w:sz w:val="28"/>
          <w:szCs w:val="28"/>
        </w:rPr>
        <w:t>венно по</w:t>
      </w:r>
      <w:r w:rsidRPr="00D3206F">
        <w:rPr>
          <w:sz w:val="28"/>
          <w:szCs w:val="28"/>
        </w:rPr>
        <w:t>л</w:t>
      </w:r>
      <w:r>
        <w:rPr>
          <w:sz w:val="28"/>
          <w:szCs w:val="28"/>
        </w:rPr>
        <w:t>ез</w:t>
      </w:r>
      <w:r w:rsidRPr="00D3206F">
        <w:rPr>
          <w:sz w:val="28"/>
          <w:szCs w:val="28"/>
        </w:rPr>
        <w:t>ные практики и т.д.</w:t>
      </w:r>
    </w:p>
    <w:p w:rsidR="00F60FDE" w:rsidRDefault="00F60FDE" w:rsidP="006E651B">
      <w:pPr>
        <w:pStyle w:val="western"/>
        <w:tabs>
          <w:tab w:val="left" w:pos="709"/>
        </w:tabs>
        <w:spacing w:before="0" w:beforeAutospacing="0" w:line="360" w:lineRule="auto"/>
        <w:ind w:firstLine="709"/>
        <w:jc w:val="both"/>
        <w:rPr>
          <w:bCs/>
          <w:iCs/>
          <w:sz w:val="28"/>
          <w:szCs w:val="28"/>
        </w:rPr>
      </w:pPr>
      <w:r w:rsidRPr="00481318">
        <w:rPr>
          <w:sz w:val="28"/>
          <w:szCs w:val="28"/>
        </w:rPr>
        <w:t>Образовательная организация вправе самостоятельно выбирать приоритетные направления внеурочной деятельности, определять формы её организации с учетом реальных условий, особых образовательных потребностей обучающихся (в том числе индивидуальных), пожеланий родителей (законных представителей).</w:t>
      </w:r>
    </w:p>
    <w:p w:rsidR="00187EE7" w:rsidRDefault="00187EE7" w:rsidP="006E651B">
      <w:pPr>
        <w:pStyle w:val="western"/>
        <w:tabs>
          <w:tab w:val="left" w:pos="709"/>
        </w:tabs>
        <w:spacing w:before="0" w:beforeAutospacing="0" w:line="360" w:lineRule="auto"/>
        <w:ind w:firstLine="709"/>
        <w:jc w:val="both"/>
        <w:rPr>
          <w:caps/>
          <w:sz w:val="28"/>
          <w:szCs w:val="28"/>
        </w:rPr>
      </w:pPr>
      <w:r>
        <w:rPr>
          <w:bCs/>
          <w:iCs/>
          <w:sz w:val="28"/>
          <w:szCs w:val="28"/>
        </w:rPr>
        <w:t>О</w:t>
      </w:r>
      <w:r w:rsidRPr="0071117F">
        <w:rPr>
          <w:bCs/>
          <w:iCs/>
          <w:sz w:val="28"/>
          <w:szCs w:val="28"/>
        </w:rPr>
        <w:t>бязательной частью внеурочной деятельности</w:t>
      </w:r>
      <w:r w:rsidRPr="0071117F">
        <w:rPr>
          <w:iCs/>
          <w:sz w:val="28"/>
          <w:szCs w:val="28"/>
        </w:rPr>
        <w:t>,</w:t>
      </w:r>
      <w:r w:rsidRPr="0071117F">
        <w:rPr>
          <w:sz w:val="28"/>
          <w:szCs w:val="28"/>
        </w:rPr>
        <w:t xml:space="preserve"> поддерживающей процесс освоения содержания АООП НОО</w:t>
      </w:r>
      <w:r>
        <w:rPr>
          <w:sz w:val="28"/>
          <w:szCs w:val="28"/>
        </w:rPr>
        <w:t>, является</w:t>
      </w:r>
      <w:r w:rsidRPr="00F63254">
        <w:rPr>
          <w:b/>
          <w:sz w:val="28"/>
          <w:szCs w:val="28"/>
        </w:rPr>
        <w:t xml:space="preserve"> </w:t>
      </w:r>
      <w:r>
        <w:rPr>
          <w:b/>
          <w:sz w:val="28"/>
          <w:szCs w:val="28"/>
        </w:rPr>
        <w:t>к</w:t>
      </w:r>
      <w:r w:rsidRPr="00F63254">
        <w:rPr>
          <w:b/>
          <w:sz w:val="28"/>
          <w:szCs w:val="28"/>
        </w:rPr>
        <w:t>оррекционно-развивающ</w:t>
      </w:r>
      <w:r>
        <w:rPr>
          <w:b/>
          <w:sz w:val="28"/>
          <w:szCs w:val="28"/>
        </w:rPr>
        <w:t>ая область</w:t>
      </w:r>
      <w:r w:rsidRPr="00F63254">
        <w:rPr>
          <w:sz w:val="28"/>
          <w:szCs w:val="28"/>
        </w:rPr>
        <w:t xml:space="preserve">. </w:t>
      </w:r>
      <w:r w:rsidRPr="00F63254">
        <w:rPr>
          <w:caps/>
          <w:sz w:val="28"/>
          <w:szCs w:val="28"/>
        </w:rPr>
        <w:t>С</w:t>
      </w:r>
      <w:r w:rsidRPr="00F63254">
        <w:rPr>
          <w:sz w:val="28"/>
          <w:szCs w:val="28"/>
        </w:rPr>
        <w:t xml:space="preserve">одержание </w:t>
      </w:r>
      <w:r>
        <w:rPr>
          <w:b/>
          <w:sz w:val="28"/>
          <w:szCs w:val="28"/>
        </w:rPr>
        <w:t>к</w:t>
      </w:r>
      <w:r w:rsidRPr="00F63254">
        <w:rPr>
          <w:b/>
          <w:sz w:val="28"/>
          <w:szCs w:val="28"/>
        </w:rPr>
        <w:t>оррекционно-развивающ</w:t>
      </w:r>
      <w:r>
        <w:rPr>
          <w:b/>
          <w:sz w:val="28"/>
          <w:szCs w:val="28"/>
        </w:rPr>
        <w:t>ей области</w:t>
      </w:r>
      <w:r w:rsidRPr="00F63254">
        <w:rPr>
          <w:sz w:val="28"/>
          <w:szCs w:val="28"/>
        </w:rPr>
        <w:t xml:space="preserve"> представлено коррекционно-развивающими занятиями (логопедическими и психо-коррекционными) и ритмикой</w:t>
      </w:r>
      <w:r w:rsidRPr="00F63254">
        <w:rPr>
          <w:caps/>
          <w:sz w:val="28"/>
          <w:szCs w:val="28"/>
        </w:rPr>
        <w:t>.</w:t>
      </w:r>
    </w:p>
    <w:p w:rsidR="006E651B" w:rsidRPr="006E651B" w:rsidRDefault="006E651B" w:rsidP="006E651B">
      <w:pPr>
        <w:pStyle w:val="Standard"/>
        <w:tabs>
          <w:tab w:val="left" w:pos="4500"/>
          <w:tab w:val="left" w:pos="9180"/>
          <w:tab w:val="left" w:pos="9360"/>
        </w:tabs>
        <w:spacing w:line="360" w:lineRule="auto"/>
        <w:ind w:firstLine="709"/>
        <w:jc w:val="both"/>
        <w:rPr>
          <w:rFonts w:ascii="Times New Roman" w:hAnsi="Times New Roman" w:cs="Times New Roman"/>
          <w:sz w:val="28"/>
          <w:szCs w:val="28"/>
        </w:rPr>
      </w:pPr>
      <w:r w:rsidRPr="00FF366B">
        <w:rPr>
          <w:rFonts w:ascii="Times New Roman" w:hAnsi="Times New Roman"/>
          <w:sz w:val="28"/>
          <w:szCs w:val="28"/>
        </w:rPr>
        <w:t xml:space="preserve">В соответствии с требованиями </w:t>
      </w:r>
      <w:r>
        <w:rPr>
          <w:rFonts w:ascii="Times New Roman" w:hAnsi="Times New Roman"/>
          <w:sz w:val="28"/>
          <w:szCs w:val="28"/>
        </w:rPr>
        <w:t>ФГОС НОО обучающихся с ОВЗ</w:t>
      </w:r>
      <w:r w:rsidRPr="00FF366B">
        <w:rPr>
          <w:rFonts w:ascii="Times New Roman" w:hAnsi="Times New Roman"/>
          <w:sz w:val="28"/>
          <w:szCs w:val="28"/>
        </w:rPr>
        <w:t xml:space="preserve"> время, отводимое на внеурочную деятельность (с учетом часов на коррекционно-развивающую область), </w:t>
      </w:r>
      <w:r w:rsidRPr="006E651B">
        <w:rPr>
          <w:rFonts w:ascii="Times New Roman" w:hAnsi="Times New Roman" w:cs="Times New Roman"/>
          <w:sz w:val="28"/>
          <w:szCs w:val="28"/>
        </w:rPr>
        <w:t xml:space="preserve">составляет в течение 5 учебных лет не менее 1680 </w:t>
      </w:r>
      <w:r w:rsidRPr="006E651B">
        <w:rPr>
          <w:rFonts w:ascii="Times New Roman" w:hAnsi="Times New Roman" w:cs="Times New Roman"/>
          <w:sz w:val="28"/>
          <w:szCs w:val="28"/>
        </w:rPr>
        <w:lastRenderedPageBreak/>
        <w:t xml:space="preserve">часов. </w:t>
      </w:r>
    </w:p>
    <w:p w:rsidR="006E651B" w:rsidRPr="00267B0B" w:rsidRDefault="006E651B" w:rsidP="006E651B">
      <w:pPr>
        <w:pStyle w:val="14TexstOSNOVA1012"/>
        <w:spacing w:line="360" w:lineRule="auto"/>
        <w:ind w:firstLine="709"/>
        <w:rPr>
          <w:rFonts w:ascii="Times New Roman" w:hAnsi="Times New Roman" w:cs="Times New Roman"/>
          <w:color w:val="auto"/>
          <w:kern w:val="2"/>
          <w:sz w:val="28"/>
          <w:szCs w:val="28"/>
        </w:rPr>
      </w:pPr>
      <w:r w:rsidRPr="001162F6">
        <w:rPr>
          <w:rFonts w:ascii="Times New Roman" w:hAnsi="Times New Roman" w:cs="Times New Roman"/>
          <w:color w:val="auto"/>
          <w:kern w:val="2"/>
          <w:sz w:val="28"/>
          <w:szCs w:val="28"/>
        </w:rPr>
        <w:t>Внеурочная деятельность</w:t>
      </w:r>
      <w:r>
        <w:rPr>
          <w:rFonts w:ascii="Times New Roman" w:hAnsi="Times New Roman" w:cs="Times New Roman"/>
          <w:color w:val="auto"/>
          <w:kern w:val="2"/>
          <w:sz w:val="28"/>
          <w:szCs w:val="28"/>
        </w:rPr>
        <w:t xml:space="preserve">  организуется в образовательной организации</w:t>
      </w:r>
      <w:r w:rsidRPr="001162F6">
        <w:rPr>
          <w:rFonts w:ascii="Times New Roman" w:hAnsi="Times New Roman" w:cs="Times New Roman"/>
          <w:color w:val="auto"/>
          <w:kern w:val="2"/>
          <w:sz w:val="28"/>
          <w:szCs w:val="28"/>
        </w:rPr>
        <w:t xml:space="preserve"> во внеурочное время для удовлетворения потребностей обучающихся в содержательном до</w:t>
      </w:r>
      <w:r>
        <w:rPr>
          <w:rFonts w:ascii="Times New Roman" w:hAnsi="Times New Roman" w:cs="Times New Roman"/>
          <w:color w:val="auto"/>
          <w:kern w:val="2"/>
          <w:sz w:val="28"/>
          <w:szCs w:val="28"/>
        </w:rPr>
        <w:t>суге, их участия</w:t>
      </w:r>
      <w:r w:rsidRPr="00267B0B">
        <w:rPr>
          <w:rFonts w:ascii="Times New Roman" w:hAnsi="Times New Roman" w:cs="Times New Roman"/>
          <w:color w:val="auto"/>
          <w:kern w:val="2"/>
          <w:sz w:val="28"/>
          <w:szCs w:val="28"/>
        </w:rPr>
        <w:t xml:space="preserve"> в самоуправлении и общественно полезной деятельности.</w:t>
      </w:r>
    </w:p>
    <w:p w:rsidR="00187EE7" w:rsidRPr="00F63254" w:rsidRDefault="00187EE7" w:rsidP="00187EE7">
      <w:pPr>
        <w:pStyle w:val="western"/>
        <w:spacing w:before="0" w:beforeAutospacing="0" w:line="360" w:lineRule="auto"/>
        <w:ind w:firstLine="709"/>
        <w:jc w:val="both"/>
        <w:rPr>
          <w:sz w:val="28"/>
          <w:szCs w:val="28"/>
        </w:rPr>
      </w:pPr>
      <w:r w:rsidRPr="00F63254">
        <w:rPr>
          <w:sz w:val="28"/>
          <w:szCs w:val="28"/>
        </w:rPr>
        <w:t xml:space="preserve">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обучающихся. </w:t>
      </w:r>
    </w:p>
    <w:p w:rsidR="00187EE7" w:rsidRDefault="00187EE7" w:rsidP="00187EE7">
      <w:pPr>
        <w:pStyle w:val="western"/>
        <w:spacing w:before="0" w:beforeAutospacing="0" w:line="360" w:lineRule="auto"/>
        <w:ind w:firstLine="709"/>
        <w:jc w:val="both"/>
        <w:rPr>
          <w:sz w:val="28"/>
          <w:szCs w:val="28"/>
        </w:rPr>
      </w:pPr>
      <w:r w:rsidRPr="00D3206F">
        <w:rPr>
          <w:sz w:val="28"/>
          <w:szCs w:val="28"/>
        </w:rPr>
        <w:t>Организация самостоятельно разрабатывает и утверждает программу внеурочной деятельности</w:t>
      </w:r>
      <w:r>
        <w:rPr>
          <w:sz w:val="28"/>
          <w:szCs w:val="28"/>
        </w:rPr>
        <w:t xml:space="preserve"> </w:t>
      </w:r>
      <w:r w:rsidRPr="00F63254">
        <w:rPr>
          <w:sz w:val="28"/>
          <w:szCs w:val="28"/>
        </w:rPr>
        <w:t>с учётом, этнических, социально-экономических и иных особенностей региона, запросов семей и других субъектов образовательного процесса</w:t>
      </w:r>
      <w:r w:rsidRPr="00F63254">
        <w:rPr>
          <w:spacing w:val="-4"/>
          <w:sz w:val="28"/>
          <w:szCs w:val="28"/>
        </w:rPr>
        <w:t xml:space="preserve"> </w:t>
      </w:r>
      <w:r w:rsidR="00681551">
        <w:rPr>
          <w:spacing w:val="-4"/>
          <w:sz w:val="28"/>
          <w:szCs w:val="28"/>
        </w:rPr>
        <w:t xml:space="preserve">на </w:t>
      </w:r>
      <w:r w:rsidRPr="00F63254">
        <w:rPr>
          <w:spacing w:val="-4"/>
          <w:sz w:val="28"/>
          <w:szCs w:val="28"/>
        </w:rPr>
        <w:t>основе системно-деятельностного и культурно-исторического подходов</w:t>
      </w:r>
      <w:r w:rsidRPr="00D3206F">
        <w:rPr>
          <w:sz w:val="28"/>
          <w:szCs w:val="28"/>
        </w:rPr>
        <w:t>.</w:t>
      </w:r>
    </w:p>
    <w:p w:rsidR="006642AC" w:rsidRPr="00AA129E" w:rsidRDefault="003279D2" w:rsidP="003279D2">
      <w:pPr>
        <w:pStyle w:val="14TexstOSNOVA1012"/>
        <w:tabs>
          <w:tab w:val="left" w:pos="-180"/>
        </w:tabs>
        <w:spacing w:before="240" w:after="120" w:line="240" w:lineRule="auto"/>
        <w:ind w:firstLine="0"/>
        <w:jc w:val="center"/>
        <w:outlineLvl w:val="1"/>
        <w:rPr>
          <w:rFonts w:ascii="Times New Roman" w:hAnsi="Times New Roman" w:cs="Times New Roman"/>
          <w:b/>
          <w:color w:val="auto"/>
          <w:sz w:val="28"/>
          <w:szCs w:val="28"/>
        </w:rPr>
      </w:pPr>
      <w:bookmarkStart w:id="28" w:name="_Toc415833135"/>
      <w:r>
        <w:rPr>
          <w:rFonts w:ascii="Times New Roman" w:hAnsi="Times New Roman" w:cs="Times New Roman"/>
          <w:b/>
          <w:color w:val="auto"/>
          <w:sz w:val="28"/>
          <w:szCs w:val="28"/>
        </w:rPr>
        <w:t>4</w:t>
      </w:r>
      <w:r w:rsidR="00AA129E" w:rsidRPr="00AA129E">
        <w:rPr>
          <w:rFonts w:ascii="Times New Roman" w:hAnsi="Times New Roman" w:cs="Times New Roman"/>
          <w:b/>
          <w:color w:val="auto"/>
          <w:sz w:val="28"/>
          <w:szCs w:val="28"/>
        </w:rPr>
        <w:t>.3. Организационный раздел</w:t>
      </w:r>
      <w:bookmarkEnd w:id="28"/>
    </w:p>
    <w:p w:rsidR="004431DF" w:rsidRPr="00AA129E" w:rsidRDefault="003279D2" w:rsidP="003279D2">
      <w:pPr>
        <w:autoSpaceDE w:val="0"/>
        <w:autoSpaceDN w:val="0"/>
        <w:adjustRightInd w:val="0"/>
        <w:spacing w:before="120" w:after="120" w:line="240" w:lineRule="auto"/>
        <w:jc w:val="center"/>
        <w:outlineLvl w:val="2"/>
        <w:rPr>
          <w:rFonts w:ascii="Times New Roman" w:hAnsi="Times New Roman" w:cs="Times New Roman"/>
          <w:b/>
          <w:color w:val="auto"/>
          <w:sz w:val="28"/>
          <w:szCs w:val="28"/>
        </w:rPr>
      </w:pPr>
      <w:bookmarkStart w:id="29" w:name="_Toc415833136"/>
      <w:r>
        <w:rPr>
          <w:rFonts w:ascii="Times New Roman" w:hAnsi="Times New Roman" w:cs="Times New Roman"/>
          <w:b/>
          <w:color w:val="auto"/>
          <w:sz w:val="28"/>
          <w:szCs w:val="28"/>
        </w:rPr>
        <w:t>4</w:t>
      </w:r>
      <w:r w:rsidR="00AA129E" w:rsidRPr="00AA129E">
        <w:rPr>
          <w:rFonts w:ascii="Times New Roman" w:hAnsi="Times New Roman" w:cs="Times New Roman"/>
          <w:b/>
          <w:color w:val="auto"/>
          <w:sz w:val="28"/>
          <w:szCs w:val="28"/>
        </w:rPr>
        <w:t xml:space="preserve">.3.1. </w:t>
      </w:r>
      <w:r w:rsidR="00AA129E" w:rsidRPr="00F63254">
        <w:rPr>
          <w:rFonts w:ascii="Times New Roman" w:hAnsi="Times New Roman" w:cs="Times New Roman"/>
          <w:b/>
          <w:color w:val="auto"/>
          <w:sz w:val="28"/>
          <w:szCs w:val="28"/>
        </w:rPr>
        <w:t>Учебный план</w:t>
      </w:r>
      <w:bookmarkEnd w:id="29"/>
    </w:p>
    <w:p w:rsidR="007A2E9B" w:rsidRDefault="007A2E9B" w:rsidP="00C77589">
      <w:pPr>
        <w:pStyle w:val="af"/>
        <w:spacing w:line="360" w:lineRule="auto"/>
        <w:ind w:firstLine="709"/>
        <w:rPr>
          <w:rFonts w:ascii="Times New Roman" w:hAnsi="Times New Roman"/>
          <w:color w:val="auto"/>
          <w:sz w:val="28"/>
          <w:szCs w:val="28"/>
        </w:rPr>
      </w:pPr>
      <w:r w:rsidRPr="00C77589">
        <w:rPr>
          <w:rFonts w:ascii="Times New Roman" w:hAnsi="Times New Roman"/>
          <w:color w:val="auto"/>
          <w:spacing w:val="-2"/>
          <w:sz w:val="28"/>
          <w:szCs w:val="28"/>
        </w:rPr>
        <w:t>Учебный план</w:t>
      </w:r>
      <w:r w:rsidRPr="00F63254">
        <w:rPr>
          <w:rFonts w:ascii="Times New Roman" w:hAnsi="Times New Roman"/>
          <w:color w:val="auto"/>
          <w:spacing w:val="-2"/>
          <w:sz w:val="28"/>
          <w:szCs w:val="28"/>
        </w:rPr>
        <w:t xml:space="preserve"> </w:t>
      </w:r>
      <w:r>
        <w:rPr>
          <w:rFonts w:ascii="Times New Roman" w:hAnsi="Times New Roman"/>
          <w:color w:val="auto"/>
          <w:spacing w:val="-2"/>
          <w:sz w:val="28"/>
          <w:szCs w:val="28"/>
        </w:rPr>
        <w:t>О</w:t>
      </w:r>
      <w:r w:rsidRPr="00F63254">
        <w:rPr>
          <w:rFonts w:ascii="Times New Roman" w:hAnsi="Times New Roman"/>
          <w:color w:val="auto"/>
          <w:spacing w:val="-2"/>
          <w:sz w:val="28"/>
          <w:szCs w:val="28"/>
        </w:rPr>
        <w:t xml:space="preserve">рганизаций Российской Федерации, реализующих АООП НОО </w:t>
      </w:r>
      <w:r w:rsidRPr="00F63254">
        <w:rPr>
          <w:rFonts w:ascii="Times New Roman" w:hAnsi="Times New Roman"/>
          <w:color w:val="auto"/>
          <w:sz w:val="28"/>
          <w:szCs w:val="28"/>
        </w:rPr>
        <w:t xml:space="preserve">обучающихся с ЗПР (вариант </w:t>
      </w:r>
      <w:r>
        <w:rPr>
          <w:rFonts w:ascii="Times New Roman" w:hAnsi="Times New Roman"/>
          <w:color w:val="auto"/>
          <w:sz w:val="28"/>
          <w:szCs w:val="28"/>
        </w:rPr>
        <w:t>7.2</w:t>
      </w:r>
      <w:r w:rsidRPr="00F63254">
        <w:rPr>
          <w:rFonts w:ascii="Times New Roman" w:hAnsi="Times New Roman"/>
          <w:color w:val="auto"/>
          <w:sz w:val="28"/>
          <w:szCs w:val="28"/>
        </w:rPr>
        <w:t xml:space="preserve">) (далее </w:t>
      </w:r>
      <w:r w:rsidR="00C77589" w:rsidRPr="006A225F">
        <w:rPr>
          <w:rFonts w:ascii="Times New Roman" w:hAnsi="Times New Roman"/>
          <w:color w:val="auto"/>
          <w:sz w:val="28"/>
          <w:szCs w:val="28"/>
        </w:rPr>
        <w:t>―</w:t>
      </w:r>
      <w:r w:rsidR="00C77589">
        <w:rPr>
          <w:rFonts w:ascii="Times New Roman" w:hAnsi="Times New Roman"/>
          <w:color w:val="auto"/>
          <w:sz w:val="28"/>
          <w:szCs w:val="28"/>
        </w:rPr>
        <w:t xml:space="preserve"> </w:t>
      </w:r>
      <w:r w:rsidRPr="00F63254">
        <w:rPr>
          <w:rFonts w:ascii="Times New Roman" w:hAnsi="Times New Roman"/>
          <w:color w:val="auto"/>
          <w:sz w:val="28"/>
          <w:szCs w:val="28"/>
        </w:rPr>
        <w:t>учебный план), фиксирует общий объем нагрузки, максимальный объём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p>
    <w:p w:rsidR="001139B1" w:rsidRPr="006A225F" w:rsidRDefault="001139B1" w:rsidP="001139B1">
      <w:pPr>
        <w:pStyle w:val="af"/>
        <w:spacing w:line="360" w:lineRule="auto"/>
        <w:ind w:firstLine="709"/>
        <w:rPr>
          <w:rFonts w:ascii="Times New Roman" w:hAnsi="Times New Roman"/>
          <w:color w:val="auto"/>
          <w:sz w:val="28"/>
          <w:szCs w:val="28"/>
        </w:rPr>
      </w:pPr>
      <w:r w:rsidRPr="006A225F">
        <w:rPr>
          <w:rFonts w:ascii="Times New Roman" w:hAnsi="Times New Roman"/>
          <w:color w:val="auto"/>
          <w:sz w:val="28"/>
          <w:szCs w:val="28"/>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E66B86" w:rsidRDefault="00E66B86" w:rsidP="00E66B86">
      <w:pPr>
        <w:shd w:val="clear" w:color="auto" w:fill="FFFFFF"/>
        <w:spacing w:after="0" w:line="360" w:lineRule="auto"/>
        <w:ind w:firstLine="709"/>
        <w:jc w:val="both"/>
        <w:rPr>
          <w:rFonts w:ascii="Times New Roman" w:hAnsi="Times New Roman" w:cs="Times New Roman"/>
          <w:sz w:val="28"/>
          <w:szCs w:val="28"/>
        </w:rPr>
      </w:pPr>
      <w:r w:rsidRPr="00477924">
        <w:rPr>
          <w:rFonts w:ascii="Times New Roman" w:hAnsi="Times New Roman" w:cs="Times New Roman"/>
          <w:sz w:val="28"/>
          <w:szCs w:val="28"/>
        </w:rPr>
        <w:lastRenderedPageBreak/>
        <w:t>Учебный план должен соответствовать действующему законодательству Р</w:t>
      </w:r>
      <w:r>
        <w:rPr>
          <w:rFonts w:ascii="Times New Roman" w:hAnsi="Times New Roman" w:cs="Times New Roman"/>
          <w:sz w:val="28"/>
          <w:szCs w:val="28"/>
        </w:rPr>
        <w:t xml:space="preserve">оссийской </w:t>
      </w:r>
      <w:r w:rsidRPr="00477924">
        <w:rPr>
          <w:rFonts w:ascii="Times New Roman" w:hAnsi="Times New Roman" w:cs="Times New Roman"/>
          <w:sz w:val="28"/>
          <w:szCs w:val="28"/>
        </w:rPr>
        <w:t>Ф</w:t>
      </w:r>
      <w:r>
        <w:rPr>
          <w:rFonts w:ascii="Times New Roman" w:hAnsi="Times New Roman" w:cs="Times New Roman"/>
          <w:sz w:val="28"/>
          <w:szCs w:val="28"/>
        </w:rPr>
        <w:t>едерации</w:t>
      </w:r>
      <w:r w:rsidRPr="00477924">
        <w:rPr>
          <w:rFonts w:ascii="Times New Roman" w:hAnsi="Times New Roman" w:cs="Times New Roman"/>
          <w:sz w:val="28"/>
          <w:szCs w:val="28"/>
        </w:rPr>
        <w:t xml:space="preserve"> в области образования, обеспечивать введение в действие и реализацию требований ФГОС </w:t>
      </w:r>
      <w:r>
        <w:rPr>
          <w:rFonts w:ascii="Times New Roman" w:hAnsi="Times New Roman" w:cs="Times New Roman"/>
          <w:sz w:val="28"/>
          <w:szCs w:val="28"/>
        </w:rPr>
        <w:t>НОО обучающихся с ОВЗ</w:t>
      </w:r>
      <w:r w:rsidRPr="00477924">
        <w:rPr>
          <w:rFonts w:ascii="Times New Roman" w:hAnsi="Times New Roman" w:cs="Times New Roman"/>
          <w:sz w:val="28"/>
          <w:szCs w:val="28"/>
        </w:rPr>
        <w:t xml:space="preserve"> и выполнение гигиенических требований к режиму образовательного процесса, установленных </w:t>
      </w:r>
      <w:r>
        <w:rPr>
          <w:rFonts w:ascii="Times New Roman" w:hAnsi="Times New Roman" w:cs="Times New Roman"/>
          <w:sz w:val="28"/>
          <w:szCs w:val="28"/>
        </w:rPr>
        <w:t xml:space="preserve">действующим </w:t>
      </w:r>
      <w:r w:rsidRPr="00477924">
        <w:rPr>
          <w:rFonts w:ascii="Times New Roman" w:hAnsi="Times New Roman" w:cs="Times New Roman"/>
          <w:sz w:val="28"/>
          <w:szCs w:val="28"/>
        </w:rPr>
        <w:t>С</w:t>
      </w:r>
      <w:r>
        <w:rPr>
          <w:rFonts w:ascii="Times New Roman" w:hAnsi="Times New Roman" w:cs="Times New Roman"/>
          <w:sz w:val="28"/>
          <w:szCs w:val="28"/>
        </w:rPr>
        <w:t>анПиНом</w:t>
      </w:r>
      <w:r w:rsidRPr="00477924">
        <w:rPr>
          <w:rFonts w:ascii="Times New Roman" w:hAnsi="Times New Roman" w:cs="Times New Roman"/>
          <w:sz w:val="28"/>
          <w:szCs w:val="28"/>
        </w:rPr>
        <w:t>.</w:t>
      </w:r>
    </w:p>
    <w:p w:rsidR="00094883" w:rsidRDefault="00094883" w:rsidP="00094883">
      <w:pPr>
        <w:pStyle w:val="af"/>
        <w:spacing w:line="360" w:lineRule="auto"/>
        <w:ind w:firstLine="709"/>
        <w:rPr>
          <w:rFonts w:ascii="Times New Roman" w:hAnsi="Times New Roman"/>
          <w:color w:val="auto"/>
          <w:sz w:val="28"/>
          <w:szCs w:val="28"/>
        </w:rPr>
      </w:pPr>
      <w:r>
        <w:rPr>
          <w:rFonts w:ascii="Times New Roman" w:hAnsi="Times New Roman"/>
          <w:color w:val="auto"/>
          <w:sz w:val="28"/>
          <w:szCs w:val="28"/>
        </w:rPr>
        <w:t>В</w:t>
      </w:r>
      <w:r w:rsidRPr="006A225F">
        <w:rPr>
          <w:rFonts w:ascii="Times New Roman" w:hAnsi="Times New Roman"/>
          <w:color w:val="auto"/>
          <w:sz w:val="28"/>
          <w:szCs w:val="28"/>
        </w:rPr>
        <w:t xml:space="preserve"> учебном плане представлены семь предметных областей и коррекционно-развивающая область. </w:t>
      </w:r>
      <w:r w:rsidRPr="00F63254">
        <w:rPr>
          <w:rFonts w:ascii="Times New Roman" w:hAnsi="Times New Roman"/>
          <w:color w:val="auto"/>
          <w:spacing w:val="-4"/>
          <w:sz w:val="28"/>
          <w:szCs w:val="28"/>
        </w:rPr>
        <w:t xml:space="preserve">Содержание учебных предметов, </w:t>
      </w:r>
      <w:r>
        <w:rPr>
          <w:rFonts w:ascii="Times New Roman" w:hAnsi="Times New Roman"/>
          <w:color w:val="auto"/>
          <w:spacing w:val="-4"/>
          <w:sz w:val="28"/>
          <w:szCs w:val="28"/>
        </w:rPr>
        <w:t xml:space="preserve">входящих в состав каждой предметной области, </w:t>
      </w:r>
      <w:r w:rsidRPr="00F63254">
        <w:rPr>
          <w:rFonts w:ascii="Times New Roman" w:hAnsi="Times New Roman"/>
          <w:color w:val="auto"/>
          <w:spacing w:val="-4"/>
          <w:sz w:val="28"/>
          <w:szCs w:val="28"/>
        </w:rPr>
        <w:t>обеспечива</w:t>
      </w:r>
      <w:r>
        <w:rPr>
          <w:rFonts w:ascii="Times New Roman" w:hAnsi="Times New Roman"/>
          <w:color w:val="auto"/>
          <w:spacing w:val="-4"/>
          <w:sz w:val="28"/>
          <w:szCs w:val="28"/>
        </w:rPr>
        <w:t>ет</w:t>
      </w:r>
      <w:r w:rsidRPr="00F63254">
        <w:rPr>
          <w:rFonts w:ascii="Times New Roman" w:hAnsi="Times New Roman"/>
          <w:color w:val="auto"/>
          <w:spacing w:val="-4"/>
          <w:sz w:val="28"/>
          <w:szCs w:val="28"/>
        </w:rPr>
        <w:t xml:space="preserve"> целостное восприятие мира, с учетом особых образовательных потребностей и возможностей</w:t>
      </w:r>
      <w:r>
        <w:rPr>
          <w:rFonts w:ascii="Times New Roman" w:hAnsi="Times New Roman"/>
          <w:color w:val="auto"/>
          <w:spacing w:val="-4"/>
          <w:sz w:val="28"/>
          <w:szCs w:val="28"/>
        </w:rPr>
        <w:t xml:space="preserve"> обучающихся с ЗПР. Коррекционно-развивающая область включена в структуру учебного плана </w:t>
      </w:r>
      <w:r w:rsidRPr="006A225F">
        <w:rPr>
          <w:rFonts w:ascii="Times New Roman" w:hAnsi="Times New Roman"/>
          <w:color w:val="auto"/>
          <w:sz w:val="28"/>
          <w:szCs w:val="28"/>
        </w:rPr>
        <w:t>с целью коррекции недостатков псих</w:t>
      </w:r>
      <w:r>
        <w:rPr>
          <w:rFonts w:ascii="Times New Roman" w:hAnsi="Times New Roman"/>
          <w:color w:val="auto"/>
          <w:sz w:val="28"/>
          <w:szCs w:val="28"/>
        </w:rPr>
        <w:t>о</w:t>
      </w:r>
      <w:r w:rsidRPr="006A225F">
        <w:rPr>
          <w:rFonts w:ascii="Times New Roman" w:hAnsi="Times New Roman"/>
          <w:color w:val="auto"/>
          <w:sz w:val="28"/>
          <w:szCs w:val="28"/>
        </w:rPr>
        <w:t>физического развития обучающихс</w:t>
      </w:r>
      <w:r>
        <w:rPr>
          <w:rFonts w:ascii="Times New Roman" w:hAnsi="Times New Roman"/>
          <w:color w:val="auto"/>
          <w:sz w:val="28"/>
          <w:szCs w:val="28"/>
        </w:rPr>
        <w:t>я</w:t>
      </w:r>
      <w:r w:rsidRPr="00F63254">
        <w:rPr>
          <w:rFonts w:ascii="Times New Roman" w:hAnsi="Times New Roman"/>
          <w:color w:val="auto"/>
          <w:spacing w:val="-4"/>
          <w:sz w:val="28"/>
          <w:szCs w:val="28"/>
        </w:rPr>
        <w:t>.</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color w:val="auto"/>
          <w:sz w:val="28"/>
          <w:szCs w:val="28"/>
        </w:rPr>
        <w:t>Учебный план состоит из двух частей — обязательной части и части, формируемой участниками образовательных отношений.</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b/>
          <w:i/>
          <w:sz w:val="28"/>
          <w:szCs w:val="28"/>
        </w:rPr>
        <w:t>Обязательная часть учебного плана</w:t>
      </w:r>
      <w:r w:rsidRPr="00F63254">
        <w:rPr>
          <w:rFonts w:ascii="Times New Roman" w:hAnsi="Times New Roman"/>
          <w:sz w:val="28"/>
          <w:szCs w:val="28"/>
        </w:rPr>
        <w:t xml:space="preserve"> определяет </w:t>
      </w:r>
      <w:r w:rsidRPr="00F63254">
        <w:rPr>
          <w:rFonts w:ascii="Times New Roman" w:hAnsi="Times New Roman"/>
          <w:spacing w:val="2"/>
          <w:sz w:val="28"/>
          <w:szCs w:val="28"/>
        </w:rPr>
        <w:t>состав учебных предметов обязательных предметных обла</w:t>
      </w:r>
      <w:r w:rsidRPr="00F63254">
        <w:rPr>
          <w:rFonts w:ascii="Times New Roman" w:hAnsi="Times New Roman"/>
          <w:sz w:val="28"/>
          <w:szCs w:val="28"/>
        </w:rPr>
        <w:t>стей, которые должны быть реализованы во всех имеющих государственную аккредитацию образовательных организациях, реализующих АООП НОО, и учебное время, отводимое на их изучение по классам (годам) обучения.</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spacing w:val="2"/>
          <w:sz w:val="28"/>
          <w:szCs w:val="28"/>
        </w:rPr>
        <w:t>Обязательная часть учебного плана отражает содержание образования, которое обеспечивает достижение</w:t>
      </w:r>
      <w:r w:rsidRPr="00F63254">
        <w:rPr>
          <w:rFonts w:ascii="Times New Roman" w:hAnsi="Times New Roman"/>
          <w:sz w:val="28"/>
          <w:szCs w:val="28"/>
        </w:rPr>
        <w:t xml:space="preserve"> важнейших целей современного образования обучающихся с ЗПР:</w:t>
      </w:r>
    </w:p>
    <w:p w:rsidR="007A2E9B" w:rsidRPr="00F63254" w:rsidRDefault="007A2E9B" w:rsidP="007A2E9B">
      <w:pPr>
        <w:pStyle w:val="af1"/>
        <w:spacing w:line="360" w:lineRule="auto"/>
        <w:ind w:firstLine="709"/>
        <w:rPr>
          <w:rFonts w:ascii="Times New Roman" w:hAnsi="Times New Roman"/>
          <w:sz w:val="28"/>
          <w:szCs w:val="28"/>
        </w:rPr>
      </w:pPr>
      <w:r w:rsidRPr="00F63254">
        <w:rPr>
          <w:rFonts w:ascii="Times New Roman" w:hAnsi="Times New Roman"/>
          <w:color w:val="auto"/>
          <w:sz w:val="28"/>
          <w:szCs w:val="28"/>
        </w:rPr>
        <w:t xml:space="preserve">формирование </w:t>
      </w:r>
      <w:r>
        <w:rPr>
          <w:rFonts w:ascii="Times New Roman" w:hAnsi="Times New Roman"/>
          <w:color w:val="auto"/>
          <w:sz w:val="28"/>
          <w:szCs w:val="28"/>
        </w:rPr>
        <w:t>социальных</w:t>
      </w:r>
      <w:r w:rsidRPr="00F63254">
        <w:rPr>
          <w:rFonts w:ascii="Times New Roman" w:hAnsi="Times New Roman"/>
          <w:color w:val="auto"/>
          <w:sz w:val="28"/>
          <w:szCs w:val="28"/>
        </w:rPr>
        <w:t xml:space="preserve"> компетенций, обеспечивающих овладение системой социальных отношений и социальное развитие обучающегося, а также его интеграцию в социальное окружение;</w:t>
      </w:r>
    </w:p>
    <w:p w:rsidR="007A2E9B" w:rsidRPr="00F63254" w:rsidRDefault="007A2E9B" w:rsidP="007A2E9B">
      <w:pPr>
        <w:pStyle w:val="af1"/>
        <w:spacing w:line="360" w:lineRule="auto"/>
        <w:ind w:firstLine="709"/>
        <w:rPr>
          <w:rFonts w:ascii="Times New Roman" w:hAnsi="Times New Roman"/>
          <w:sz w:val="28"/>
          <w:szCs w:val="28"/>
        </w:rPr>
      </w:pPr>
      <w:r w:rsidRPr="00F63254">
        <w:rPr>
          <w:rFonts w:ascii="Times New Roman" w:hAnsi="Times New Roman"/>
          <w:sz w:val="28"/>
          <w:szCs w:val="28"/>
        </w:rPr>
        <w:t xml:space="preserve">готовность обучающихся к продолжению образования на </w:t>
      </w:r>
      <w:r w:rsidRPr="00F63254">
        <w:rPr>
          <w:rFonts w:ascii="Times New Roman" w:hAnsi="Times New Roman"/>
          <w:spacing w:val="2"/>
          <w:sz w:val="28"/>
          <w:szCs w:val="28"/>
        </w:rPr>
        <w:t>последующей ступени основного общего образования</w:t>
      </w:r>
      <w:r w:rsidRPr="00F63254">
        <w:rPr>
          <w:rFonts w:ascii="Times New Roman" w:hAnsi="Times New Roman"/>
          <w:sz w:val="28"/>
          <w:szCs w:val="28"/>
        </w:rPr>
        <w:t>;</w:t>
      </w:r>
    </w:p>
    <w:p w:rsidR="007A2E9B" w:rsidRPr="00F63254" w:rsidRDefault="007A2E9B" w:rsidP="007A2E9B">
      <w:pPr>
        <w:pStyle w:val="af1"/>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формирование основ нравственного развития обучающихся, приобщение их к общекультурным, национальным и этнокультурным ценностям;</w:t>
      </w:r>
    </w:p>
    <w:p w:rsidR="007A2E9B" w:rsidRPr="00F63254" w:rsidRDefault="007A2E9B" w:rsidP="007A2E9B">
      <w:pPr>
        <w:pStyle w:val="af1"/>
        <w:spacing w:line="360" w:lineRule="auto"/>
        <w:ind w:firstLine="709"/>
        <w:rPr>
          <w:rFonts w:ascii="Times New Roman" w:hAnsi="Times New Roman"/>
          <w:sz w:val="28"/>
          <w:szCs w:val="28"/>
        </w:rPr>
      </w:pPr>
      <w:r w:rsidRPr="00F63254">
        <w:rPr>
          <w:rFonts w:ascii="Times New Roman" w:hAnsi="Times New Roman"/>
          <w:spacing w:val="2"/>
          <w:sz w:val="28"/>
          <w:szCs w:val="28"/>
        </w:rPr>
        <w:t xml:space="preserve">формирование здорового образа жизни, элементарных </w:t>
      </w:r>
      <w:r w:rsidRPr="00F63254">
        <w:rPr>
          <w:rFonts w:ascii="Times New Roman" w:hAnsi="Times New Roman"/>
          <w:sz w:val="28"/>
          <w:szCs w:val="28"/>
        </w:rPr>
        <w:t>правил поведения в экстремальных ситуациях;</w:t>
      </w:r>
    </w:p>
    <w:p w:rsidR="007A2E9B" w:rsidRPr="00F63254" w:rsidRDefault="007A2E9B" w:rsidP="007A2E9B">
      <w:pPr>
        <w:pStyle w:val="af1"/>
        <w:spacing w:line="360" w:lineRule="auto"/>
        <w:ind w:firstLine="709"/>
        <w:rPr>
          <w:rFonts w:ascii="Times New Roman" w:hAnsi="Times New Roman"/>
          <w:sz w:val="28"/>
          <w:szCs w:val="28"/>
        </w:rPr>
      </w:pPr>
      <w:r w:rsidRPr="00F63254">
        <w:rPr>
          <w:rFonts w:ascii="Times New Roman" w:hAnsi="Times New Roman"/>
          <w:sz w:val="28"/>
          <w:szCs w:val="28"/>
        </w:rPr>
        <w:lastRenderedPageBreak/>
        <w:t>личностное развитие обучающегося в соответствии с его индивидуальностью.</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sz w:val="28"/>
          <w:szCs w:val="28"/>
        </w:rPr>
        <w:t>Организация самостоятельно в осуществлении образовательного процесса, в выборе видов деятельности по каждому предмету (</w:t>
      </w:r>
      <w:r w:rsidRPr="00F63254">
        <w:rPr>
          <w:rFonts w:ascii="Times New Roman" w:hAnsi="Times New Roman"/>
          <w:color w:val="auto"/>
          <w:sz w:val="28"/>
          <w:szCs w:val="28"/>
        </w:rPr>
        <w:t>предметно-практическая деятельность, экскурсии и т.</w:t>
      </w:r>
      <w:r w:rsidRPr="00F63254">
        <w:rPr>
          <w:rFonts w:ascii="Cambria Math" w:hAnsi="Cambria Math"/>
          <w:color w:val="auto"/>
          <w:sz w:val="28"/>
          <w:szCs w:val="28"/>
        </w:rPr>
        <w:t> </w:t>
      </w:r>
      <w:r w:rsidRPr="00F63254">
        <w:rPr>
          <w:rFonts w:ascii="Times New Roman" w:hAnsi="Times New Roman"/>
          <w:color w:val="auto"/>
          <w:sz w:val="28"/>
          <w:szCs w:val="28"/>
        </w:rPr>
        <w:t>д.</w:t>
      </w:r>
      <w:r w:rsidRPr="00F63254">
        <w:rPr>
          <w:rFonts w:ascii="Times New Roman" w:hAnsi="Times New Roman"/>
          <w:sz w:val="28"/>
          <w:szCs w:val="28"/>
        </w:rPr>
        <w:t>).</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b/>
          <w:i/>
          <w:color w:val="auto"/>
          <w:sz w:val="28"/>
          <w:szCs w:val="28"/>
        </w:rPr>
        <w:t>Часть учебного плана, формируемая участниками образовательных отношений</w:t>
      </w:r>
      <w:r w:rsidRPr="00F63254">
        <w:rPr>
          <w:rFonts w:ascii="Times New Roman" w:hAnsi="Times New Roman"/>
          <w:b/>
          <w:color w:val="auto"/>
          <w:sz w:val="28"/>
          <w:szCs w:val="28"/>
        </w:rPr>
        <w:t>,</w:t>
      </w:r>
      <w:r w:rsidRPr="00F63254">
        <w:rPr>
          <w:rFonts w:ascii="Times New Roman" w:hAnsi="Times New Roman"/>
          <w:color w:val="auto"/>
          <w:sz w:val="28"/>
          <w:szCs w:val="28"/>
        </w:rPr>
        <w:t xml:space="preserve">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 В</w:t>
      </w:r>
      <w:r w:rsidRPr="00F63254">
        <w:rPr>
          <w:rFonts w:ascii="Times New Roman" w:hAnsi="Times New Roman"/>
          <w:color w:val="auto"/>
          <w:spacing w:val="2"/>
          <w:sz w:val="28"/>
          <w:szCs w:val="28"/>
        </w:rPr>
        <w:t xml:space="preserve"> 1 </w:t>
      </w:r>
      <w:r>
        <w:rPr>
          <w:rFonts w:ascii="Times New Roman" w:hAnsi="Times New Roman"/>
          <w:color w:val="auto"/>
          <w:spacing w:val="2"/>
          <w:sz w:val="28"/>
          <w:szCs w:val="28"/>
        </w:rPr>
        <w:t xml:space="preserve">и 1дополнительном </w:t>
      </w:r>
      <w:r w:rsidRPr="00F63254">
        <w:rPr>
          <w:rFonts w:ascii="Times New Roman" w:hAnsi="Times New Roman"/>
          <w:color w:val="auto"/>
          <w:spacing w:val="2"/>
          <w:sz w:val="28"/>
          <w:szCs w:val="28"/>
        </w:rPr>
        <w:t xml:space="preserve">классах </w:t>
      </w:r>
      <w:r w:rsidRPr="00F63254">
        <w:rPr>
          <w:rFonts w:ascii="Times New Roman" w:hAnsi="Times New Roman"/>
          <w:color w:val="auto"/>
          <w:sz w:val="28"/>
          <w:szCs w:val="28"/>
        </w:rPr>
        <w:t>эта часть отсутствует. Время, отводимое на данную часть, внутри максимально допустимой недельной нагрузки обучающихся может быть использовано:</w:t>
      </w:r>
    </w:p>
    <w:p w:rsidR="007A2E9B" w:rsidRPr="00F63254" w:rsidRDefault="007A2E9B" w:rsidP="007A2E9B">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 xml:space="preserve">на увеличение учебных часов, отводимых на изучение отдельных учебных предметов обязательной части; </w:t>
      </w:r>
    </w:p>
    <w:p w:rsidR="007A2E9B" w:rsidRPr="00F63254" w:rsidRDefault="007A2E9B" w:rsidP="007A2E9B">
      <w:pPr>
        <w:tabs>
          <w:tab w:val="left" w:pos="1260"/>
        </w:tabs>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на </w:t>
      </w:r>
      <w:r w:rsidRPr="00F63254">
        <w:rPr>
          <w:rFonts w:ascii="Times New Roman" w:eastAsia="Times New Roman" w:hAnsi="Times New Roman" w:cs="Times New Roman"/>
          <w:color w:val="auto"/>
          <w:kern w:val="0"/>
          <w:sz w:val="28"/>
          <w:szCs w:val="28"/>
          <w:lang w:eastAsia="ru-RU"/>
        </w:rPr>
        <w:t>введение учебных курсов</w:t>
      </w:r>
      <w:r w:rsidRPr="00F63254">
        <w:rPr>
          <w:rFonts w:ascii="Times New Roman" w:hAnsi="Times New Roman" w:cs="Times New Roman"/>
          <w:sz w:val="28"/>
          <w:szCs w:val="28"/>
        </w:rPr>
        <w:t xml:space="preserve">, обеспечивающих удовлетворение особых образовательных потребностей обучающихся с ЗПР и необходимую коррекцию недостатков в психическом и/или физическом развитии;  </w:t>
      </w:r>
    </w:p>
    <w:p w:rsidR="007A2E9B" w:rsidRPr="00F63254" w:rsidRDefault="007A2E9B" w:rsidP="007A2E9B">
      <w:pPr>
        <w:tabs>
          <w:tab w:val="left" w:pos="1260"/>
        </w:tabs>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на </w:t>
      </w:r>
      <w:r w:rsidRPr="00F63254">
        <w:rPr>
          <w:rFonts w:ascii="Times New Roman" w:eastAsia="Times New Roman" w:hAnsi="Times New Roman" w:cs="Times New Roman"/>
          <w:color w:val="auto"/>
          <w:kern w:val="0"/>
          <w:sz w:val="28"/>
          <w:szCs w:val="28"/>
          <w:lang w:eastAsia="ru-RU"/>
        </w:rPr>
        <w:t>введение учебных курсов</w:t>
      </w:r>
      <w:r w:rsidRPr="00F63254">
        <w:rPr>
          <w:rFonts w:ascii="Times New Roman" w:hAnsi="Times New Roman" w:cs="Times New Roman"/>
          <w:sz w:val="28"/>
          <w:szCs w:val="28"/>
        </w:rPr>
        <w:t xml:space="preserve"> для факультативного изучения отдельных учебных предметов (например: элементарная компьютерная грамотность и др.);</w:t>
      </w:r>
    </w:p>
    <w:p w:rsidR="007A2E9B" w:rsidRPr="00F63254" w:rsidRDefault="007A2E9B" w:rsidP="007A2E9B">
      <w:pPr>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на </w:t>
      </w:r>
      <w:r w:rsidRPr="00F63254">
        <w:rPr>
          <w:rFonts w:ascii="Times New Roman" w:eastAsia="Times New Roman" w:hAnsi="Times New Roman" w:cs="Times New Roman"/>
          <w:color w:val="auto"/>
          <w:kern w:val="0"/>
          <w:sz w:val="28"/>
          <w:szCs w:val="28"/>
          <w:lang w:eastAsia="ru-RU"/>
        </w:rPr>
        <w:t>введение учебных курсов</w:t>
      </w:r>
      <w:r w:rsidRPr="00F63254">
        <w:rPr>
          <w:rFonts w:ascii="Times New Roman" w:hAnsi="Times New Roman" w:cs="Times New Roman"/>
          <w:sz w:val="28"/>
          <w:szCs w:val="28"/>
        </w:rPr>
        <w:t>, обеспечивающих различные интересы обучающихся, в том числе этнокультурные (например: история и культура родного края и др.).</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в совокупности не превышает величину максимально допустимой недельной образовательной нагрузки </w:t>
      </w:r>
      <w:r w:rsidRPr="00F63254">
        <w:rPr>
          <w:rFonts w:ascii="Times New Roman" w:hAnsi="Times New Roman" w:cs="Times New Roman"/>
          <w:color w:val="auto"/>
          <w:spacing w:val="2"/>
          <w:sz w:val="28"/>
          <w:szCs w:val="28"/>
        </w:rPr>
        <w:t>обучающихся в соответствии с сани</w:t>
      </w:r>
      <w:r w:rsidRPr="00F63254">
        <w:rPr>
          <w:rFonts w:ascii="Times New Roman" w:hAnsi="Times New Roman" w:cs="Times New Roman"/>
          <w:color w:val="auto"/>
          <w:sz w:val="28"/>
          <w:szCs w:val="28"/>
        </w:rPr>
        <w:t>тарно­гигиеническими требованиями</w:t>
      </w:r>
      <w:r w:rsidRPr="00F63254">
        <w:rPr>
          <w:rFonts w:ascii="Times New Roman" w:hAnsi="Times New Roman" w:cs="Times New Roman"/>
          <w:sz w:val="28"/>
          <w:szCs w:val="28"/>
        </w:rPr>
        <w:t>.</w:t>
      </w:r>
    </w:p>
    <w:p w:rsidR="007A2E9B" w:rsidRDefault="00261BEB" w:rsidP="007A2E9B">
      <w:pPr>
        <w:tabs>
          <w:tab w:val="left" w:pos="1260"/>
        </w:tabs>
        <w:autoSpaceDE w:val="0"/>
        <w:autoSpaceDN w:val="0"/>
        <w:adjustRightInd w:val="0"/>
        <w:spacing w:after="0" w:line="360" w:lineRule="auto"/>
        <w:ind w:firstLine="709"/>
        <w:jc w:val="both"/>
        <w:rPr>
          <w:rFonts w:ascii="Times New Roman" w:hAnsi="Times New Roman" w:cs="Times New Roman"/>
          <w:color w:val="auto"/>
          <w:spacing w:val="2"/>
          <w:sz w:val="28"/>
          <w:szCs w:val="28"/>
        </w:rPr>
      </w:pPr>
      <w:r>
        <w:rPr>
          <w:rFonts w:ascii="Times New Roman" w:hAnsi="Times New Roman" w:cs="Times New Roman"/>
          <w:sz w:val="28"/>
          <w:szCs w:val="28"/>
        </w:rPr>
        <w:t>Обязательным компонентом учебного плана является</w:t>
      </w:r>
      <w:r w:rsidR="007A2E9B" w:rsidRPr="00F63254">
        <w:rPr>
          <w:rFonts w:ascii="Times New Roman" w:hAnsi="Times New Roman" w:cs="Times New Roman"/>
          <w:sz w:val="28"/>
          <w:szCs w:val="28"/>
        </w:rPr>
        <w:t xml:space="preserve"> </w:t>
      </w:r>
      <w:r w:rsidR="007A2E9B" w:rsidRPr="00F63254">
        <w:rPr>
          <w:rFonts w:ascii="Times New Roman" w:hAnsi="Times New Roman" w:cs="Times New Roman"/>
          <w:b/>
          <w:i/>
          <w:sz w:val="28"/>
          <w:szCs w:val="28"/>
        </w:rPr>
        <w:t>внеурочная деятельность</w:t>
      </w:r>
      <w:r w:rsidR="007A2E9B" w:rsidRPr="00F63254">
        <w:rPr>
          <w:rFonts w:ascii="Times New Roman" w:hAnsi="Times New Roman" w:cs="Times New Roman"/>
          <w:sz w:val="28"/>
          <w:szCs w:val="28"/>
        </w:rPr>
        <w:t xml:space="preserve">. В соответствии с требованиями ФГОС НОО обучающихся с </w:t>
      </w:r>
      <w:r>
        <w:rPr>
          <w:rFonts w:ascii="Times New Roman" w:hAnsi="Times New Roman" w:cs="Times New Roman"/>
          <w:sz w:val="28"/>
          <w:szCs w:val="28"/>
        </w:rPr>
        <w:t>ОВЗ</w:t>
      </w:r>
      <w:r w:rsidR="007A2E9B" w:rsidRPr="00F63254">
        <w:rPr>
          <w:rFonts w:ascii="Times New Roman" w:hAnsi="Times New Roman" w:cs="Times New Roman"/>
          <w:b/>
          <w:bCs/>
          <w:sz w:val="28"/>
          <w:szCs w:val="28"/>
        </w:rPr>
        <w:t xml:space="preserve"> </w:t>
      </w:r>
      <w:r w:rsidR="007A2E9B" w:rsidRPr="00F63254">
        <w:rPr>
          <w:rFonts w:ascii="Times New Roman" w:hAnsi="Times New Roman" w:cs="Times New Roman"/>
          <w:bCs/>
          <w:sz w:val="28"/>
          <w:szCs w:val="28"/>
        </w:rPr>
        <w:t>внеурочная деятельность</w:t>
      </w:r>
      <w:r w:rsidR="007A2E9B" w:rsidRPr="00F63254">
        <w:rPr>
          <w:rFonts w:ascii="Times New Roman" w:hAnsi="Times New Roman" w:cs="Times New Roman"/>
          <w:b/>
          <w:bCs/>
          <w:sz w:val="28"/>
          <w:szCs w:val="28"/>
        </w:rPr>
        <w:t xml:space="preserve"> </w:t>
      </w:r>
      <w:r w:rsidR="007A2E9B" w:rsidRPr="00F63254">
        <w:rPr>
          <w:rFonts w:ascii="Times New Roman" w:hAnsi="Times New Roman" w:cs="Times New Roman"/>
          <w:sz w:val="28"/>
          <w:szCs w:val="28"/>
        </w:rPr>
        <w:t>организ</w:t>
      </w:r>
      <w:r w:rsidR="007A2E9B" w:rsidRPr="00F63254">
        <w:rPr>
          <w:rFonts w:ascii="Times New Roman" w:hAnsi="Times New Roman" w:cs="Times New Roman"/>
          <w:spacing w:val="2"/>
          <w:sz w:val="28"/>
          <w:szCs w:val="28"/>
        </w:rPr>
        <w:t xml:space="preserve">уется по направлениям развития </w:t>
      </w:r>
      <w:r w:rsidR="007A2E9B" w:rsidRPr="00F63254">
        <w:rPr>
          <w:rFonts w:ascii="Times New Roman" w:hAnsi="Times New Roman" w:cs="Times New Roman"/>
          <w:spacing w:val="2"/>
          <w:sz w:val="28"/>
          <w:szCs w:val="28"/>
        </w:rPr>
        <w:lastRenderedPageBreak/>
        <w:t>личности (духовно­нравственное, социальное, общеинтеллектуальное, общекультур</w:t>
      </w:r>
      <w:r w:rsidR="007A2E9B" w:rsidRPr="00F63254">
        <w:rPr>
          <w:rFonts w:ascii="Times New Roman" w:hAnsi="Times New Roman" w:cs="Times New Roman"/>
          <w:sz w:val="28"/>
          <w:szCs w:val="28"/>
        </w:rPr>
        <w:t xml:space="preserve">ное, спортивно­оздоровительное). </w:t>
      </w:r>
      <w:r w:rsidR="007A2E9B" w:rsidRPr="00F63254">
        <w:rPr>
          <w:rFonts w:ascii="Times New Roman" w:hAnsi="Times New Roman" w:cs="Times New Roman"/>
          <w:color w:val="auto"/>
          <w:spacing w:val="2"/>
          <w:sz w:val="28"/>
          <w:szCs w:val="28"/>
        </w:rPr>
        <w:t>Организация занятий по направлениям внеурочной деятельности является неотъемлемой частью образовательного процесса в образовательной организации.</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 xml:space="preserve">Выбор направлений внеурочной деятельности определяется </w:t>
      </w:r>
      <w:r>
        <w:rPr>
          <w:rFonts w:ascii="Times New Roman" w:hAnsi="Times New Roman"/>
          <w:color w:val="auto"/>
          <w:sz w:val="28"/>
          <w:szCs w:val="28"/>
        </w:rPr>
        <w:t>О</w:t>
      </w:r>
      <w:r w:rsidRPr="00F63254">
        <w:rPr>
          <w:rFonts w:ascii="Times New Roman" w:hAnsi="Times New Roman"/>
          <w:color w:val="auto"/>
          <w:sz w:val="28"/>
          <w:szCs w:val="28"/>
        </w:rPr>
        <w:t>рганизацией.</w:t>
      </w:r>
    </w:p>
    <w:p w:rsidR="007A2E9B" w:rsidRPr="00F63254" w:rsidRDefault="007A2E9B" w:rsidP="007A2E9B">
      <w:pPr>
        <w:pStyle w:val="af"/>
        <w:spacing w:line="360" w:lineRule="auto"/>
        <w:ind w:firstLine="709"/>
        <w:rPr>
          <w:rFonts w:ascii="Times New Roman" w:hAnsi="Times New Roman"/>
          <w:spacing w:val="1"/>
          <w:sz w:val="28"/>
          <w:szCs w:val="28"/>
        </w:rPr>
      </w:pPr>
      <w:r w:rsidRPr="00F63254">
        <w:rPr>
          <w:rFonts w:ascii="Times New Roman" w:hAnsi="Times New Roman"/>
          <w:b/>
          <w:i/>
          <w:sz w:val="28"/>
          <w:szCs w:val="28"/>
        </w:rPr>
        <w:t>Коррекционно-развивающ</w:t>
      </w:r>
      <w:r>
        <w:rPr>
          <w:rFonts w:ascii="Times New Roman" w:hAnsi="Times New Roman"/>
          <w:b/>
          <w:i/>
          <w:sz w:val="28"/>
          <w:szCs w:val="28"/>
        </w:rPr>
        <w:t>ая область</w:t>
      </w:r>
      <w:r w:rsidRPr="00F63254">
        <w:rPr>
          <w:rFonts w:ascii="Times New Roman" w:hAnsi="Times New Roman"/>
          <w:sz w:val="28"/>
          <w:szCs w:val="28"/>
        </w:rPr>
        <w:t xml:space="preserve">, согласно требованиям </w:t>
      </w:r>
      <w:r>
        <w:rPr>
          <w:rFonts w:ascii="Times New Roman" w:hAnsi="Times New Roman"/>
          <w:sz w:val="28"/>
          <w:szCs w:val="28"/>
        </w:rPr>
        <w:t>Стандарта</w:t>
      </w:r>
      <w:r w:rsidRPr="00F63254">
        <w:rPr>
          <w:rFonts w:ascii="Times New Roman" w:hAnsi="Times New Roman"/>
          <w:sz w:val="28"/>
          <w:szCs w:val="28"/>
        </w:rPr>
        <w:t xml:space="preserve">, является </w:t>
      </w:r>
      <w:r w:rsidRPr="00F63254">
        <w:rPr>
          <w:rFonts w:ascii="Times New Roman" w:hAnsi="Times New Roman"/>
          <w:b/>
          <w:sz w:val="28"/>
          <w:szCs w:val="28"/>
        </w:rPr>
        <w:t>обязательн</w:t>
      </w:r>
      <w:r>
        <w:rPr>
          <w:rFonts w:ascii="Times New Roman" w:hAnsi="Times New Roman"/>
          <w:b/>
          <w:sz w:val="28"/>
          <w:szCs w:val="28"/>
        </w:rPr>
        <w:t>ой частью внеурочной деятельности</w:t>
      </w:r>
      <w:r w:rsidRPr="00F63254">
        <w:rPr>
          <w:rFonts w:ascii="Times New Roman" w:hAnsi="Times New Roman"/>
          <w:sz w:val="28"/>
          <w:szCs w:val="28"/>
        </w:rPr>
        <w:t xml:space="preserve"> и представлено </w:t>
      </w:r>
      <w:r w:rsidRPr="00F63254">
        <w:rPr>
          <w:rFonts w:ascii="Times New Roman" w:hAnsi="Times New Roman"/>
          <w:spacing w:val="1"/>
          <w:sz w:val="28"/>
          <w:szCs w:val="28"/>
        </w:rPr>
        <w:t xml:space="preserve">фронтальными и индивидуальными </w:t>
      </w:r>
      <w:r w:rsidRPr="00F63254">
        <w:rPr>
          <w:rFonts w:ascii="Times New Roman" w:hAnsi="Times New Roman"/>
          <w:sz w:val="28"/>
          <w:szCs w:val="28"/>
        </w:rPr>
        <w:t>коррекционно-развивающими занятиями (логопедически</w:t>
      </w:r>
      <w:r>
        <w:rPr>
          <w:rFonts w:ascii="Times New Roman" w:hAnsi="Times New Roman"/>
          <w:sz w:val="28"/>
          <w:szCs w:val="28"/>
        </w:rPr>
        <w:t>ми</w:t>
      </w:r>
      <w:r w:rsidRPr="00F63254">
        <w:rPr>
          <w:rFonts w:ascii="Times New Roman" w:hAnsi="Times New Roman"/>
          <w:sz w:val="28"/>
          <w:szCs w:val="28"/>
        </w:rPr>
        <w:t xml:space="preserve"> и психокоррекционны</w:t>
      </w:r>
      <w:r>
        <w:rPr>
          <w:rFonts w:ascii="Times New Roman" w:hAnsi="Times New Roman"/>
          <w:sz w:val="28"/>
          <w:szCs w:val="28"/>
        </w:rPr>
        <w:t>ми</w:t>
      </w:r>
      <w:r w:rsidRPr="00F63254">
        <w:rPr>
          <w:rFonts w:ascii="Times New Roman" w:hAnsi="Times New Roman"/>
          <w:sz w:val="28"/>
          <w:szCs w:val="28"/>
        </w:rPr>
        <w:t xml:space="preserve">) и ритмикой, </w:t>
      </w:r>
      <w:r w:rsidRPr="00F63254">
        <w:rPr>
          <w:rFonts w:ascii="Times New Roman" w:hAnsi="Times New Roman"/>
          <w:spacing w:val="1"/>
          <w:sz w:val="28"/>
          <w:szCs w:val="28"/>
        </w:rPr>
        <w:t xml:space="preserve">направленными на </w:t>
      </w:r>
      <w:r w:rsidRPr="00F63254">
        <w:rPr>
          <w:rFonts w:ascii="Times New Roman" w:hAnsi="Times New Roman"/>
          <w:sz w:val="28"/>
          <w:szCs w:val="28"/>
        </w:rPr>
        <w:t xml:space="preserve">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w:t>
      </w:r>
      <w:r>
        <w:rPr>
          <w:rFonts w:ascii="Times New Roman" w:hAnsi="Times New Roman"/>
          <w:sz w:val="28"/>
          <w:szCs w:val="28"/>
        </w:rPr>
        <w:t>О</w:t>
      </w:r>
      <w:r w:rsidRPr="00F63254">
        <w:rPr>
          <w:rFonts w:ascii="Times New Roman" w:hAnsi="Times New Roman"/>
          <w:sz w:val="28"/>
          <w:szCs w:val="28"/>
        </w:rPr>
        <w:t>рганизацией самостоятельно, исходя из психофизических особенностей обучающихся с ЗПР на основании рекомендаций ПМПК и индивидуальной программы реабилитации инвалида. К</w:t>
      </w:r>
      <w:r w:rsidRPr="00F63254">
        <w:rPr>
          <w:rFonts w:ascii="Times New Roman" w:hAnsi="Times New Roman"/>
          <w:kern w:val="2"/>
          <w:sz w:val="28"/>
          <w:szCs w:val="28"/>
        </w:rPr>
        <w:t>оррекционно-развивающие занятия могут проводиться в индивидуальной и групповой форме.</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sz w:val="28"/>
          <w:szCs w:val="28"/>
        </w:rPr>
        <w:t xml:space="preserve">Организация внеурочной деятельности предполагает, что в этой работе принимают участие все педагогические работники </w:t>
      </w:r>
      <w:r>
        <w:rPr>
          <w:rFonts w:ascii="Times New Roman" w:hAnsi="Times New Roman"/>
          <w:sz w:val="28"/>
          <w:szCs w:val="28"/>
        </w:rPr>
        <w:t>О</w:t>
      </w:r>
      <w:r w:rsidRPr="00F63254">
        <w:rPr>
          <w:rFonts w:ascii="Times New Roman" w:hAnsi="Times New Roman"/>
          <w:sz w:val="28"/>
          <w:szCs w:val="28"/>
        </w:rPr>
        <w:t>рганизации (учителя-дефектологи, учителя групп продленного дня, воспитатели, учителя-логопеды, педагоги-психологи, социальные педагоги, педагоги дополнительного образования и др.), так же и медицинские работники.</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t>Время, отведённое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 НОО.</w:t>
      </w:r>
      <w:r w:rsidRPr="00F63254">
        <w:rPr>
          <w:rFonts w:ascii="Times New Roman" w:hAnsi="Times New Roman"/>
          <w:sz w:val="28"/>
          <w:szCs w:val="28"/>
        </w:rPr>
        <w:t xml:space="preserve"> Распределение часов, предусмотренных на внеурочную деятельность, осуществляется следующим образом: недельная нагрузка ― 10 ч, из них 7 ч отводится на проведение коррекционн</w:t>
      </w:r>
      <w:r>
        <w:rPr>
          <w:rFonts w:ascii="Times New Roman" w:hAnsi="Times New Roman"/>
          <w:sz w:val="28"/>
          <w:szCs w:val="28"/>
        </w:rPr>
        <w:t>ы</w:t>
      </w:r>
      <w:r w:rsidRPr="00F63254">
        <w:rPr>
          <w:rFonts w:ascii="Times New Roman" w:hAnsi="Times New Roman"/>
          <w:sz w:val="28"/>
          <w:szCs w:val="28"/>
        </w:rPr>
        <w:t>х занятий.</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color w:val="auto"/>
          <w:sz w:val="28"/>
          <w:szCs w:val="28"/>
        </w:rPr>
        <w:lastRenderedPageBreak/>
        <w:t xml:space="preserve">Чередование учебной и внеурочной деятельности в рамках реализации АООП НОО определяет </w:t>
      </w:r>
      <w:r>
        <w:rPr>
          <w:rFonts w:ascii="Times New Roman" w:hAnsi="Times New Roman"/>
          <w:color w:val="auto"/>
          <w:sz w:val="28"/>
          <w:szCs w:val="28"/>
        </w:rPr>
        <w:t>О</w:t>
      </w:r>
      <w:r w:rsidRPr="00F63254">
        <w:rPr>
          <w:rFonts w:ascii="Times New Roman" w:hAnsi="Times New Roman"/>
          <w:color w:val="auto"/>
          <w:sz w:val="28"/>
          <w:szCs w:val="28"/>
        </w:rPr>
        <w:t>рганизация.</w:t>
      </w:r>
    </w:p>
    <w:p w:rsidR="007A2E9B" w:rsidRPr="00F63254" w:rsidRDefault="007A2E9B" w:rsidP="007A2E9B">
      <w:pPr>
        <w:tabs>
          <w:tab w:val="left" w:pos="1260"/>
        </w:tabs>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АООП НОО обучающихся с ЗПР может включать как один, так и несколько учебных планов. </w:t>
      </w:r>
      <w:r w:rsidRPr="00F63254">
        <w:rPr>
          <w:rFonts w:ascii="Times New Roman" w:hAnsi="Times New Roman" w:cs="Times New Roman"/>
          <w:color w:val="auto"/>
          <w:sz w:val="28"/>
          <w:szCs w:val="28"/>
        </w:rPr>
        <w:t xml:space="preserve">Для развития потенциала тех обучающихся с ЗПР, которые в силу особенностей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w:t>
      </w:r>
      <w:r w:rsidRPr="00F63254">
        <w:rPr>
          <w:rFonts w:ascii="Times New Roman" w:hAnsi="Times New Roman" w:cs="Times New Roman"/>
          <w:color w:val="auto"/>
          <w:spacing w:val="2"/>
          <w:sz w:val="28"/>
          <w:szCs w:val="28"/>
        </w:rPr>
        <w:t>учебные программы (содержание дисциплин, курсов, моду</w:t>
      </w:r>
      <w:r w:rsidRPr="00F63254">
        <w:rPr>
          <w:rFonts w:ascii="Times New Roman" w:hAnsi="Times New Roman" w:cs="Times New Roman"/>
          <w:color w:val="auto"/>
          <w:sz w:val="28"/>
          <w:szCs w:val="28"/>
        </w:rPr>
        <w:t xml:space="preserve">лей, формы образования). </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Учебный план обеспечивает в случаях предусмотренных законодательством Российской Федерации в области образования</w:t>
      </w:r>
      <w:r w:rsidRPr="00F63254">
        <w:rPr>
          <w:rStyle w:val="a4"/>
          <w:rFonts w:ascii="Times New Roman" w:hAnsi="Times New Roman" w:cs="Times New Roman"/>
          <w:sz w:val="28"/>
          <w:szCs w:val="28"/>
        </w:rPr>
        <w:footnoteReference w:id="23"/>
      </w:r>
      <w:r w:rsidRPr="00F63254">
        <w:rPr>
          <w:rFonts w:ascii="Times New Roman" w:hAnsi="Times New Roman" w:cs="Times New Roman"/>
          <w:sz w:val="28"/>
          <w:szCs w:val="28"/>
        </w:rPr>
        <w:t xml:space="preserve"> возможность обучения на государственных языках субъектов Российской Федерации, а также возможность их изучения, и устанавливает количество занятий, отводимых на их изучение, по классам (годам) обучения.</w:t>
      </w:r>
    </w:p>
    <w:p w:rsidR="007A2E9B" w:rsidRPr="00F63254" w:rsidRDefault="007A2E9B" w:rsidP="007A2E9B">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Для первой ступени общего образования обучающихся с ЗПР представлены два варианта примерного учебного плана:</w:t>
      </w:r>
    </w:p>
    <w:p w:rsidR="007A2E9B" w:rsidRPr="00F63254" w:rsidRDefault="007A2E9B" w:rsidP="007A2E9B">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вариант 1 — для образовательных организаций, в которых обучение ведётся на русском языке;</w:t>
      </w:r>
    </w:p>
    <w:p w:rsidR="007A2E9B" w:rsidRPr="00F63254" w:rsidRDefault="007A2E9B" w:rsidP="007A2E9B">
      <w:pPr>
        <w:suppressAutoHyphens w:val="0"/>
        <w:autoSpaceDE w:val="0"/>
        <w:autoSpaceDN w:val="0"/>
        <w:adjustRightInd w:val="0"/>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eastAsia="Times New Roman" w:hAnsi="Times New Roman" w:cs="Times New Roman"/>
          <w:color w:val="auto"/>
          <w:kern w:val="0"/>
          <w:sz w:val="28"/>
          <w:szCs w:val="28"/>
          <w:lang w:eastAsia="ru-RU"/>
        </w:rPr>
        <w:t>вариант 2 — для образовательных организаций, в которых обучение ведётся на русском языке, но наряду с ним изучается один из языков народов России.</w:t>
      </w:r>
    </w:p>
    <w:p w:rsidR="007A2E9B" w:rsidRPr="00F63254" w:rsidRDefault="007A2E9B" w:rsidP="007A2E9B">
      <w:pPr>
        <w:pStyle w:val="af"/>
        <w:spacing w:line="360" w:lineRule="auto"/>
        <w:ind w:firstLine="709"/>
        <w:rPr>
          <w:rFonts w:ascii="Times New Roman" w:hAnsi="Times New Roman"/>
          <w:color w:val="auto"/>
          <w:spacing w:val="2"/>
          <w:sz w:val="28"/>
          <w:szCs w:val="28"/>
        </w:rPr>
      </w:pPr>
      <w:r w:rsidRPr="00F63254">
        <w:rPr>
          <w:rFonts w:ascii="Times New Roman" w:hAnsi="Times New Roman"/>
          <w:color w:val="auto"/>
          <w:sz w:val="28"/>
          <w:szCs w:val="28"/>
        </w:rPr>
        <w:t xml:space="preserve">Сроки освоения АООП НОО (вариант </w:t>
      </w:r>
      <w:r>
        <w:rPr>
          <w:rFonts w:ascii="Times New Roman" w:hAnsi="Times New Roman"/>
          <w:color w:val="auto"/>
          <w:sz w:val="28"/>
          <w:szCs w:val="28"/>
        </w:rPr>
        <w:t>7.2</w:t>
      </w:r>
      <w:r w:rsidRPr="00F63254">
        <w:rPr>
          <w:rFonts w:ascii="Times New Roman" w:hAnsi="Times New Roman"/>
          <w:color w:val="auto"/>
          <w:sz w:val="28"/>
          <w:szCs w:val="28"/>
        </w:rPr>
        <w:t>) обучающимися с ЗПР составляют 5 лет</w:t>
      </w:r>
      <w:r>
        <w:rPr>
          <w:rFonts w:ascii="Times New Roman" w:hAnsi="Times New Roman"/>
          <w:color w:val="auto"/>
          <w:sz w:val="28"/>
          <w:szCs w:val="28"/>
        </w:rPr>
        <w:t>, с обязательным введение 1 дополнительного класса</w:t>
      </w:r>
      <w:r w:rsidRPr="00F63254">
        <w:rPr>
          <w:rFonts w:ascii="Times New Roman" w:hAnsi="Times New Roman"/>
          <w:color w:val="auto"/>
          <w:sz w:val="28"/>
          <w:szCs w:val="28"/>
        </w:rPr>
        <w:t>.</w:t>
      </w:r>
    </w:p>
    <w:p w:rsidR="007A2E9B" w:rsidRPr="00F63254" w:rsidRDefault="007A2E9B" w:rsidP="007A2E9B">
      <w:pPr>
        <w:pStyle w:val="Default"/>
        <w:spacing w:line="360" w:lineRule="auto"/>
        <w:ind w:firstLine="709"/>
        <w:jc w:val="both"/>
        <w:rPr>
          <w:color w:val="auto"/>
          <w:sz w:val="28"/>
          <w:szCs w:val="28"/>
        </w:rPr>
      </w:pPr>
      <w:r w:rsidRPr="00F63254">
        <w:rPr>
          <w:color w:val="auto"/>
          <w:sz w:val="28"/>
          <w:szCs w:val="28"/>
        </w:rPr>
        <w:t>Продолжительность учебной недели в течение всех лет обучения – 5 дней. Пятидневная рабочая неделя устанавливается в целях сохранения и укрепления здоровья обучающихся. Обучение проходит в одну смену.</w:t>
      </w:r>
    </w:p>
    <w:p w:rsidR="007A2E9B" w:rsidRPr="00F63254" w:rsidRDefault="007A2E9B" w:rsidP="007A2E9B">
      <w:pPr>
        <w:pStyle w:val="af"/>
        <w:spacing w:line="360" w:lineRule="auto"/>
        <w:ind w:firstLine="709"/>
        <w:rPr>
          <w:rFonts w:ascii="Times New Roman" w:hAnsi="Times New Roman"/>
          <w:sz w:val="28"/>
          <w:szCs w:val="28"/>
        </w:rPr>
      </w:pPr>
      <w:r w:rsidRPr="00F63254">
        <w:rPr>
          <w:rFonts w:ascii="Times New Roman" w:hAnsi="Times New Roman"/>
          <w:sz w:val="28"/>
          <w:szCs w:val="28"/>
        </w:rPr>
        <w:lastRenderedPageBreak/>
        <w:t>Продолжительность учебного года на первой ступени общего образования составляет 34 недели, в 1</w:t>
      </w:r>
      <w:r>
        <w:rPr>
          <w:rFonts w:ascii="Times New Roman" w:hAnsi="Times New Roman"/>
          <w:sz w:val="28"/>
          <w:szCs w:val="28"/>
        </w:rPr>
        <w:t xml:space="preserve"> и 1</w:t>
      </w:r>
      <w:r w:rsidR="00261BEB">
        <w:rPr>
          <w:rFonts w:ascii="Times New Roman" w:hAnsi="Times New Roman"/>
          <w:sz w:val="28"/>
          <w:szCs w:val="28"/>
        </w:rPr>
        <w:t xml:space="preserve"> дополнительном</w:t>
      </w:r>
      <w:r w:rsidRPr="00F63254">
        <w:rPr>
          <w:rFonts w:ascii="Times New Roman" w:hAnsi="Times New Roman"/>
          <w:sz w:val="28"/>
          <w:szCs w:val="28"/>
        </w:rPr>
        <w:t> класс</w:t>
      </w:r>
      <w:r>
        <w:rPr>
          <w:rFonts w:ascii="Times New Roman" w:hAnsi="Times New Roman"/>
          <w:sz w:val="28"/>
          <w:szCs w:val="28"/>
        </w:rPr>
        <w:t>ах</w:t>
      </w:r>
      <w:r w:rsidRPr="00F63254">
        <w:rPr>
          <w:rFonts w:ascii="Times New Roman" w:hAnsi="Times New Roman"/>
          <w:sz w:val="28"/>
          <w:szCs w:val="28"/>
        </w:rPr>
        <w:t xml:space="preserve">  — 33 недели. Продолжительность каникул в течение учебного года составляет не менее 30 календарных дней, летом — не менее </w:t>
      </w:r>
      <w:r w:rsidRPr="00F63254">
        <w:rPr>
          <w:rFonts w:ascii="Times New Roman" w:hAnsi="Times New Roman"/>
          <w:spacing w:val="2"/>
          <w:sz w:val="28"/>
          <w:szCs w:val="28"/>
        </w:rPr>
        <w:t>8 недель. Для обучающихся в 1</w:t>
      </w:r>
      <w:r>
        <w:rPr>
          <w:rFonts w:ascii="Times New Roman" w:hAnsi="Times New Roman"/>
          <w:spacing w:val="2"/>
          <w:sz w:val="28"/>
          <w:szCs w:val="28"/>
        </w:rPr>
        <w:t xml:space="preserve"> и 1</w:t>
      </w:r>
      <w:r w:rsidR="00261BEB">
        <w:rPr>
          <w:rFonts w:ascii="Times New Roman" w:hAnsi="Times New Roman"/>
          <w:spacing w:val="2"/>
          <w:sz w:val="28"/>
          <w:szCs w:val="28"/>
        </w:rPr>
        <w:t xml:space="preserve"> дополнительном</w:t>
      </w:r>
      <w:r>
        <w:rPr>
          <w:rFonts w:ascii="Times New Roman" w:hAnsi="Times New Roman"/>
          <w:spacing w:val="2"/>
          <w:sz w:val="28"/>
          <w:szCs w:val="28"/>
          <w:vertAlign w:val="superscript"/>
        </w:rPr>
        <w:t>1</w:t>
      </w:r>
      <w:r w:rsidRPr="00F63254">
        <w:rPr>
          <w:rFonts w:ascii="Times New Roman" w:hAnsi="Times New Roman"/>
          <w:spacing w:val="2"/>
          <w:sz w:val="28"/>
          <w:szCs w:val="28"/>
        </w:rPr>
        <w:t> класс</w:t>
      </w:r>
      <w:r>
        <w:rPr>
          <w:rFonts w:ascii="Times New Roman" w:hAnsi="Times New Roman"/>
          <w:spacing w:val="2"/>
          <w:sz w:val="28"/>
          <w:szCs w:val="28"/>
        </w:rPr>
        <w:t>ов</w:t>
      </w:r>
      <w:r w:rsidRPr="00F63254">
        <w:rPr>
          <w:rFonts w:ascii="Times New Roman" w:hAnsi="Times New Roman"/>
          <w:spacing w:val="2"/>
          <w:sz w:val="28"/>
          <w:szCs w:val="28"/>
        </w:rPr>
        <w:t xml:space="preserve"> устанавливаются в </w:t>
      </w:r>
      <w:r w:rsidRPr="00F63254">
        <w:rPr>
          <w:rFonts w:ascii="Times New Roman" w:hAnsi="Times New Roman"/>
          <w:sz w:val="28"/>
          <w:szCs w:val="28"/>
        </w:rPr>
        <w:t xml:space="preserve">течение года дополнительные недельные каникулы. </w:t>
      </w:r>
    </w:p>
    <w:p w:rsidR="007A2E9B" w:rsidRPr="00F63254" w:rsidRDefault="007A2E9B" w:rsidP="007A2E9B">
      <w:pPr>
        <w:pStyle w:val="af"/>
        <w:spacing w:line="360" w:lineRule="auto"/>
        <w:ind w:firstLine="709"/>
        <w:rPr>
          <w:rFonts w:ascii="Times New Roman" w:hAnsi="Times New Roman"/>
          <w:color w:val="auto"/>
          <w:sz w:val="28"/>
          <w:szCs w:val="28"/>
        </w:rPr>
      </w:pPr>
      <w:r w:rsidRPr="00F63254">
        <w:rPr>
          <w:rFonts w:ascii="Times New Roman" w:hAnsi="Times New Roman"/>
          <w:sz w:val="28"/>
          <w:szCs w:val="28"/>
        </w:rPr>
        <w:t xml:space="preserve">Продолжительность учебных занятий составляет 40 минут. </w:t>
      </w:r>
      <w:r w:rsidRPr="00F63254">
        <w:rPr>
          <w:rFonts w:ascii="Times New Roman" w:hAnsi="Times New Roman"/>
          <w:color w:val="auto"/>
          <w:sz w:val="28"/>
          <w:szCs w:val="28"/>
        </w:rPr>
        <w:t>При определении продолжительности занятий в 1</w:t>
      </w:r>
      <w:r>
        <w:rPr>
          <w:rFonts w:ascii="Times New Roman" w:hAnsi="Times New Roman"/>
          <w:color w:val="auto"/>
          <w:sz w:val="28"/>
          <w:szCs w:val="28"/>
        </w:rPr>
        <w:t xml:space="preserve"> и 1</w:t>
      </w:r>
      <w:r w:rsidR="00261BEB">
        <w:rPr>
          <w:rFonts w:ascii="Times New Roman" w:hAnsi="Times New Roman"/>
          <w:color w:val="auto"/>
          <w:sz w:val="28"/>
          <w:szCs w:val="28"/>
        </w:rPr>
        <w:t xml:space="preserve"> дополнительном</w:t>
      </w:r>
      <w:r w:rsidRPr="00F63254">
        <w:rPr>
          <w:rFonts w:ascii="Times New Roman" w:hAnsi="Times New Roman"/>
          <w:color w:val="auto"/>
          <w:sz w:val="28"/>
          <w:szCs w:val="28"/>
        </w:rPr>
        <w:t xml:space="preserve">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F63254">
        <w:rPr>
          <w:rStyle w:val="a4"/>
          <w:rFonts w:ascii="Times New Roman" w:hAnsi="Times New Roman"/>
          <w:color w:val="auto"/>
          <w:sz w:val="28"/>
          <w:szCs w:val="28"/>
        </w:rPr>
        <w:footnoteReference w:id="24"/>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Количество часов, отводимых на изучение учебных предметов «Русский язык», «Литературное чтение» и «</w:t>
      </w:r>
      <w:r w:rsidRPr="00F63254">
        <w:rPr>
          <w:rFonts w:ascii="Times New Roman" w:hAnsi="Times New Roman" w:cs="Times New Roman"/>
          <w:color w:val="auto"/>
          <w:sz w:val="28"/>
          <w:szCs w:val="28"/>
        </w:rPr>
        <w:t>Родной язык и литературное чтение</w:t>
      </w:r>
      <w:r w:rsidRPr="00F63254">
        <w:rPr>
          <w:rFonts w:ascii="Times New Roman" w:hAnsi="Times New Roman" w:cs="Times New Roman"/>
          <w:sz w:val="28"/>
          <w:szCs w:val="28"/>
        </w:rPr>
        <w:t xml:space="preserve">» может корректироваться в рамках предметной области «Филология» с учётом психофизических особенностей обучающихся с </w:t>
      </w:r>
      <w:r>
        <w:rPr>
          <w:rFonts w:ascii="Times New Roman" w:hAnsi="Times New Roman" w:cs="Times New Roman"/>
          <w:sz w:val="28"/>
          <w:szCs w:val="28"/>
        </w:rPr>
        <w:t>ЗПР</w:t>
      </w:r>
      <w:r w:rsidRPr="00F63254">
        <w:rPr>
          <w:rFonts w:ascii="Times New Roman" w:hAnsi="Times New Roman" w:cs="Times New Roman"/>
          <w:sz w:val="28"/>
          <w:szCs w:val="28"/>
        </w:rPr>
        <w:t>.</w:t>
      </w:r>
    </w:p>
    <w:p w:rsidR="007A2E9B" w:rsidRPr="00F63254" w:rsidRDefault="007A2E9B" w:rsidP="007A2E9B">
      <w:pPr>
        <w:spacing w:after="0" w:line="360" w:lineRule="auto"/>
        <w:ind w:firstLine="709"/>
        <w:jc w:val="both"/>
        <w:rPr>
          <w:rFonts w:ascii="Times New Roman" w:eastAsia="Times New Roman" w:hAnsi="Times New Roman" w:cs="Times New Roman"/>
          <w:color w:val="auto"/>
          <w:kern w:val="0"/>
          <w:sz w:val="28"/>
          <w:szCs w:val="28"/>
          <w:lang w:eastAsia="ru-RU"/>
        </w:rPr>
      </w:pPr>
      <w:r w:rsidRPr="00F63254">
        <w:rPr>
          <w:rFonts w:ascii="Times New Roman" w:hAnsi="Times New Roman" w:cs="Times New Roman"/>
          <w:sz w:val="28"/>
          <w:szCs w:val="28"/>
        </w:rPr>
        <w:t xml:space="preserve">В предметную область «Филология» введен учебный предмет «Иностранный язык», в результате изучения которого у обучающихся с ЗПР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ЗПР </w:t>
      </w:r>
      <w:r w:rsidRPr="00F63254">
        <w:rPr>
          <w:rFonts w:ascii="Times New Roman" w:eastAsia="Times New Roman" w:hAnsi="Times New Roman" w:cs="Times New Roman"/>
          <w:color w:val="auto"/>
          <w:kern w:val="0"/>
          <w:sz w:val="28"/>
          <w:szCs w:val="28"/>
          <w:lang w:eastAsia="ru-RU"/>
        </w:rPr>
        <w:t xml:space="preserve">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Изучение учебного предмета «Иностранный язык» начинается со 3-го класса. На его изучение отводится 1 час в неделю. При проведении занятий по предмету «Иностранный язык» класс делится на две группы. </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 xml:space="preserve">Часы коррекционно-развивающей </w:t>
      </w:r>
      <w:r>
        <w:rPr>
          <w:rFonts w:ascii="Times New Roman" w:hAnsi="Times New Roman" w:cs="Times New Roman"/>
          <w:sz w:val="28"/>
          <w:szCs w:val="28"/>
        </w:rPr>
        <w:t>области</w:t>
      </w:r>
      <w:r w:rsidRPr="00F63254">
        <w:rPr>
          <w:rFonts w:ascii="Times New Roman" w:hAnsi="Times New Roman" w:cs="Times New Roman"/>
          <w:sz w:val="28"/>
          <w:szCs w:val="28"/>
        </w:rPr>
        <w:t xml:space="preserve"> представлены групповыми и индивидуальными коррекционно-развивающими занятиями (логопедически</w:t>
      </w:r>
      <w:r>
        <w:rPr>
          <w:rFonts w:ascii="Times New Roman" w:hAnsi="Times New Roman" w:cs="Times New Roman"/>
          <w:sz w:val="28"/>
          <w:szCs w:val="28"/>
        </w:rPr>
        <w:t>ми</w:t>
      </w:r>
      <w:r w:rsidRPr="00F63254">
        <w:rPr>
          <w:rFonts w:ascii="Times New Roman" w:hAnsi="Times New Roman" w:cs="Times New Roman"/>
          <w:sz w:val="28"/>
          <w:szCs w:val="28"/>
        </w:rPr>
        <w:t xml:space="preserve"> и психокоррекционны</w:t>
      </w:r>
      <w:r>
        <w:rPr>
          <w:rFonts w:ascii="Times New Roman" w:hAnsi="Times New Roman" w:cs="Times New Roman"/>
          <w:sz w:val="28"/>
          <w:szCs w:val="28"/>
        </w:rPr>
        <w:t>ми</w:t>
      </w:r>
      <w:r w:rsidRPr="00F63254">
        <w:rPr>
          <w:rFonts w:ascii="Times New Roman" w:hAnsi="Times New Roman" w:cs="Times New Roman"/>
          <w:sz w:val="28"/>
          <w:szCs w:val="28"/>
        </w:rPr>
        <w:t xml:space="preserve">), направленными на </w:t>
      </w:r>
      <w:r w:rsidRPr="00F63254">
        <w:rPr>
          <w:rFonts w:ascii="Times New Roman" w:eastAsia="Times New Roman" w:hAnsi="Times New Roman" w:cs="Times New Roman"/>
          <w:color w:val="auto"/>
          <w:kern w:val="0"/>
          <w:sz w:val="28"/>
          <w:szCs w:val="28"/>
          <w:lang w:eastAsia="ru-RU"/>
        </w:rPr>
        <w:t>коррекцию недостатков психофизического развития обучающихся и восполнение пробелов в знаниях, а также</w:t>
      </w:r>
      <w:r w:rsidRPr="00F63254">
        <w:rPr>
          <w:rFonts w:ascii="Times New Roman" w:hAnsi="Times New Roman" w:cs="Times New Roman"/>
          <w:sz w:val="28"/>
          <w:szCs w:val="28"/>
        </w:rPr>
        <w:t xml:space="preserve"> групповыми занятиями по ритмике, направленными на коррекцию отклонений в развитии моторной деятельности обучающихся, развитие пространственных представлений, координации движений и улучшения осанки детей. Количество часов в неделю указывается на одного учащегося. Коррекционно-развивающие занятия проводятся в течение учебного дня и во внеурочное время. На индивидуальные коррекционные занятия отводится </w:t>
      </w:r>
      <w:r w:rsidR="00261BEB">
        <w:rPr>
          <w:rFonts w:ascii="Times New Roman" w:hAnsi="Times New Roman" w:cs="Times New Roman"/>
          <w:sz w:val="28"/>
          <w:szCs w:val="28"/>
        </w:rPr>
        <w:t>до 25 </w:t>
      </w:r>
      <w:r w:rsidRPr="00F63254">
        <w:rPr>
          <w:rFonts w:ascii="Times New Roman" w:hAnsi="Times New Roman" w:cs="Times New Roman"/>
          <w:sz w:val="28"/>
          <w:szCs w:val="28"/>
        </w:rPr>
        <w:t xml:space="preserve">мин., на групповые занятия – </w:t>
      </w:r>
      <w:r w:rsidR="00261BEB">
        <w:rPr>
          <w:rFonts w:ascii="Times New Roman" w:hAnsi="Times New Roman" w:cs="Times New Roman"/>
          <w:sz w:val="28"/>
          <w:szCs w:val="28"/>
        </w:rPr>
        <w:t xml:space="preserve">до </w:t>
      </w:r>
      <w:r w:rsidRPr="00F63254">
        <w:rPr>
          <w:rFonts w:ascii="Times New Roman" w:hAnsi="Times New Roman" w:cs="Times New Roman"/>
          <w:sz w:val="28"/>
          <w:szCs w:val="28"/>
        </w:rPr>
        <w:t>40 минут.</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Количество учебных занятий за 5 учебных лет не может составлять более 3732 часов. </w:t>
      </w:r>
    </w:p>
    <w:p w:rsidR="007A2E9B" w:rsidRPr="00F63254" w:rsidRDefault="007A2E9B" w:rsidP="007A2E9B">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Время, отводимое на внеурочную деятельность, на ступени начального общего обучения составляет − 1680 часов, из них 1176 ч приходится на коррекционно-развивающее направление.</w:t>
      </w:r>
    </w:p>
    <w:p w:rsidR="007A2E9B" w:rsidRPr="00F63254" w:rsidRDefault="007A2E9B" w:rsidP="007A2E9B">
      <w:pPr>
        <w:pStyle w:val="14TexstOSNOVA1012"/>
        <w:spacing w:after="120"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693"/>
        <w:gridCol w:w="1134"/>
        <w:gridCol w:w="709"/>
        <w:gridCol w:w="709"/>
        <w:gridCol w:w="709"/>
        <w:gridCol w:w="708"/>
        <w:gridCol w:w="1276"/>
      </w:tblGrid>
      <w:tr w:rsidR="007A2E9B" w:rsidRPr="00A81634" w:rsidTr="00B50597">
        <w:tc>
          <w:tcPr>
            <w:tcW w:w="9889" w:type="dxa"/>
            <w:gridSpan w:val="8"/>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12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lastRenderedPageBreak/>
              <w:t>Примерный годовой учебный план начального общего образования</w:t>
            </w:r>
            <w:r w:rsidRPr="00A81634">
              <w:rPr>
                <w:rFonts w:ascii="Times New Roman" w:hAnsi="Times New Roman" w:cs="Times New Roman"/>
                <w:b/>
                <w:sz w:val="24"/>
                <w:szCs w:val="24"/>
              </w:rPr>
              <w:br/>
            </w:r>
            <w:r w:rsidRPr="00A81634">
              <w:rPr>
                <w:rFonts w:ascii="Times New Roman" w:hAnsi="Times New Roman" w:cs="Times New Roman"/>
                <w:b/>
                <w:color w:val="auto"/>
                <w:sz w:val="24"/>
                <w:szCs w:val="24"/>
              </w:rPr>
              <w:t xml:space="preserve">обучающихся с задержкой психического развития (вариант </w:t>
            </w:r>
            <w:r>
              <w:rPr>
                <w:rFonts w:ascii="Times New Roman" w:hAnsi="Times New Roman" w:cs="Times New Roman"/>
                <w:b/>
                <w:color w:val="auto"/>
                <w:sz w:val="24"/>
                <w:szCs w:val="24"/>
              </w:rPr>
              <w:t>7.2</w:t>
            </w:r>
            <w:r w:rsidRPr="00A81634">
              <w:rPr>
                <w:rFonts w:ascii="Times New Roman" w:hAnsi="Times New Roman" w:cs="Times New Roman"/>
                <w:b/>
                <w:color w:val="auto"/>
                <w:sz w:val="24"/>
                <w:szCs w:val="24"/>
              </w:rPr>
              <w:t>)</w:t>
            </w:r>
            <w:r w:rsidRPr="00A81634">
              <w:rPr>
                <w:rFonts w:ascii="Times New Roman" w:hAnsi="Times New Roman" w:cs="Times New Roman"/>
                <w:b/>
                <w:sz w:val="24"/>
                <w:szCs w:val="24"/>
              </w:rPr>
              <w:br/>
              <w:t>(вариант 1)</w:t>
            </w:r>
          </w:p>
        </w:tc>
      </w:tr>
      <w:tr w:rsidR="007A2E9B" w:rsidRPr="00A81634" w:rsidTr="00B5059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7A2E9B" w:rsidRPr="00A81634" w:rsidRDefault="007A2E9B" w:rsidP="00B50597">
            <w:pPr>
              <w:spacing w:after="0" w:line="240" w:lineRule="auto"/>
              <w:rPr>
                <w:rFonts w:ascii="Times New Roman" w:hAnsi="Times New Roman" w:cs="Times New Roman"/>
                <w:b/>
                <w:sz w:val="24"/>
                <w:szCs w:val="24"/>
              </w:rPr>
            </w:pPr>
          </w:p>
          <w:p w:rsidR="007A2E9B" w:rsidRPr="00A81634" w:rsidRDefault="007A2E9B" w:rsidP="00B50597">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tc>
        <w:tc>
          <w:tcPr>
            <w:tcW w:w="3969" w:type="dxa"/>
            <w:gridSpan w:val="5"/>
            <w:tcBorders>
              <w:top w:val="single" w:sz="4" w:space="0" w:color="000000"/>
              <w:left w:val="single" w:sz="4" w:space="0" w:color="000000"/>
              <w:bottom w:val="single" w:sz="4" w:space="0" w:color="auto"/>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год</w:t>
            </w:r>
          </w:p>
        </w:tc>
        <w:tc>
          <w:tcPr>
            <w:tcW w:w="1276"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tc>
      </w:tr>
      <w:tr w:rsidR="007A2E9B" w:rsidRPr="00A81634" w:rsidTr="00B5059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rPr>
                <w:rFonts w:ascii="Times New Roman" w:hAnsi="Times New Roman" w:cs="Times New Roman"/>
                <w:noProof/>
                <w:sz w:val="24"/>
                <w:szCs w:val="24"/>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261BEB"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261BEB">
              <w:rPr>
                <w:rFonts w:ascii="Times New Roman" w:hAnsi="Times New Roman" w:cs="Times New Roman"/>
                <w:sz w:val="24"/>
                <w:szCs w:val="24"/>
              </w:rPr>
              <w:t xml:space="preserve"> доп.</w:t>
            </w:r>
          </w:p>
        </w:tc>
        <w:tc>
          <w:tcPr>
            <w:tcW w:w="709"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165</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170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772</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638</w:t>
            </w:r>
          </w:p>
        </w:tc>
      </w:tr>
      <w:tr w:rsidR="007A2E9B" w:rsidRPr="00A81634" w:rsidTr="00B50597">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672</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336</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r>
      <w:tr w:rsidR="007A2E9B" w:rsidRPr="00A81634" w:rsidTr="00B50597">
        <w:trPr>
          <w:trHeight w:val="394"/>
        </w:trPr>
        <w:tc>
          <w:tcPr>
            <w:tcW w:w="1951"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rPr>
          <w:trHeight w:val="598"/>
        </w:trPr>
        <w:tc>
          <w:tcPr>
            <w:tcW w:w="1951" w:type="dxa"/>
            <w:vMerge/>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rPr>
          <w:trHeight w:val="759"/>
        </w:trPr>
        <w:tc>
          <w:tcPr>
            <w:tcW w:w="1951"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3528</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годовая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3732</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1680</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1176</w:t>
            </w:r>
          </w:p>
        </w:tc>
      </w:tr>
      <w:tr w:rsidR="007A2E9B" w:rsidRPr="00A81634" w:rsidTr="00B50597">
        <w:tc>
          <w:tcPr>
            <w:tcW w:w="4644" w:type="dxa"/>
            <w:gridSpan w:val="2"/>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1008</w:t>
            </w:r>
          </w:p>
        </w:tc>
      </w:tr>
      <w:tr w:rsidR="007A2E9B" w:rsidRPr="00A81634" w:rsidTr="00B50597">
        <w:tc>
          <w:tcPr>
            <w:tcW w:w="4644" w:type="dxa"/>
            <w:gridSpan w:val="2"/>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504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5412</w:t>
            </w:r>
          </w:p>
        </w:tc>
      </w:tr>
    </w:tbl>
    <w:p w:rsidR="007A2E9B" w:rsidRPr="00F63254" w:rsidRDefault="007A2E9B" w:rsidP="007A2E9B">
      <w:pPr>
        <w:spacing w:after="0" w:line="360" w:lineRule="auto"/>
        <w:jc w:val="center"/>
        <w:rPr>
          <w:rFonts w:ascii="Times New Roman" w:hAnsi="Times New Roman" w:cs="Times New Roman"/>
          <w:sz w:val="28"/>
          <w:szCs w:val="28"/>
        </w:rPr>
      </w:pPr>
    </w:p>
    <w:p w:rsidR="007A2E9B" w:rsidRPr="00F63254" w:rsidRDefault="007A2E9B" w:rsidP="007A2E9B">
      <w:pPr>
        <w:spacing w:after="0" w:line="360" w:lineRule="auto"/>
        <w:jc w:val="center"/>
        <w:rPr>
          <w:rFonts w:ascii="Times New Roman" w:hAnsi="Times New Roman" w:cs="Times New Roman"/>
          <w:sz w:val="28"/>
          <w:szCs w:val="28"/>
        </w:rPr>
      </w:pPr>
      <w:r w:rsidRPr="00F63254">
        <w:rPr>
          <w:rFonts w:ascii="Times New Roman" w:hAnsi="Times New Roman" w:cs="Times New Roman"/>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693"/>
        <w:gridCol w:w="1134"/>
        <w:gridCol w:w="709"/>
        <w:gridCol w:w="709"/>
        <w:gridCol w:w="709"/>
        <w:gridCol w:w="708"/>
        <w:gridCol w:w="1276"/>
      </w:tblGrid>
      <w:tr w:rsidR="007A2E9B" w:rsidRPr="00A81634" w:rsidTr="00B50597">
        <w:tc>
          <w:tcPr>
            <w:tcW w:w="9889" w:type="dxa"/>
            <w:gridSpan w:val="8"/>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lastRenderedPageBreak/>
              <w:t>Примерный недельный учебный план начального общего образования</w:t>
            </w:r>
            <w:r w:rsidRPr="00A81634">
              <w:rPr>
                <w:rFonts w:ascii="Times New Roman" w:hAnsi="Times New Roman" w:cs="Times New Roman"/>
                <w:b/>
                <w:sz w:val="24"/>
                <w:szCs w:val="24"/>
              </w:rPr>
              <w:br/>
            </w:r>
            <w:r w:rsidRPr="00A81634">
              <w:rPr>
                <w:rFonts w:ascii="Times New Roman" w:hAnsi="Times New Roman" w:cs="Times New Roman"/>
                <w:b/>
                <w:color w:val="auto"/>
                <w:sz w:val="24"/>
                <w:szCs w:val="24"/>
              </w:rPr>
              <w:t xml:space="preserve">обучающихся с задержкой психического развития (вариант </w:t>
            </w:r>
            <w:r>
              <w:rPr>
                <w:rFonts w:ascii="Times New Roman" w:hAnsi="Times New Roman" w:cs="Times New Roman"/>
                <w:b/>
                <w:color w:val="auto"/>
                <w:sz w:val="24"/>
                <w:szCs w:val="24"/>
              </w:rPr>
              <w:t>7.2</w:t>
            </w:r>
            <w:r w:rsidRPr="00A81634">
              <w:rPr>
                <w:rFonts w:ascii="Times New Roman" w:hAnsi="Times New Roman" w:cs="Times New Roman"/>
                <w:b/>
                <w:color w:val="auto"/>
                <w:sz w:val="24"/>
                <w:szCs w:val="24"/>
              </w:rPr>
              <w:t>)</w:t>
            </w:r>
            <w:r w:rsidRPr="00A81634">
              <w:rPr>
                <w:rFonts w:ascii="Times New Roman" w:hAnsi="Times New Roman" w:cs="Times New Roman"/>
                <w:b/>
                <w:color w:val="auto"/>
                <w:sz w:val="24"/>
                <w:szCs w:val="24"/>
              </w:rPr>
              <w:br/>
            </w:r>
            <w:r w:rsidRPr="00A81634">
              <w:rPr>
                <w:rFonts w:ascii="Times New Roman" w:hAnsi="Times New Roman" w:cs="Times New Roman"/>
                <w:b/>
                <w:sz w:val="24"/>
                <w:szCs w:val="24"/>
              </w:rPr>
              <w:t>(вариант 1)</w:t>
            </w:r>
          </w:p>
        </w:tc>
      </w:tr>
      <w:tr w:rsidR="007A2E9B" w:rsidRPr="00A81634" w:rsidTr="00B5059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7A2E9B" w:rsidRPr="00A81634" w:rsidRDefault="007A2E9B" w:rsidP="00B50597">
            <w:pPr>
              <w:spacing w:after="0" w:line="240" w:lineRule="auto"/>
              <w:rPr>
                <w:rFonts w:ascii="Times New Roman" w:hAnsi="Times New Roman" w:cs="Times New Roman"/>
                <w:b/>
                <w:sz w:val="24"/>
                <w:szCs w:val="24"/>
              </w:rPr>
            </w:pPr>
          </w:p>
          <w:p w:rsidR="007A2E9B" w:rsidRPr="00A81634" w:rsidRDefault="007A2E9B" w:rsidP="00B50597">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p w:rsidR="007A2E9B" w:rsidRPr="00A81634" w:rsidRDefault="007A2E9B" w:rsidP="00B50597">
            <w:pPr>
              <w:spacing w:after="0" w:line="240" w:lineRule="auto"/>
              <w:jc w:val="right"/>
              <w:rPr>
                <w:rFonts w:ascii="Times New Roman" w:hAnsi="Times New Roman" w:cs="Times New Roman"/>
                <w:b/>
                <w:sz w:val="24"/>
                <w:szCs w:val="24"/>
              </w:rPr>
            </w:pPr>
          </w:p>
        </w:tc>
        <w:tc>
          <w:tcPr>
            <w:tcW w:w="3969" w:type="dxa"/>
            <w:gridSpan w:val="5"/>
            <w:tcBorders>
              <w:top w:val="single" w:sz="4" w:space="0" w:color="000000"/>
              <w:left w:val="single" w:sz="4" w:space="0" w:color="000000"/>
              <w:bottom w:val="single" w:sz="4" w:space="0" w:color="auto"/>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неделю</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tabs>
                <w:tab w:val="left" w:pos="525"/>
              </w:tabs>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p w:rsidR="007A2E9B" w:rsidRPr="00A81634" w:rsidRDefault="007A2E9B" w:rsidP="00B50597">
            <w:pPr>
              <w:tabs>
                <w:tab w:val="left" w:pos="525"/>
              </w:tabs>
              <w:spacing w:after="0" w:line="240" w:lineRule="auto"/>
              <w:rPr>
                <w:rFonts w:ascii="Times New Roman" w:hAnsi="Times New Roman" w:cs="Times New Roman"/>
                <w:b/>
                <w:sz w:val="24"/>
                <w:szCs w:val="24"/>
              </w:rPr>
            </w:pPr>
          </w:p>
        </w:tc>
      </w:tr>
      <w:tr w:rsidR="007A2E9B" w:rsidRPr="00A81634" w:rsidTr="00B5059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rPr>
                <w:rFonts w:ascii="Times New Roman" w:hAnsi="Times New Roman" w:cs="Times New Roman"/>
                <w:noProof/>
                <w:sz w:val="24"/>
                <w:szCs w:val="24"/>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2E22A7" w:rsidRDefault="007A2E9B" w:rsidP="00B50597">
            <w:pPr>
              <w:spacing w:after="0" w:line="240" w:lineRule="auto"/>
              <w:jc w:val="center"/>
              <w:rPr>
                <w:rFonts w:ascii="Times New Roman" w:hAnsi="Times New Roman" w:cs="Times New Roman"/>
                <w:sz w:val="24"/>
                <w:szCs w:val="24"/>
                <w:vertAlign w:val="superscript"/>
              </w:rPr>
            </w:pPr>
            <w:r>
              <w:rPr>
                <w:rFonts w:ascii="Times New Roman" w:hAnsi="Times New Roman" w:cs="Times New Roman"/>
                <w:sz w:val="24"/>
                <w:szCs w:val="24"/>
              </w:rPr>
              <w:t>1</w:t>
            </w:r>
            <w:r>
              <w:rPr>
                <w:rFonts w:ascii="Times New Roman" w:hAnsi="Times New Roman" w:cs="Times New Roman"/>
                <w:sz w:val="24"/>
                <w:szCs w:val="24"/>
                <w:vertAlign w:val="superscript"/>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23</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w:t>
            </w:r>
          </w:p>
        </w:tc>
      </w:tr>
      <w:tr w:rsidR="007A2E9B" w:rsidRPr="00A81634" w:rsidTr="00B50597">
        <w:trPr>
          <w:trHeight w:val="516"/>
        </w:trPr>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r>
      <w:tr w:rsidR="007A2E9B" w:rsidRPr="00A81634" w:rsidTr="00B50597">
        <w:trPr>
          <w:trHeight w:val="441"/>
        </w:trPr>
        <w:tc>
          <w:tcPr>
            <w:tcW w:w="1951"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rPr>
          <w:trHeight w:val="647"/>
        </w:trPr>
        <w:tc>
          <w:tcPr>
            <w:tcW w:w="1951" w:type="dxa"/>
            <w:vMerge/>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rPr>
          <w:trHeight w:val="759"/>
        </w:trPr>
        <w:tc>
          <w:tcPr>
            <w:tcW w:w="1951"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15</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105</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недельная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111</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50</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35</w:t>
            </w:r>
          </w:p>
        </w:tc>
      </w:tr>
      <w:tr w:rsidR="007A2E9B" w:rsidRPr="00A81634" w:rsidTr="00B50597">
        <w:tc>
          <w:tcPr>
            <w:tcW w:w="4644" w:type="dxa"/>
            <w:gridSpan w:val="2"/>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30</w:t>
            </w:r>
          </w:p>
        </w:tc>
      </w:tr>
      <w:tr w:rsidR="007A2E9B" w:rsidRPr="00A81634" w:rsidTr="00B50597">
        <w:tc>
          <w:tcPr>
            <w:tcW w:w="4644" w:type="dxa"/>
            <w:gridSpan w:val="2"/>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15</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b/>
                <w:sz w:val="24"/>
                <w:szCs w:val="24"/>
              </w:rPr>
            </w:pPr>
            <w:r w:rsidRPr="00A81634">
              <w:rPr>
                <w:rFonts w:ascii="Times New Roman" w:hAnsi="Times New Roman" w:cs="Times New Roman"/>
                <w:b/>
                <w:sz w:val="24"/>
                <w:szCs w:val="24"/>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161</w:t>
            </w:r>
          </w:p>
        </w:tc>
      </w:tr>
    </w:tbl>
    <w:p w:rsidR="007A2E9B" w:rsidRPr="00F63254" w:rsidRDefault="007A2E9B" w:rsidP="007A2E9B">
      <w:pPr>
        <w:rPr>
          <w:rFonts w:ascii="Times New Roman" w:hAnsi="Times New Roman"/>
          <w:sz w:val="28"/>
          <w:szCs w:val="28"/>
        </w:rPr>
      </w:pPr>
    </w:p>
    <w:p w:rsidR="007A2E9B" w:rsidRPr="00F63254" w:rsidRDefault="007A2E9B" w:rsidP="007A2E9B">
      <w:pPr>
        <w:spacing w:after="0"/>
        <w:rPr>
          <w:rFonts w:ascii="Times New Roman" w:hAnsi="Times New Roman"/>
          <w:sz w:val="28"/>
          <w:szCs w:val="28"/>
        </w:rPr>
      </w:pPr>
      <w:r w:rsidRPr="00F63254">
        <w:rPr>
          <w:rFonts w:ascii="Times New Roman" w:hAnsi="Times New Roman"/>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693"/>
        <w:gridCol w:w="1134"/>
        <w:gridCol w:w="709"/>
        <w:gridCol w:w="709"/>
        <w:gridCol w:w="709"/>
        <w:gridCol w:w="708"/>
        <w:gridCol w:w="1276"/>
      </w:tblGrid>
      <w:tr w:rsidR="007A2E9B" w:rsidRPr="00A81634" w:rsidTr="00B50597">
        <w:tc>
          <w:tcPr>
            <w:tcW w:w="9889" w:type="dxa"/>
            <w:gridSpan w:val="8"/>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sz w:val="24"/>
                <w:szCs w:val="24"/>
              </w:rPr>
              <w:lastRenderedPageBreak/>
              <w:br w:type="page"/>
            </w:r>
            <w:r w:rsidRPr="00A81634">
              <w:rPr>
                <w:rFonts w:ascii="Times New Roman" w:hAnsi="Times New Roman"/>
                <w:sz w:val="24"/>
                <w:szCs w:val="24"/>
              </w:rPr>
              <w:br w:type="page"/>
            </w:r>
            <w:r w:rsidRPr="00A81634">
              <w:rPr>
                <w:rFonts w:ascii="Times New Roman" w:hAnsi="Times New Roman" w:cs="Times New Roman"/>
                <w:b/>
                <w:sz w:val="24"/>
                <w:szCs w:val="24"/>
              </w:rPr>
              <w:t>Примерный годовой учебный план начального общего образования</w:t>
            </w:r>
            <w:r w:rsidRPr="00A81634">
              <w:rPr>
                <w:rFonts w:ascii="Times New Roman" w:hAnsi="Times New Roman" w:cs="Times New Roman"/>
                <w:b/>
                <w:sz w:val="24"/>
                <w:szCs w:val="24"/>
              </w:rPr>
              <w:br/>
            </w:r>
            <w:r w:rsidRPr="00A81634">
              <w:rPr>
                <w:rFonts w:ascii="Times New Roman" w:hAnsi="Times New Roman" w:cs="Times New Roman"/>
                <w:b/>
                <w:color w:val="auto"/>
                <w:sz w:val="24"/>
                <w:szCs w:val="24"/>
              </w:rPr>
              <w:t xml:space="preserve">обучающихся с задержкой психического развития (вариант </w:t>
            </w:r>
            <w:r>
              <w:rPr>
                <w:rFonts w:ascii="Times New Roman" w:hAnsi="Times New Roman" w:cs="Times New Roman"/>
                <w:b/>
                <w:color w:val="auto"/>
                <w:sz w:val="24"/>
                <w:szCs w:val="24"/>
              </w:rPr>
              <w:t>7.2</w:t>
            </w:r>
            <w:r w:rsidRPr="00A81634">
              <w:rPr>
                <w:rFonts w:ascii="Times New Roman" w:hAnsi="Times New Roman" w:cs="Times New Roman"/>
                <w:b/>
                <w:color w:val="auto"/>
                <w:sz w:val="24"/>
                <w:szCs w:val="24"/>
              </w:rPr>
              <w:t>)</w:t>
            </w:r>
            <w:r w:rsidRPr="00A81634">
              <w:rPr>
                <w:rFonts w:ascii="Times New Roman" w:hAnsi="Times New Roman" w:cs="Times New Roman"/>
                <w:b/>
                <w:color w:val="auto"/>
                <w:sz w:val="24"/>
                <w:szCs w:val="24"/>
              </w:rPr>
              <w:br/>
            </w:r>
            <w:r w:rsidRPr="00A81634">
              <w:rPr>
                <w:rFonts w:ascii="Times New Roman" w:hAnsi="Times New Roman" w:cs="Times New Roman"/>
                <w:b/>
                <w:sz w:val="24"/>
                <w:szCs w:val="24"/>
              </w:rPr>
              <w:t>(вариант 2)</w:t>
            </w:r>
          </w:p>
        </w:tc>
      </w:tr>
      <w:tr w:rsidR="007A2E9B" w:rsidRPr="00A81634" w:rsidTr="00B5059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693"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7A2E9B" w:rsidRPr="00A81634" w:rsidRDefault="007A2E9B" w:rsidP="00B50597">
            <w:pPr>
              <w:spacing w:after="0" w:line="240" w:lineRule="auto"/>
              <w:rPr>
                <w:rFonts w:ascii="Times New Roman" w:hAnsi="Times New Roman" w:cs="Times New Roman"/>
                <w:b/>
                <w:sz w:val="24"/>
                <w:szCs w:val="24"/>
              </w:rPr>
            </w:pPr>
          </w:p>
          <w:p w:rsidR="007A2E9B" w:rsidRPr="00A81634" w:rsidRDefault="007A2E9B" w:rsidP="00B50597">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tc>
        <w:tc>
          <w:tcPr>
            <w:tcW w:w="3969" w:type="dxa"/>
            <w:gridSpan w:val="5"/>
            <w:tcBorders>
              <w:top w:val="single" w:sz="4" w:space="0" w:color="000000"/>
              <w:left w:val="single" w:sz="4" w:space="0" w:color="000000"/>
              <w:bottom w:val="single" w:sz="4" w:space="0" w:color="auto"/>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год</w:t>
            </w:r>
          </w:p>
        </w:tc>
        <w:tc>
          <w:tcPr>
            <w:tcW w:w="1276"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tc>
      </w:tr>
      <w:tr w:rsidR="007A2E9B" w:rsidRPr="00A81634" w:rsidTr="00B5059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c>
          <w:tcPr>
            <w:tcW w:w="2693"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rPr>
                <w:rFonts w:ascii="Times New Roman" w:hAnsi="Times New Roman" w:cs="Times New Roman"/>
                <w:noProof/>
                <w:sz w:val="24"/>
                <w:szCs w:val="24"/>
                <w:lang w:eastAsia="ru-RU"/>
              </w:rPr>
            </w:pPr>
          </w:p>
        </w:tc>
        <w:tc>
          <w:tcPr>
            <w:tcW w:w="1134"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2E22A7" w:rsidRDefault="007A2E9B" w:rsidP="00B50597">
            <w:pPr>
              <w:spacing w:after="0" w:line="240" w:lineRule="auto"/>
              <w:jc w:val="center"/>
              <w:rPr>
                <w:rFonts w:ascii="Times New Roman" w:hAnsi="Times New Roman" w:cs="Times New Roman"/>
                <w:sz w:val="24"/>
                <w:szCs w:val="24"/>
                <w:vertAlign w:val="superscript"/>
              </w:rPr>
            </w:pPr>
            <w:r>
              <w:rPr>
                <w:rFonts w:ascii="Times New Roman" w:hAnsi="Times New Roman" w:cs="Times New Roman"/>
                <w:sz w:val="24"/>
                <w:szCs w:val="24"/>
              </w:rPr>
              <w:t>1</w:t>
            </w:r>
            <w:r>
              <w:rPr>
                <w:rFonts w:ascii="Times New Roman" w:hAnsi="Times New Roman" w:cs="Times New Roman"/>
                <w:sz w:val="24"/>
                <w:szCs w:val="24"/>
                <w:vertAlign w:val="superscript"/>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5245" w:type="dxa"/>
            <w:gridSpan w:val="6"/>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638</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336</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uppressAutoHyphens w:val="0"/>
              <w:autoSpaceDE w:val="0"/>
              <w:autoSpaceDN w:val="0"/>
              <w:adjustRightInd w:val="0"/>
              <w:spacing w:after="0" w:line="240" w:lineRule="auto"/>
              <w:rPr>
                <w:rFonts w:ascii="Times New Roman" w:hAnsi="Times New Roman" w:cs="Times New Roman"/>
                <w:sz w:val="24"/>
                <w:szCs w:val="24"/>
              </w:rPr>
            </w:pPr>
            <w:r w:rsidRPr="00A81634">
              <w:rPr>
                <w:rFonts w:ascii="Times New Roman" w:eastAsia="Times New Roman" w:hAnsi="Times New Roman" w:cs="Times New Roman"/>
                <w:color w:val="auto"/>
                <w:kern w:val="0"/>
                <w:sz w:val="24"/>
                <w:szCs w:val="24"/>
                <w:lang w:eastAsia="ru-RU"/>
              </w:rPr>
              <w:t>Родной язык и литературное чтение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436</w:t>
            </w:r>
          </w:p>
        </w:tc>
      </w:tr>
      <w:tr w:rsidR="007A2E9B" w:rsidRPr="00A81634" w:rsidTr="00B50597">
        <w:trPr>
          <w:trHeight w:val="562"/>
        </w:trPr>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 и информатика</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672</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336</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r>
      <w:tr w:rsidR="007A2E9B" w:rsidRPr="00A81634" w:rsidTr="00B50597">
        <w:trPr>
          <w:trHeight w:val="394"/>
        </w:trPr>
        <w:tc>
          <w:tcPr>
            <w:tcW w:w="1951"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rPr>
          <w:trHeight w:val="598"/>
        </w:trPr>
        <w:tc>
          <w:tcPr>
            <w:tcW w:w="1951" w:type="dxa"/>
            <w:vMerge/>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693"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rPr>
          <w:trHeight w:val="759"/>
        </w:trPr>
        <w:tc>
          <w:tcPr>
            <w:tcW w:w="1951"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693"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1134"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99</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102</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714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3528</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годовая нагрузка</w:t>
            </w:r>
            <w:r w:rsidRPr="00A81634">
              <w:rPr>
                <w:rFonts w:ascii="Times New Roman" w:hAnsi="Times New Roman" w:cs="Times New Roman"/>
                <w:sz w:val="24"/>
                <w:szCs w:val="24"/>
              </w:rPr>
              <w:t xml:space="preserve"> (при 5-дневной учебной неделе)</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693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782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3732</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330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340</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1680</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238</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1176</w:t>
            </w:r>
          </w:p>
        </w:tc>
      </w:tr>
      <w:tr w:rsidR="007A2E9B" w:rsidRPr="00A81634" w:rsidTr="00B50597">
        <w:tc>
          <w:tcPr>
            <w:tcW w:w="4644" w:type="dxa"/>
            <w:gridSpan w:val="2"/>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198</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1008</w:t>
            </w:r>
          </w:p>
        </w:tc>
      </w:tr>
      <w:tr w:rsidR="007A2E9B" w:rsidRPr="00A81634" w:rsidTr="00B50597">
        <w:tc>
          <w:tcPr>
            <w:tcW w:w="4644" w:type="dxa"/>
            <w:gridSpan w:val="2"/>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168</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99</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102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504</w:t>
            </w:r>
          </w:p>
        </w:tc>
      </w:tr>
      <w:tr w:rsidR="007A2E9B" w:rsidRPr="00A81634" w:rsidTr="00B50597">
        <w:tc>
          <w:tcPr>
            <w:tcW w:w="4644"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Всего к финансированию</w:t>
            </w:r>
          </w:p>
        </w:tc>
        <w:tc>
          <w:tcPr>
            <w:tcW w:w="1134"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1023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1122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5412</w:t>
            </w:r>
          </w:p>
        </w:tc>
      </w:tr>
    </w:tbl>
    <w:p w:rsidR="007A2E9B" w:rsidRPr="00F63254" w:rsidRDefault="007A2E9B" w:rsidP="007A2E9B">
      <w:pPr>
        <w:spacing w:after="0" w:line="360" w:lineRule="auto"/>
        <w:jc w:val="center"/>
        <w:rPr>
          <w:rFonts w:ascii="Times New Roman" w:hAnsi="Times New Roman" w:cs="Times New Roman"/>
          <w:sz w:val="28"/>
          <w:szCs w:val="28"/>
        </w:rPr>
      </w:pPr>
    </w:p>
    <w:p w:rsidR="007A2E9B" w:rsidRPr="00F63254" w:rsidRDefault="007A2E9B" w:rsidP="007A2E9B">
      <w:pPr>
        <w:spacing w:after="0" w:line="360" w:lineRule="auto"/>
        <w:jc w:val="center"/>
        <w:rPr>
          <w:rFonts w:ascii="Times New Roman" w:hAnsi="Times New Roman" w:cs="Times New Roman"/>
          <w:sz w:val="28"/>
          <w:szCs w:val="28"/>
        </w:rPr>
      </w:pPr>
    </w:p>
    <w:p w:rsidR="007A2E9B" w:rsidRPr="00F63254" w:rsidRDefault="007A2E9B" w:rsidP="007A2E9B">
      <w:pPr>
        <w:spacing w:after="0" w:line="360" w:lineRule="auto"/>
        <w:jc w:val="center"/>
        <w:rPr>
          <w:rFonts w:ascii="Times New Roman" w:hAnsi="Times New Roman" w:cs="Times New Roman"/>
          <w:sz w:val="28"/>
          <w:szCs w:val="28"/>
        </w:rPr>
      </w:pPr>
    </w:p>
    <w:p w:rsidR="007A2E9B" w:rsidRPr="00F63254" w:rsidRDefault="007A2E9B" w:rsidP="007A2E9B">
      <w:pPr>
        <w:spacing w:after="0" w:line="360" w:lineRule="auto"/>
        <w:jc w:val="center"/>
        <w:rPr>
          <w:rFonts w:ascii="Times New Roman" w:hAnsi="Times New Roman" w:cs="Times New Roman"/>
          <w:sz w:val="28"/>
          <w:szCs w:val="28"/>
        </w:rPr>
      </w:pPr>
      <w:r w:rsidRPr="00F63254">
        <w:rPr>
          <w:rFonts w:ascii="Times New Roman" w:hAnsi="Times New Roman" w:cs="Times New Roman"/>
          <w:sz w:val="28"/>
          <w:szCs w:val="28"/>
        </w:rPr>
        <w:br w:type="page"/>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1"/>
        <w:gridCol w:w="2977"/>
        <w:gridCol w:w="850"/>
        <w:gridCol w:w="709"/>
        <w:gridCol w:w="709"/>
        <w:gridCol w:w="709"/>
        <w:gridCol w:w="708"/>
        <w:gridCol w:w="1276"/>
      </w:tblGrid>
      <w:tr w:rsidR="007A2E9B" w:rsidRPr="00A81634" w:rsidTr="00B50597">
        <w:tc>
          <w:tcPr>
            <w:tcW w:w="9889" w:type="dxa"/>
            <w:gridSpan w:val="8"/>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120" w:line="240" w:lineRule="auto"/>
              <w:jc w:val="center"/>
              <w:rPr>
                <w:rFonts w:ascii="Times New Roman" w:hAnsi="Times New Roman" w:cs="Times New Roman"/>
                <w:b/>
                <w:sz w:val="24"/>
                <w:szCs w:val="24"/>
              </w:rPr>
            </w:pPr>
            <w:r w:rsidRPr="00A81634">
              <w:rPr>
                <w:rFonts w:ascii="Times New Roman" w:hAnsi="Times New Roman" w:cs="Times New Roman"/>
                <w:sz w:val="24"/>
                <w:szCs w:val="24"/>
              </w:rPr>
              <w:lastRenderedPageBreak/>
              <w:br w:type="page"/>
            </w:r>
            <w:r w:rsidRPr="00A81634">
              <w:rPr>
                <w:rFonts w:ascii="Times New Roman" w:hAnsi="Times New Roman" w:cs="Times New Roman"/>
                <w:b/>
                <w:sz w:val="24"/>
                <w:szCs w:val="24"/>
              </w:rPr>
              <w:t>Примерный недельный учебный план начального общего образования</w:t>
            </w:r>
            <w:r w:rsidRPr="00A81634">
              <w:rPr>
                <w:rFonts w:ascii="Times New Roman" w:hAnsi="Times New Roman" w:cs="Times New Roman"/>
                <w:b/>
                <w:sz w:val="24"/>
                <w:szCs w:val="24"/>
              </w:rPr>
              <w:br/>
            </w:r>
            <w:r w:rsidRPr="00A81634">
              <w:rPr>
                <w:rFonts w:ascii="Times New Roman" w:hAnsi="Times New Roman" w:cs="Times New Roman"/>
                <w:b/>
                <w:color w:val="auto"/>
                <w:sz w:val="24"/>
                <w:szCs w:val="24"/>
              </w:rPr>
              <w:t xml:space="preserve">обучающихся с задержкой психического развития (вариант </w:t>
            </w:r>
            <w:r>
              <w:rPr>
                <w:rFonts w:ascii="Times New Roman" w:hAnsi="Times New Roman" w:cs="Times New Roman"/>
                <w:b/>
                <w:color w:val="auto"/>
                <w:sz w:val="24"/>
                <w:szCs w:val="24"/>
              </w:rPr>
              <w:t>7.2</w:t>
            </w:r>
            <w:r w:rsidRPr="00A81634">
              <w:rPr>
                <w:rFonts w:ascii="Times New Roman" w:hAnsi="Times New Roman" w:cs="Times New Roman"/>
                <w:b/>
                <w:color w:val="auto"/>
                <w:sz w:val="24"/>
                <w:szCs w:val="24"/>
              </w:rPr>
              <w:t>)</w:t>
            </w:r>
            <w:r w:rsidRPr="00A81634">
              <w:rPr>
                <w:rFonts w:ascii="Times New Roman" w:hAnsi="Times New Roman" w:cs="Times New Roman"/>
                <w:b/>
                <w:sz w:val="24"/>
                <w:szCs w:val="24"/>
              </w:rPr>
              <w:br/>
              <w:t>(вариант 2)</w:t>
            </w:r>
          </w:p>
        </w:tc>
      </w:tr>
      <w:tr w:rsidR="007A2E9B" w:rsidRPr="00A81634" w:rsidTr="00B50597">
        <w:trPr>
          <w:trHeight w:val="472"/>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Предметные </w:t>
            </w:r>
            <w:r w:rsidRPr="00A81634">
              <w:rPr>
                <w:rFonts w:ascii="Times New Roman" w:hAnsi="Times New Roman" w:cs="Times New Roman"/>
                <w:b/>
                <w:sz w:val="24"/>
                <w:szCs w:val="24"/>
              </w:rPr>
              <w:br/>
              <w:t>области</w:t>
            </w:r>
          </w:p>
        </w:tc>
        <w:tc>
          <w:tcPr>
            <w:tcW w:w="2977" w:type="dxa"/>
            <w:vMerge w:val="restart"/>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 xml:space="preserve">Классы </w:t>
            </w:r>
          </w:p>
          <w:p w:rsidR="007A2E9B" w:rsidRPr="00A81634" w:rsidRDefault="007A2E9B" w:rsidP="00B50597">
            <w:pPr>
              <w:spacing w:after="0" w:line="240" w:lineRule="auto"/>
              <w:rPr>
                <w:rFonts w:ascii="Times New Roman" w:hAnsi="Times New Roman" w:cs="Times New Roman"/>
                <w:b/>
                <w:sz w:val="24"/>
                <w:szCs w:val="24"/>
              </w:rPr>
            </w:pPr>
          </w:p>
          <w:p w:rsidR="007A2E9B" w:rsidRPr="00A81634" w:rsidRDefault="007A2E9B" w:rsidP="00B50597">
            <w:pPr>
              <w:spacing w:after="0" w:line="240" w:lineRule="auto"/>
              <w:rPr>
                <w:rFonts w:ascii="Times New Roman" w:hAnsi="Times New Roman" w:cs="Times New Roman"/>
                <w:b/>
                <w:sz w:val="24"/>
                <w:szCs w:val="24"/>
              </w:rPr>
            </w:pPr>
            <w:r w:rsidRPr="00A81634">
              <w:rPr>
                <w:rFonts w:ascii="Times New Roman" w:hAnsi="Times New Roman" w:cs="Times New Roman"/>
                <w:b/>
                <w:sz w:val="24"/>
                <w:szCs w:val="24"/>
              </w:rPr>
              <w:t>Учебные предметы</w:t>
            </w:r>
          </w:p>
        </w:tc>
        <w:tc>
          <w:tcPr>
            <w:tcW w:w="3685" w:type="dxa"/>
            <w:gridSpan w:val="5"/>
            <w:tcBorders>
              <w:top w:val="single" w:sz="4" w:space="0" w:color="000000"/>
              <w:left w:val="single" w:sz="4" w:space="0" w:color="000000"/>
              <w:bottom w:val="single" w:sz="4" w:space="0" w:color="auto"/>
              <w:right w:val="single" w:sz="4" w:space="0" w:color="000000"/>
            </w:tcBorders>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 xml:space="preserve">Количество часов </w:t>
            </w:r>
            <w:r w:rsidRPr="00A81634">
              <w:rPr>
                <w:rFonts w:ascii="Times New Roman" w:hAnsi="Times New Roman" w:cs="Times New Roman"/>
                <w:b/>
                <w:sz w:val="24"/>
                <w:szCs w:val="24"/>
              </w:rPr>
              <w:br/>
              <w:t>в неделю</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tabs>
                <w:tab w:val="left" w:pos="525"/>
              </w:tabs>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Всего</w:t>
            </w:r>
          </w:p>
          <w:p w:rsidR="007A2E9B" w:rsidRPr="00A81634" w:rsidRDefault="007A2E9B" w:rsidP="00B50597">
            <w:pPr>
              <w:tabs>
                <w:tab w:val="left" w:pos="525"/>
              </w:tabs>
              <w:spacing w:after="0" w:line="240" w:lineRule="auto"/>
              <w:rPr>
                <w:rFonts w:ascii="Times New Roman" w:hAnsi="Times New Roman" w:cs="Times New Roman"/>
                <w:b/>
                <w:sz w:val="24"/>
                <w:szCs w:val="24"/>
              </w:rPr>
            </w:pPr>
          </w:p>
        </w:tc>
      </w:tr>
      <w:tr w:rsidR="007A2E9B" w:rsidRPr="00A81634" w:rsidTr="00B50597">
        <w:trPr>
          <w:trHeight w:val="299"/>
        </w:trPr>
        <w:tc>
          <w:tcPr>
            <w:tcW w:w="1951"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c>
          <w:tcPr>
            <w:tcW w:w="2977" w:type="dxa"/>
            <w:vMerge/>
            <w:tcBorders>
              <w:top w:val="single" w:sz="4" w:space="0" w:color="000000"/>
              <w:left w:val="single" w:sz="4" w:space="0" w:color="000000"/>
              <w:bottom w:val="single" w:sz="4" w:space="0" w:color="000000"/>
              <w:right w:val="single" w:sz="4" w:space="0" w:color="000000"/>
              <w:tl2br w:val="single" w:sz="4" w:space="0" w:color="auto"/>
              <w:tr2bl w:val="nil"/>
            </w:tcBorders>
          </w:tcPr>
          <w:p w:rsidR="007A2E9B" w:rsidRPr="00A81634" w:rsidRDefault="007A2E9B" w:rsidP="00B50597">
            <w:pPr>
              <w:spacing w:after="0" w:line="240" w:lineRule="auto"/>
              <w:rPr>
                <w:rFonts w:ascii="Times New Roman" w:hAnsi="Times New Roman" w:cs="Times New Roman"/>
                <w:noProof/>
                <w:sz w:val="24"/>
                <w:szCs w:val="24"/>
                <w:lang w:eastAsia="ru-RU"/>
              </w:rPr>
            </w:pPr>
          </w:p>
        </w:tc>
        <w:tc>
          <w:tcPr>
            <w:tcW w:w="850"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2E22A7" w:rsidRDefault="007A2E9B" w:rsidP="00B50597">
            <w:pPr>
              <w:spacing w:after="0" w:line="240" w:lineRule="auto"/>
              <w:jc w:val="center"/>
              <w:rPr>
                <w:rFonts w:ascii="Times New Roman" w:hAnsi="Times New Roman" w:cs="Times New Roman"/>
                <w:sz w:val="24"/>
                <w:szCs w:val="24"/>
                <w:vertAlign w:val="superscript"/>
              </w:rPr>
            </w:pPr>
            <w:r>
              <w:rPr>
                <w:rFonts w:ascii="Times New Roman" w:hAnsi="Times New Roman" w:cs="Times New Roman"/>
                <w:sz w:val="24"/>
                <w:szCs w:val="24"/>
              </w:rPr>
              <w:t>1</w:t>
            </w:r>
            <w:r>
              <w:rPr>
                <w:rFonts w:ascii="Times New Roman" w:hAnsi="Times New Roman" w:cs="Times New Roman"/>
                <w:sz w:val="24"/>
                <w:szCs w:val="24"/>
                <w:vertAlign w:val="superscript"/>
              </w:rPr>
              <w:t>1</w:t>
            </w:r>
          </w:p>
        </w:tc>
        <w:tc>
          <w:tcPr>
            <w:tcW w:w="709" w:type="dxa"/>
            <w:tcBorders>
              <w:top w:val="single" w:sz="4" w:space="0" w:color="auto"/>
              <w:left w:val="single" w:sz="4" w:space="0" w:color="000000"/>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Borders>
              <w:top w:val="single" w:sz="4" w:space="0" w:color="auto"/>
              <w:left w:val="single" w:sz="4" w:space="0" w:color="000000"/>
              <w:bottom w:val="single" w:sz="4" w:space="0" w:color="000000"/>
              <w:right w:val="single" w:sz="4" w:space="0" w:color="auto"/>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08" w:type="dxa"/>
            <w:tcBorders>
              <w:top w:val="single" w:sz="4" w:space="0" w:color="auto"/>
              <w:left w:val="single" w:sz="4" w:space="0" w:color="auto"/>
              <w:bottom w:val="single" w:sz="4" w:space="0" w:color="000000"/>
              <w:right w:val="single" w:sz="4" w:space="0" w:color="000000"/>
            </w:tcBorders>
          </w:tcPr>
          <w:p w:rsidR="007A2E9B" w:rsidRPr="00A81634" w:rsidRDefault="007A2E9B" w:rsidP="00B505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vMerge/>
            <w:tcBorders>
              <w:top w:val="single" w:sz="4" w:space="0" w:color="000000"/>
              <w:left w:val="single" w:sz="4" w:space="0" w:color="000000"/>
              <w:bottom w:val="single" w:sz="4" w:space="0" w:color="000000"/>
              <w:right w:val="single" w:sz="4" w:space="0" w:color="000000"/>
            </w:tcBorders>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i/>
                <w:sz w:val="24"/>
                <w:szCs w:val="24"/>
              </w:rPr>
            </w:pPr>
            <w:r w:rsidRPr="00A81634">
              <w:rPr>
                <w:rFonts w:ascii="Times New Roman" w:hAnsi="Times New Roman" w:cs="Times New Roman"/>
                <w:b/>
                <w:i/>
                <w:sz w:val="24"/>
                <w:szCs w:val="24"/>
              </w:rPr>
              <w:t>Обязательная часть</w:t>
            </w:r>
          </w:p>
        </w:tc>
        <w:tc>
          <w:tcPr>
            <w:tcW w:w="4961" w:type="dxa"/>
            <w:gridSpan w:val="6"/>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r>
      <w:tr w:rsidR="007A2E9B" w:rsidRPr="00A81634" w:rsidTr="00B50597">
        <w:trPr>
          <w:trHeight w:val="503"/>
        </w:trPr>
        <w:tc>
          <w:tcPr>
            <w:tcW w:w="1951" w:type="dxa"/>
            <w:vMerge w:val="restart"/>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Филология</w:t>
            </w: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Русский язык</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19</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Литературное чтение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r>
      <w:tr w:rsidR="007A2E9B" w:rsidRPr="00A81634" w:rsidTr="00B50597">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eastAsia="Times New Roman" w:hAnsi="Times New Roman" w:cs="Times New Roman"/>
                <w:color w:val="auto"/>
                <w:kern w:val="0"/>
                <w:sz w:val="24"/>
                <w:szCs w:val="24"/>
                <w:lang w:eastAsia="ru-RU"/>
              </w:rPr>
              <w:t>Родной язык и литературное чтение</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13</w:t>
            </w:r>
          </w:p>
        </w:tc>
      </w:tr>
      <w:tr w:rsidR="007A2E9B" w:rsidRPr="00A81634" w:rsidTr="00B50597">
        <w:trPr>
          <w:trHeight w:val="516"/>
        </w:trPr>
        <w:tc>
          <w:tcPr>
            <w:tcW w:w="1951" w:type="dxa"/>
            <w:vMerge/>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Иностранный язык</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 информатика</w:t>
            </w: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Математика</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20</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Обществознание и естествознание</w:t>
            </w: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Окружающий мир</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Основы религиозных культур и светской этики</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sym w:font="Symbol" w:char="F02D"/>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r>
      <w:tr w:rsidR="007A2E9B" w:rsidRPr="00A81634" w:rsidTr="00B50597">
        <w:trPr>
          <w:trHeight w:val="441"/>
        </w:trPr>
        <w:tc>
          <w:tcPr>
            <w:tcW w:w="1951" w:type="dxa"/>
            <w:vMerge w:val="restart"/>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Искусство</w:t>
            </w: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Музыка</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rPr>
          <w:trHeight w:val="647"/>
        </w:trPr>
        <w:tc>
          <w:tcPr>
            <w:tcW w:w="1951" w:type="dxa"/>
            <w:vMerge/>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Изобразительное искусство</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c>
          <w:tcPr>
            <w:tcW w:w="1951"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2977"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Технология</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rPr>
          <w:trHeight w:val="759"/>
        </w:trPr>
        <w:tc>
          <w:tcPr>
            <w:tcW w:w="1951"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Физическая культура</w:t>
            </w:r>
          </w:p>
        </w:tc>
        <w:tc>
          <w:tcPr>
            <w:tcW w:w="2977"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rPr>
                <w:rFonts w:ascii="Times New Roman" w:hAnsi="Times New Roman" w:cs="Times New Roman"/>
                <w:sz w:val="24"/>
                <w:szCs w:val="24"/>
              </w:rPr>
            </w:pPr>
            <w:r w:rsidRPr="00A81634">
              <w:rPr>
                <w:rFonts w:ascii="Times New Roman" w:hAnsi="Times New Roman" w:cs="Times New Roman"/>
                <w:sz w:val="24"/>
                <w:szCs w:val="24"/>
              </w:rPr>
              <w:t xml:space="preserve">Физическая культура </w:t>
            </w:r>
          </w:p>
        </w:tc>
        <w:tc>
          <w:tcPr>
            <w:tcW w:w="850"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9" w:type="dxa"/>
            <w:tcBorders>
              <w:top w:val="single" w:sz="4" w:space="0" w:color="000000"/>
              <w:left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708" w:type="dxa"/>
            <w:tcBorders>
              <w:top w:val="single" w:sz="4" w:space="0" w:color="000000"/>
              <w:left w:val="single" w:sz="4" w:space="0" w:color="auto"/>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w:t>
            </w:r>
          </w:p>
        </w:tc>
        <w:tc>
          <w:tcPr>
            <w:tcW w:w="1276" w:type="dxa"/>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15</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cs="Times New Roman"/>
                <w:b/>
                <w:sz w:val="24"/>
                <w:szCs w:val="24"/>
              </w:rPr>
            </w:pPr>
            <w:r w:rsidRPr="00A81634">
              <w:rPr>
                <w:rFonts w:ascii="Times New Roman" w:hAnsi="Times New Roman" w:cs="Times New Roman"/>
                <w:b/>
                <w:sz w:val="24"/>
                <w:szCs w:val="24"/>
              </w:rPr>
              <w:t>Итого</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105</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sz w:val="24"/>
                <w:szCs w:val="24"/>
              </w:rPr>
            </w:pPr>
            <w:r w:rsidRPr="00A81634">
              <w:rPr>
                <w:rFonts w:ascii="Times New Roman" w:hAnsi="Times New Roman" w:cs="Times New Roman"/>
                <w:b/>
                <w:i/>
                <w:sz w:val="24"/>
                <w:szCs w:val="24"/>
              </w:rPr>
              <w:t>Часть, формируемая участниками образовательного процесса</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Максимально допустимая недельная нагрузка</w:t>
            </w:r>
            <w:r w:rsidRPr="00A81634">
              <w:rPr>
                <w:rFonts w:ascii="Times New Roman" w:hAnsi="Times New Roman" w:cs="Times New Roman"/>
                <w:sz w:val="24"/>
                <w:szCs w:val="24"/>
              </w:rPr>
              <w:t xml:space="preserve"> (при 5-дневной учебной неделе)</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23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b/>
                <w:sz w:val="24"/>
                <w:szCs w:val="24"/>
              </w:rPr>
            </w:pPr>
            <w:r w:rsidRPr="00A81634">
              <w:rPr>
                <w:rFonts w:ascii="Times New Roman" w:hAnsi="Times New Roman" w:cs="Times New Roman"/>
                <w:b/>
                <w:sz w:val="24"/>
                <w:szCs w:val="24"/>
              </w:rPr>
              <w:t>111</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sz w:val="24"/>
                <w:szCs w:val="24"/>
              </w:rPr>
            </w:pPr>
            <w:r w:rsidRPr="00A81634">
              <w:rPr>
                <w:rFonts w:ascii="Times New Roman" w:hAnsi="Times New Roman" w:cs="Times New Roman"/>
                <w:b/>
                <w:sz w:val="24"/>
                <w:szCs w:val="24"/>
              </w:rPr>
              <w:t>Внеурочная деятельность</w:t>
            </w:r>
            <w:r w:rsidRPr="00A81634">
              <w:rPr>
                <w:rFonts w:ascii="Times New Roman" w:hAnsi="Times New Roman" w:cs="Times New Roman"/>
                <w:sz w:val="24"/>
                <w:szCs w:val="24"/>
              </w:rPr>
              <w:t xml:space="preserve"> (включая коррекционно-развивающую </w:t>
            </w:r>
            <w:r>
              <w:rPr>
                <w:rFonts w:ascii="Times New Roman" w:hAnsi="Times New Roman" w:cs="Times New Roman"/>
                <w:sz w:val="24"/>
                <w:szCs w:val="24"/>
              </w:rPr>
              <w:t>область</w:t>
            </w:r>
            <w:r w:rsidRPr="00A81634">
              <w:rPr>
                <w:rFonts w:ascii="Times New Roman" w:hAnsi="Times New Roman" w:cs="Times New Roman"/>
                <w:sz w:val="24"/>
                <w:szCs w:val="24"/>
              </w:rPr>
              <w:t>):</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10</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50</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b/>
                <w:i/>
                <w:sz w:val="24"/>
                <w:szCs w:val="24"/>
              </w:rPr>
            </w:pPr>
            <w:r w:rsidRPr="00A81634">
              <w:rPr>
                <w:rFonts w:ascii="Times New Roman" w:eastAsia="Times New Roman" w:hAnsi="Times New Roman" w:cs="Times New Roman"/>
                <w:i/>
                <w:sz w:val="24"/>
                <w:szCs w:val="24"/>
              </w:rPr>
              <w:t xml:space="preserve">коррекционно-развивающая </w:t>
            </w:r>
            <w:r>
              <w:rPr>
                <w:rFonts w:ascii="Times New Roman" w:eastAsia="Times New Roman" w:hAnsi="Times New Roman" w:cs="Times New Roman"/>
                <w:i/>
                <w:sz w:val="24"/>
                <w:szCs w:val="24"/>
              </w:rPr>
              <w:t>область</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7</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35</w:t>
            </w:r>
          </w:p>
        </w:tc>
      </w:tr>
      <w:tr w:rsidR="007A2E9B" w:rsidRPr="00A81634" w:rsidTr="00B50597">
        <w:tc>
          <w:tcPr>
            <w:tcW w:w="4928" w:type="dxa"/>
            <w:gridSpan w:val="2"/>
            <w:tcBorders>
              <w:top w:val="single" w:sz="4" w:space="0" w:color="000000"/>
              <w:left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коррекционно-развивающие занятия</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30</w:t>
            </w:r>
          </w:p>
        </w:tc>
      </w:tr>
      <w:tr w:rsidR="007A2E9B" w:rsidRPr="00A81634" w:rsidTr="00B50597">
        <w:tc>
          <w:tcPr>
            <w:tcW w:w="4928" w:type="dxa"/>
            <w:gridSpan w:val="2"/>
            <w:tcBorders>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eastAsia="Times New Roman" w:hAnsi="Times New Roman" w:cs="Times New Roman"/>
                <w:sz w:val="24"/>
                <w:szCs w:val="24"/>
              </w:rPr>
            </w:pPr>
            <w:r w:rsidRPr="00A81634">
              <w:rPr>
                <w:rFonts w:ascii="Times New Roman" w:hAnsi="Times New Roman" w:cs="Times New Roman"/>
                <w:kern w:val="2"/>
                <w:sz w:val="24"/>
                <w:szCs w:val="24"/>
              </w:rPr>
              <w:t>ритмика</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sz w:val="24"/>
                <w:szCs w:val="24"/>
              </w:rPr>
            </w:pPr>
            <w:r w:rsidRPr="00A81634">
              <w:rPr>
                <w:rFonts w:ascii="Times New Roman" w:hAnsi="Times New Roman" w:cs="Times New Roman"/>
                <w:sz w:val="24"/>
                <w:szCs w:val="24"/>
              </w:rPr>
              <w:t>5</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both"/>
              <w:rPr>
                <w:rFonts w:ascii="Times New Roman" w:hAnsi="Times New Roman" w:cs="Times New Roman"/>
                <w:i/>
                <w:sz w:val="24"/>
                <w:szCs w:val="24"/>
              </w:rPr>
            </w:pPr>
            <w:r w:rsidRPr="00A81634">
              <w:rPr>
                <w:rFonts w:ascii="Times New Roman" w:eastAsia="Times New Roman" w:hAnsi="Times New Roman" w:cs="Times New Roman"/>
                <w:i/>
                <w:sz w:val="24"/>
                <w:szCs w:val="24"/>
              </w:rPr>
              <w:t>направления внеурочной деятельности</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cs="Times New Roman"/>
                <w:i/>
                <w:sz w:val="24"/>
                <w:szCs w:val="24"/>
              </w:rPr>
            </w:pPr>
            <w:r w:rsidRPr="00A81634">
              <w:rPr>
                <w:rFonts w:ascii="Times New Roman" w:hAnsi="Times New Roman" w:cs="Times New Roman"/>
                <w:i/>
                <w:sz w:val="24"/>
                <w:szCs w:val="24"/>
              </w:rPr>
              <w:t>15</w:t>
            </w:r>
          </w:p>
        </w:tc>
      </w:tr>
      <w:tr w:rsidR="007A2E9B" w:rsidRPr="00A81634" w:rsidTr="00B50597">
        <w:tc>
          <w:tcPr>
            <w:tcW w:w="4928" w:type="dxa"/>
            <w:gridSpan w:val="2"/>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right"/>
              <w:rPr>
                <w:rFonts w:ascii="Times New Roman" w:hAnsi="Times New Roman"/>
                <w:b/>
                <w:sz w:val="24"/>
                <w:szCs w:val="24"/>
              </w:rPr>
            </w:pPr>
            <w:r w:rsidRPr="00A81634">
              <w:rPr>
                <w:rFonts w:ascii="Times New Roman" w:hAnsi="Times New Roman" w:cs="Times New Roman"/>
                <w:b/>
                <w:sz w:val="24"/>
                <w:szCs w:val="24"/>
              </w:rPr>
              <w:t>Всего к финансированию</w:t>
            </w:r>
          </w:p>
        </w:tc>
        <w:tc>
          <w:tcPr>
            <w:tcW w:w="850"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31</w:t>
            </w:r>
          </w:p>
        </w:tc>
        <w:tc>
          <w:tcPr>
            <w:tcW w:w="709"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709" w:type="dxa"/>
            <w:tcBorders>
              <w:top w:val="single" w:sz="4" w:space="0" w:color="000000"/>
              <w:left w:val="single" w:sz="4" w:space="0" w:color="000000"/>
              <w:bottom w:val="single" w:sz="4" w:space="0" w:color="000000"/>
              <w:right w:val="single" w:sz="4" w:space="0" w:color="auto"/>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708" w:type="dxa"/>
            <w:tcBorders>
              <w:top w:val="single" w:sz="4" w:space="0" w:color="000000"/>
              <w:left w:val="single" w:sz="4" w:space="0" w:color="auto"/>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b/>
                <w:sz w:val="24"/>
                <w:szCs w:val="24"/>
              </w:rPr>
            </w:pPr>
            <w:r w:rsidRPr="00A81634">
              <w:rPr>
                <w:rFonts w:ascii="Times New Roman" w:hAnsi="Times New Roman"/>
                <w:b/>
                <w:sz w:val="24"/>
                <w:szCs w:val="24"/>
              </w:rPr>
              <w:t>33</w:t>
            </w:r>
          </w:p>
        </w:tc>
        <w:tc>
          <w:tcPr>
            <w:tcW w:w="1276" w:type="dxa"/>
            <w:tcBorders>
              <w:top w:val="single" w:sz="4" w:space="0" w:color="000000"/>
              <w:left w:val="single" w:sz="4" w:space="0" w:color="000000"/>
              <w:bottom w:val="single" w:sz="4" w:space="0" w:color="000000"/>
              <w:right w:val="single" w:sz="4" w:space="0" w:color="000000"/>
            </w:tcBorders>
            <w:vAlign w:val="center"/>
          </w:tcPr>
          <w:p w:rsidR="007A2E9B" w:rsidRPr="00A81634" w:rsidRDefault="007A2E9B" w:rsidP="00B50597">
            <w:pPr>
              <w:spacing w:after="0" w:line="240" w:lineRule="auto"/>
              <w:jc w:val="center"/>
              <w:rPr>
                <w:rFonts w:ascii="Times New Roman" w:hAnsi="Times New Roman"/>
                <w:sz w:val="24"/>
                <w:szCs w:val="24"/>
              </w:rPr>
            </w:pPr>
            <w:r w:rsidRPr="00A81634">
              <w:rPr>
                <w:rFonts w:ascii="Times New Roman" w:hAnsi="Times New Roman"/>
                <w:b/>
                <w:sz w:val="24"/>
                <w:szCs w:val="24"/>
              </w:rPr>
              <w:t>161</w:t>
            </w:r>
          </w:p>
        </w:tc>
      </w:tr>
    </w:tbl>
    <w:p w:rsidR="007A2E9B" w:rsidRPr="00F63254" w:rsidRDefault="007A2E9B" w:rsidP="007A2E9B">
      <w:pPr>
        <w:pStyle w:val="14TexstOSNOVA1012"/>
        <w:spacing w:line="240" w:lineRule="auto"/>
        <w:ind w:firstLine="709"/>
        <w:rPr>
          <w:rFonts w:ascii="Times New Roman" w:hAnsi="Times New Roman" w:cs="Times New Roman"/>
          <w:color w:val="auto"/>
          <w:sz w:val="28"/>
          <w:szCs w:val="28"/>
        </w:rPr>
      </w:pPr>
    </w:p>
    <w:p w:rsidR="007A2E9B" w:rsidRPr="00F63254" w:rsidRDefault="007A2E9B" w:rsidP="007A2E9B">
      <w:pPr>
        <w:pStyle w:val="14TexstOSNOVA1012"/>
        <w:spacing w:line="240" w:lineRule="auto"/>
        <w:ind w:firstLine="709"/>
        <w:rPr>
          <w:rFonts w:ascii="Times New Roman" w:hAnsi="Times New Roman" w:cs="Times New Roman"/>
          <w:color w:val="auto"/>
          <w:sz w:val="28"/>
          <w:szCs w:val="28"/>
        </w:rPr>
      </w:pPr>
    </w:p>
    <w:p w:rsidR="007A2E9B" w:rsidRPr="00F63254" w:rsidRDefault="007A2E9B" w:rsidP="007A2E9B">
      <w:pPr>
        <w:pStyle w:val="14TexstOSNOVA1012"/>
        <w:spacing w:line="240" w:lineRule="auto"/>
        <w:ind w:firstLine="709"/>
        <w:rPr>
          <w:rFonts w:ascii="Times New Roman" w:hAnsi="Times New Roman" w:cs="Times New Roman"/>
          <w:color w:val="auto"/>
          <w:sz w:val="28"/>
          <w:szCs w:val="28"/>
        </w:rPr>
      </w:pPr>
    </w:p>
    <w:p w:rsidR="007A2E9B" w:rsidRPr="00F63254" w:rsidRDefault="007A2E9B" w:rsidP="007A2E9B">
      <w:pPr>
        <w:pStyle w:val="14TexstOSNOVA1012"/>
        <w:spacing w:line="240" w:lineRule="auto"/>
        <w:ind w:firstLine="709"/>
        <w:rPr>
          <w:rFonts w:ascii="Times New Roman" w:hAnsi="Times New Roman" w:cs="Times New Roman"/>
          <w:color w:val="auto"/>
          <w:sz w:val="28"/>
          <w:szCs w:val="28"/>
        </w:rPr>
      </w:pPr>
    </w:p>
    <w:p w:rsidR="002E55C8" w:rsidRPr="00F63254" w:rsidRDefault="007A2E9B" w:rsidP="003279D2">
      <w:pPr>
        <w:spacing w:before="120" w:after="120" w:line="240" w:lineRule="auto"/>
        <w:jc w:val="center"/>
        <w:outlineLvl w:val="2"/>
        <w:rPr>
          <w:rFonts w:ascii="Times New Roman" w:hAnsi="Times New Roman" w:cs="Times New Roman"/>
          <w:b/>
          <w:color w:val="auto"/>
          <w:sz w:val="28"/>
          <w:szCs w:val="28"/>
        </w:rPr>
      </w:pPr>
      <w:r w:rsidRPr="00F63254">
        <w:rPr>
          <w:rFonts w:ascii="Times New Roman" w:hAnsi="Times New Roman"/>
          <w:sz w:val="28"/>
          <w:szCs w:val="28"/>
        </w:rPr>
        <w:br w:type="page"/>
      </w:r>
      <w:bookmarkStart w:id="30" w:name="_Toc415833137"/>
      <w:r w:rsidR="003279D2">
        <w:rPr>
          <w:rFonts w:ascii="Times New Roman" w:hAnsi="Times New Roman" w:cs="Times New Roman"/>
          <w:b/>
          <w:color w:val="auto"/>
          <w:sz w:val="28"/>
          <w:szCs w:val="28"/>
        </w:rPr>
        <w:lastRenderedPageBreak/>
        <w:t>4</w:t>
      </w:r>
      <w:r w:rsidR="008E45A7" w:rsidRPr="00F63254">
        <w:rPr>
          <w:rFonts w:ascii="Times New Roman" w:hAnsi="Times New Roman" w:cs="Times New Roman"/>
          <w:b/>
          <w:color w:val="auto"/>
          <w:sz w:val="28"/>
          <w:szCs w:val="28"/>
        </w:rPr>
        <w:t>.</w:t>
      </w:r>
      <w:r w:rsidR="0053751D">
        <w:rPr>
          <w:rFonts w:ascii="Times New Roman" w:hAnsi="Times New Roman" w:cs="Times New Roman"/>
          <w:b/>
          <w:color w:val="auto"/>
          <w:sz w:val="28"/>
          <w:szCs w:val="28"/>
        </w:rPr>
        <w:t>3</w:t>
      </w:r>
      <w:r w:rsidR="002E55C8" w:rsidRPr="00F63254">
        <w:rPr>
          <w:rFonts w:ascii="Times New Roman" w:hAnsi="Times New Roman" w:cs="Times New Roman"/>
          <w:b/>
          <w:color w:val="auto"/>
          <w:sz w:val="28"/>
          <w:szCs w:val="28"/>
        </w:rPr>
        <w:t>.</w:t>
      </w:r>
      <w:r w:rsidR="0053751D">
        <w:rPr>
          <w:rFonts w:ascii="Times New Roman" w:hAnsi="Times New Roman" w:cs="Times New Roman"/>
          <w:b/>
          <w:color w:val="auto"/>
          <w:sz w:val="28"/>
          <w:szCs w:val="28"/>
        </w:rPr>
        <w:t>2.</w:t>
      </w:r>
      <w:r w:rsidR="002E55C8" w:rsidRPr="00F63254">
        <w:rPr>
          <w:rFonts w:ascii="Times New Roman" w:hAnsi="Times New Roman" w:cs="Times New Roman"/>
          <w:b/>
          <w:color w:val="auto"/>
          <w:sz w:val="28"/>
          <w:szCs w:val="28"/>
        </w:rPr>
        <w:t xml:space="preserve"> </w:t>
      </w:r>
      <w:r w:rsidR="0053751D">
        <w:rPr>
          <w:rFonts w:ascii="Times New Roman" w:hAnsi="Times New Roman" w:cs="Times New Roman"/>
          <w:b/>
          <w:color w:val="auto"/>
          <w:sz w:val="28"/>
          <w:szCs w:val="28"/>
        </w:rPr>
        <w:t>Система у</w:t>
      </w:r>
      <w:r w:rsidR="002E55C8" w:rsidRPr="00F63254">
        <w:rPr>
          <w:rFonts w:ascii="Times New Roman" w:hAnsi="Times New Roman" w:cs="Times New Roman"/>
          <w:b/>
          <w:color w:val="auto"/>
          <w:sz w:val="28"/>
          <w:szCs w:val="28"/>
        </w:rPr>
        <w:t>слови</w:t>
      </w:r>
      <w:r w:rsidR="0053751D">
        <w:rPr>
          <w:rFonts w:ascii="Times New Roman" w:hAnsi="Times New Roman" w:cs="Times New Roman"/>
          <w:b/>
          <w:color w:val="auto"/>
          <w:sz w:val="28"/>
          <w:szCs w:val="28"/>
        </w:rPr>
        <w:t>й</w:t>
      </w:r>
      <w:r w:rsidR="002E55C8" w:rsidRPr="00F63254">
        <w:rPr>
          <w:rFonts w:ascii="Times New Roman" w:hAnsi="Times New Roman" w:cs="Times New Roman"/>
          <w:b/>
          <w:color w:val="auto"/>
          <w:sz w:val="28"/>
          <w:szCs w:val="28"/>
        </w:rPr>
        <w:t xml:space="preserve"> реализации </w:t>
      </w:r>
      <w:r w:rsidR="00C4068A">
        <w:rPr>
          <w:rFonts w:ascii="Times New Roman" w:hAnsi="Times New Roman" w:cs="Times New Roman"/>
          <w:b/>
          <w:color w:val="auto"/>
          <w:spacing w:val="2"/>
          <w:sz w:val="28"/>
          <w:szCs w:val="28"/>
        </w:rPr>
        <w:t xml:space="preserve">адаптированной основной </w:t>
      </w:r>
      <w:r w:rsidR="002F3645">
        <w:rPr>
          <w:rFonts w:ascii="Times New Roman" w:hAnsi="Times New Roman" w:cs="Times New Roman"/>
          <w:b/>
          <w:color w:val="auto"/>
          <w:spacing w:val="2"/>
          <w:sz w:val="28"/>
          <w:szCs w:val="28"/>
        </w:rPr>
        <w:t>обще</w:t>
      </w:r>
      <w:r w:rsidR="00C4068A">
        <w:rPr>
          <w:rFonts w:ascii="Times New Roman" w:hAnsi="Times New Roman" w:cs="Times New Roman"/>
          <w:b/>
          <w:color w:val="auto"/>
          <w:spacing w:val="2"/>
          <w:sz w:val="28"/>
          <w:szCs w:val="28"/>
        </w:rPr>
        <w:t>образовательной программы начального общего образования</w:t>
      </w:r>
      <w:bookmarkEnd w:id="30"/>
      <w:r w:rsidR="00AB0478" w:rsidRPr="00F63254">
        <w:rPr>
          <w:rFonts w:ascii="Times New Roman" w:hAnsi="Times New Roman" w:cs="Times New Roman"/>
          <w:b/>
          <w:color w:val="auto"/>
          <w:kern w:val="28"/>
          <w:sz w:val="28"/>
          <w:szCs w:val="28"/>
        </w:rPr>
        <w:t xml:space="preserve"> </w:t>
      </w:r>
    </w:p>
    <w:p w:rsidR="00BB5EEC" w:rsidRPr="00F63254" w:rsidRDefault="00BB5EEC" w:rsidP="00BB5EEC">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sz w:val="28"/>
          <w:szCs w:val="28"/>
        </w:rPr>
        <w:t>Требования к условиям получения образования обучающимися с ЗПР</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определяются</w:t>
      </w:r>
      <w:r w:rsidRPr="00F63254">
        <w:rPr>
          <w:rFonts w:ascii="Times New Roman" w:hAnsi="Times New Roman" w:cs="Times New Roman"/>
          <w:caps/>
          <w:sz w:val="28"/>
          <w:szCs w:val="28"/>
        </w:rPr>
        <w:t xml:space="preserve"> </w:t>
      </w:r>
      <w:r>
        <w:rPr>
          <w:rFonts w:ascii="Times New Roman" w:hAnsi="Times New Roman" w:cs="Times New Roman"/>
          <w:caps/>
          <w:sz w:val="28"/>
          <w:szCs w:val="28"/>
        </w:rPr>
        <w:t xml:space="preserve">ФГОС НОО </w:t>
      </w:r>
      <w:r>
        <w:rPr>
          <w:rFonts w:ascii="Times New Roman" w:hAnsi="Times New Roman" w:cs="Times New Roman"/>
          <w:sz w:val="28"/>
          <w:szCs w:val="28"/>
        </w:rPr>
        <w:t>обучающихся с</w:t>
      </w:r>
      <w:r>
        <w:rPr>
          <w:rFonts w:ascii="Times New Roman" w:hAnsi="Times New Roman" w:cs="Times New Roman"/>
          <w:caps/>
          <w:sz w:val="28"/>
          <w:szCs w:val="28"/>
        </w:rPr>
        <w:t xml:space="preserve"> ОВЗ</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и</w:t>
      </w:r>
      <w:r w:rsidRPr="00F63254">
        <w:rPr>
          <w:rFonts w:ascii="Times New Roman" w:hAnsi="Times New Roman" w:cs="Times New Roman"/>
          <w:caps/>
          <w:sz w:val="28"/>
          <w:szCs w:val="28"/>
        </w:rPr>
        <w:t xml:space="preserve"> </w:t>
      </w:r>
      <w:r w:rsidRPr="00F63254">
        <w:rPr>
          <w:rFonts w:ascii="Times New Roman" w:hAnsi="Times New Roman" w:cs="Times New Roman"/>
          <w:color w:val="auto"/>
          <w:sz w:val="28"/>
          <w:szCs w:val="28"/>
        </w:rPr>
        <w:t xml:space="preserve">представляют собой систему требований к кадровым, финансовым, материально-техническим и иным условиям реализации АООП НОО </w:t>
      </w:r>
      <w:r>
        <w:rPr>
          <w:rFonts w:ascii="Times New Roman" w:hAnsi="Times New Roman" w:cs="Times New Roman"/>
          <w:color w:val="auto"/>
          <w:sz w:val="28"/>
          <w:szCs w:val="28"/>
        </w:rPr>
        <w:t xml:space="preserve">обучающихся с ЗПР </w:t>
      </w:r>
      <w:r w:rsidRPr="00F63254">
        <w:rPr>
          <w:rFonts w:ascii="Times New Roman" w:hAnsi="Times New Roman" w:cs="Times New Roman"/>
          <w:color w:val="auto"/>
          <w:sz w:val="28"/>
          <w:szCs w:val="28"/>
        </w:rPr>
        <w:t>и достижения планируемых результатов этой категорией обучающихся.</w:t>
      </w:r>
    </w:p>
    <w:p w:rsidR="00BB5EEC" w:rsidRDefault="00BB5EEC" w:rsidP="00BB5EEC">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sz w:val="28"/>
          <w:szCs w:val="28"/>
        </w:rPr>
        <w:t>Требования к условиям получения образования обучающимися с ЗПР представляют собой интегративное описание совокупности условий, необходимых для реализации АООП НОО, и структурируются по сферам ресурсного обеспечения. Интегративным результатом реализации указанных требований должно быть создание комфортной коррекционно-развивающей образовательной среды для обучающихся с ЗПР, построенной с учетом их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нравственное развитие обучающихся; гарантирует охрану и укрепление физического, психического и социального здоровья обучающихся.</w:t>
      </w:r>
    </w:p>
    <w:p w:rsidR="00BB5EEC" w:rsidRPr="000023C6" w:rsidRDefault="00BB5EEC" w:rsidP="00BB5EEC">
      <w:pPr>
        <w:spacing w:after="0" w:line="360" w:lineRule="auto"/>
        <w:ind w:firstLine="709"/>
        <w:jc w:val="both"/>
        <w:rPr>
          <w:rFonts w:ascii="Times New Roman" w:hAnsi="Times New Roman" w:cs="Times New Roman"/>
          <w:sz w:val="28"/>
          <w:szCs w:val="28"/>
        </w:rPr>
      </w:pPr>
      <w:r w:rsidRPr="000023C6">
        <w:rPr>
          <w:rFonts w:ascii="Times New Roman" w:hAnsi="Times New Roman" w:cs="Times New Roman"/>
          <w:sz w:val="28"/>
          <w:szCs w:val="28"/>
        </w:rPr>
        <w:t>Система условий должна учитывать особенности Организации, а также её взаимодействие с социальными партнерами (как внутри системы образования, так и в рамках межведомственного взаимодействия).</w:t>
      </w:r>
    </w:p>
    <w:p w:rsidR="00163A02" w:rsidRPr="00F63254" w:rsidRDefault="00163A02" w:rsidP="006A3D42">
      <w:pPr>
        <w:spacing w:after="0" w:line="360" w:lineRule="auto"/>
        <w:jc w:val="center"/>
        <w:rPr>
          <w:rFonts w:ascii="Times New Roman" w:hAnsi="Times New Roman" w:cs="Times New Roman"/>
          <w:b/>
          <w:color w:val="auto"/>
          <w:sz w:val="28"/>
          <w:szCs w:val="28"/>
        </w:rPr>
      </w:pPr>
      <w:r w:rsidRPr="00F63254">
        <w:rPr>
          <w:rFonts w:ascii="Times New Roman" w:hAnsi="Times New Roman" w:cs="Times New Roman"/>
          <w:b/>
          <w:kern w:val="28"/>
          <w:sz w:val="28"/>
          <w:szCs w:val="28"/>
        </w:rPr>
        <w:t>Кадровые условия</w:t>
      </w:r>
    </w:p>
    <w:p w:rsidR="00E865C8" w:rsidRPr="00890C23" w:rsidRDefault="00E865C8" w:rsidP="00E865C8">
      <w:pPr>
        <w:pStyle w:val="14TexstOSNOVA1012"/>
        <w:spacing w:line="360" w:lineRule="auto"/>
        <w:ind w:firstLine="709"/>
        <w:rPr>
          <w:rFonts w:ascii="Times New Roman" w:hAnsi="Times New Roman" w:cs="Times New Roman"/>
          <w:color w:val="auto"/>
          <w:sz w:val="28"/>
          <w:szCs w:val="28"/>
        </w:rPr>
      </w:pPr>
      <w:r w:rsidRPr="00890C23">
        <w:rPr>
          <w:rFonts w:ascii="Times New Roman" w:hAnsi="Times New Roman" w:cs="Times New Roman"/>
          <w:i/>
          <w:iCs/>
          <w:color w:val="auto"/>
          <w:sz w:val="28"/>
          <w:szCs w:val="28"/>
        </w:rPr>
        <w:t>Кадровое обеспечение</w:t>
      </w:r>
      <w:r w:rsidRPr="00890C23">
        <w:rPr>
          <w:rFonts w:ascii="Times New Roman" w:hAnsi="Times New Roman" w:cs="Times New Roman"/>
          <w:color w:val="auto"/>
          <w:sz w:val="28"/>
          <w:szCs w:val="28"/>
        </w:rPr>
        <w:t xml:space="preserve"> – характеристика необходимой квалификации кадров педагогов, а также кадров, осуществляющих медико-психологическое сопровождение </w:t>
      </w:r>
      <w:r>
        <w:rPr>
          <w:rFonts w:ascii="Times New Roman" w:hAnsi="Times New Roman" w:cs="Times New Roman"/>
          <w:color w:val="auto"/>
          <w:sz w:val="28"/>
          <w:szCs w:val="28"/>
        </w:rPr>
        <w:t xml:space="preserve">обучающегося с ЗПР </w:t>
      </w:r>
      <w:r w:rsidRPr="00890C23">
        <w:rPr>
          <w:rFonts w:ascii="Times New Roman" w:hAnsi="Times New Roman" w:cs="Times New Roman"/>
          <w:color w:val="auto"/>
          <w:sz w:val="28"/>
          <w:szCs w:val="28"/>
        </w:rPr>
        <w:t>в системе школьного образования.</w:t>
      </w:r>
    </w:p>
    <w:p w:rsidR="00E865C8" w:rsidRPr="003A3A54" w:rsidRDefault="00E865C8" w:rsidP="00E865C8">
      <w:pPr>
        <w:pStyle w:val="ad"/>
        <w:spacing w:after="0" w:line="360" w:lineRule="auto"/>
        <w:ind w:firstLine="708"/>
        <w:jc w:val="both"/>
        <w:rPr>
          <w:rFonts w:ascii="Times New Roman" w:hAnsi="Times New Roman"/>
          <w:sz w:val="28"/>
          <w:szCs w:val="28"/>
        </w:rPr>
      </w:pPr>
      <w:r w:rsidRPr="003A3A54">
        <w:rPr>
          <w:rFonts w:ascii="Times New Roman" w:hAnsi="Times New Roman"/>
          <w:sz w:val="28"/>
          <w:szCs w:val="28"/>
        </w:rPr>
        <w:t xml:space="preserve">Описание кадровых условий реализации </w:t>
      </w:r>
      <w:r>
        <w:rPr>
          <w:rFonts w:ascii="Times New Roman" w:hAnsi="Times New Roman"/>
          <w:sz w:val="28"/>
          <w:szCs w:val="28"/>
        </w:rPr>
        <w:t>АООП НОО</w:t>
      </w:r>
      <w:r w:rsidRPr="003A3A54">
        <w:rPr>
          <w:rFonts w:ascii="Times New Roman" w:hAnsi="Times New Roman"/>
          <w:sz w:val="28"/>
          <w:szCs w:val="28"/>
        </w:rPr>
        <w:t xml:space="preserve"> включает:</w:t>
      </w:r>
    </w:p>
    <w:p w:rsidR="00E865C8" w:rsidRPr="003A3A54" w:rsidRDefault="00E865C8" w:rsidP="00E865C8">
      <w:pPr>
        <w:pStyle w:val="afc"/>
        <w:ind w:firstLine="708"/>
      </w:pPr>
      <w:r>
        <w:t>• </w:t>
      </w:r>
      <w:r w:rsidRPr="003A3A54">
        <w:rPr>
          <w:caps w:val="0"/>
        </w:rPr>
        <w:t xml:space="preserve">характеристику укомплектованности </w:t>
      </w:r>
      <w:r>
        <w:rPr>
          <w:caps w:val="0"/>
        </w:rPr>
        <w:t>Организации</w:t>
      </w:r>
      <w:r w:rsidRPr="003A3A54">
        <w:rPr>
          <w:caps w:val="0"/>
        </w:rPr>
        <w:t>;</w:t>
      </w:r>
    </w:p>
    <w:p w:rsidR="00E865C8" w:rsidRPr="003A3A54" w:rsidRDefault="00E865C8" w:rsidP="00E865C8">
      <w:pPr>
        <w:pStyle w:val="afc"/>
        <w:ind w:firstLine="708"/>
      </w:pPr>
      <w:r>
        <w:t>• </w:t>
      </w:r>
      <w:r w:rsidRPr="003A3A54">
        <w:rPr>
          <w:caps w:val="0"/>
        </w:rPr>
        <w:t xml:space="preserve">описание уровня квалификации работников </w:t>
      </w:r>
      <w:r>
        <w:rPr>
          <w:caps w:val="0"/>
        </w:rPr>
        <w:t>Организации</w:t>
      </w:r>
      <w:r w:rsidRPr="003A3A54">
        <w:rPr>
          <w:caps w:val="0"/>
        </w:rPr>
        <w:t xml:space="preserve"> и их функциональных обязанностей;</w:t>
      </w:r>
    </w:p>
    <w:p w:rsidR="00E865C8" w:rsidRPr="003A3A54" w:rsidRDefault="00E865C8" w:rsidP="00E865C8">
      <w:pPr>
        <w:pStyle w:val="afc"/>
        <w:ind w:firstLine="708"/>
      </w:pPr>
      <w:r>
        <w:lastRenderedPageBreak/>
        <w:t>• </w:t>
      </w:r>
      <w:r w:rsidRPr="003A3A54">
        <w:rPr>
          <w:caps w:val="0"/>
        </w:rPr>
        <w:t>описание реализуемой системы непрерывного профессионального развития и повышения квалификации педагогических работников;</w:t>
      </w:r>
    </w:p>
    <w:p w:rsidR="00E865C8" w:rsidRPr="003A3A54" w:rsidRDefault="00E865C8" w:rsidP="00E865C8">
      <w:pPr>
        <w:pStyle w:val="afc"/>
        <w:ind w:firstLine="708"/>
      </w:pPr>
      <w:r>
        <w:t>• </w:t>
      </w:r>
      <w:r w:rsidRPr="003A3A54">
        <w:rPr>
          <w:caps w:val="0"/>
        </w:rPr>
        <w:t>описание системы оценки деятельности членов педагогического коллектива.</w:t>
      </w:r>
    </w:p>
    <w:p w:rsidR="004B7BBE" w:rsidRPr="00890C23" w:rsidRDefault="004B7BBE" w:rsidP="004B7BBE">
      <w:pPr>
        <w:pStyle w:val="Default"/>
        <w:spacing w:line="360" w:lineRule="auto"/>
        <w:ind w:firstLine="709"/>
        <w:jc w:val="both"/>
        <w:rPr>
          <w:sz w:val="28"/>
          <w:szCs w:val="28"/>
        </w:rPr>
      </w:pPr>
      <w:r w:rsidRPr="00890C23">
        <w:rPr>
          <w:sz w:val="28"/>
          <w:szCs w:val="28"/>
        </w:rPr>
        <w:t xml:space="preserve">Организация, реализующая АООП </w:t>
      </w:r>
      <w:r>
        <w:rPr>
          <w:sz w:val="28"/>
          <w:szCs w:val="28"/>
        </w:rPr>
        <w:t>НОО</w:t>
      </w:r>
      <w:r w:rsidRPr="00890C23">
        <w:rPr>
          <w:sz w:val="28"/>
          <w:szCs w:val="28"/>
        </w:rPr>
        <w:t xml:space="preserve"> обучающихся с </w:t>
      </w:r>
      <w:r>
        <w:rPr>
          <w:sz w:val="28"/>
          <w:szCs w:val="28"/>
        </w:rPr>
        <w:t>ЗПР</w:t>
      </w:r>
      <w:r w:rsidRPr="00890C23">
        <w:rPr>
          <w:sz w:val="28"/>
          <w:szCs w:val="28"/>
        </w:rPr>
        <w:t xml:space="preserve"> должна быть укомплектована педагогическими, руководящими и иными работниками, имеющими профессиональную подготовку соответствующего уровня и направленности. </w:t>
      </w:r>
    </w:p>
    <w:p w:rsidR="00E865C8" w:rsidRPr="00190C04" w:rsidRDefault="00985992" w:rsidP="00E865C8">
      <w:pPr>
        <w:pStyle w:val="14TexstOSNOVA1012"/>
        <w:spacing w:line="360" w:lineRule="auto"/>
        <w:ind w:firstLine="709"/>
        <w:rPr>
          <w:rFonts w:ascii="Times New Roman" w:hAnsi="Times New Roman" w:cs="Times New Roman"/>
          <w:caps/>
          <w:color w:val="auto"/>
          <w:sz w:val="28"/>
          <w:szCs w:val="28"/>
        </w:rPr>
      </w:pPr>
      <w:r w:rsidRPr="00890C23">
        <w:rPr>
          <w:rFonts w:ascii="Times New Roman" w:hAnsi="Times New Roman"/>
          <w:sz w:val="28"/>
          <w:szCs w:val="28"/>
        </w:rPr>
        <w:t xml:space="preserve">Уровень квалификации работников Организации, реализующей АООП, для каждой занимаемой должности должен соответствовать </w:t>
      </w:r>
      <w:r w:rsidR="00E865C8" w:rsidRPr="00190C04">
        <w:rPr>
          <w:rFonts w:ascii="Times New Roman" w:hAnsi="Times New Roman" w:cs="Times New Roman"/>
          <w:sz w:val="28"/>
          <w:szCs w:val="28"/>
        </w:rPr>
        <w:t>квалификационным требованиям, указанным в квалификационных справочниках, и (или) профессиональных стандартах с учетом профиля ограниченных возможностей здоровья обучающихся. При необходимости в процессе реализации АООП НОО для обучающихся с ЗПР возможно временное или постоянное участие тьютораи/или ассистента (помощника). В случае привлечения на должность ассистента (помощника) родителей (законных представителей) обучающихся с ЗПР требования к уровню образования не предъявляются.</w:t>
      </w:r>
    </w:p>
    <w:p w:rsidR="00E865C8" w:rsidRPr="00190C04"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190C04">
        <w:rPr>
          <w:rFonts w:ascii="Times New Roman" w:eastAsia="Times New Roman" w:hAnsi="Times New Roman" w:cs="Times New Roman"/>
          <w:kern w:val="0"/>
          <w:sz w:val="28"/>
          <w:szCs w:val="28"/>
          <w:lang w:eastAsia="ru-RU"/>
        </w:rPr>
        <w:t>В процессе психолого-медико-педагогического сопровождения обучающихся с ЗПР принимают участие медицинские работники (врачи различных специальностей и средний медицинский персонал), имеющие необходимый уровень образования и квалификации.</w:t>
      </w:r>
    </w:p>
    <w:p w:rsidR="00E865C8" w:rsidRPr="00190C04"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190C04">
        <w:rPr>
          <w:rFonts w:ascii="Times New Roman" w:eastAsia="Times New Roman" w:hAnsi="Times New Roman" w:cs="Times New Roman"/>
          <w:kern w:val="0"/>
          <w:sz w:val="28"/>
          <w:szCs w:val="28"/>
          <w:lang w:eastAsia="ru-RU"/>
        </w:rPr>
        <w:t xml:space="preserve">В реализации АООП </w:t>
      </w:r>
      <w:r w:rsidRPr="00190C04">
        <w:rPr>
          <w:rFonts w:ascii="Times New Roman" w:hAnsi="Times New Roman" w:cs="Times New Roman"/>
          <w:spacing w:val="2"/>
          <w:sz w:val="28"/>
          <w:szCs w:val="28"/>
        </w:rPr>
        <w:t xml:space="preserve">НОО </w:t>
      </w:r>
      <w:r w:rsidRPr="00190C04">
        <w:rPr>
          <w:rFonts w:ascii="Times New Roman" w:eastAsia="Times New Roman" w:hAnsi="Times New Roman" w:cs="Times New Roman"/>
          <w:kern w:val="0"/>
          <w:sz w:val="28"/>
          <w:szCs w:val="28"/>
          <w:lang w:eastAsia="ru-RU"/>
        </w:rPr>
        <w:t xml:space="preserve">могут также участвовать научные работники Организации, иные работники Организации, в том числе осуществляющие финансовую, хозяйственную деятельность, охрану жизни и здоровья обучающихся и информационную поддержку АООП </w:t>
      </w:r>
      <w:r w:rsidRPr="00190C04">
        <w:rPr>
          <w:rFonts w:ascii="Times New Roman" w:hAnsi="Times New Roman" w:cs="Times New Roman"/>
          <w:spacing w:val="2"/>
          <w:sz w:val="28"/>
          <w:szCs w:val="28"/>
        </w:rPr>
        <w:t>НОО</w:t>
      </w:r>
      <w:r w:rsidRPr="00190C04">
        <w:rPr>
          <w:rFonts w:ascii="Times New Roman" w:eastAsia="Times New Roman" w:hAnsi="Times New Roman" w:cs="Times New Roman"/>
          <w:kern w:val="0"/>
          <w:sz w:val="28"/>
          <w:szCs w:val="28"/>
          <w:lang w:eastAsia="ru-RU"/>
        </w:rPr>
        <w:t>.</w:t>
      </w:r>
    </w:p>
    <w:p w:rsidR="00E865C8" w:rsidRDefault="00E865C8" w:rsidP="00E865C8">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Организация обеспечивает работникам возможность повышения профессиональной квалификации, ведения методической работы, применения, обобщения и распространения опыта использования современных образовательных технологий обучения и воспитания детей с ЗПР.</w:t>
      </w:r>
    </w:p>
    <w:p w:rsidR="00E865C8" w:rsidRPr="00F63254" w:rsidRDefault="00E865C8" w:rsidP="00E865C8">
      <w:pPr>
        <w:spacing w:after="0" w:line="360" w:lineRule="auto"/>
        <w:ind w:firstLine="708"/>
        <w:jc w:val="both"/>
        <w:rPr>
          <w:rFonts w:ascii="Times New Roman" w:hAnsi="Times New Roman"/>
          <w:sz w:val="28"/>
          <w:szCs w:val="28"/>
        </w:rPr>
      </w:pPr>
      <w:r w:rsidRPr="00F63254">
        <w:rPr>
          <w:rFonts w:ascii="Times New Roman" w:hAnsi="Times New Roman" w:cs="Times New Roman"/>
          <w:sz w:val="28"/>
          <w:szCs w:val="28"/>
        </w:rPr>
        <w:lastRenderedPageBreak/>
        <w:t xml:space="preserve">В штат специалистов </w:t>
      </w:r>
      <w:r>
        <w:rPr>
          <w:rFonts w:ascii="Times New Roman" w:hAnsi="Times New Roman" w:cs="Times New Roman"/>
          <w:sz w:val="28"/>
          <w:szCs w:val="28"/>
        </w:rPr>
        <w:t>О</w:t>
      </w:r>
      <w:r w:rsidRPr="00F63254">
        <w:rPr>
          <w:rFonts w:ascii="Times New Roman" w:hAnsi="Times New Roman" w:cs="Times New Roman"/>
          <w:sz w:val="28"/>
          <w:szCs w:val="28"/>
        </w:rPr>
        <w:t xml:space="preserve">рганизации, реализующей вариант </w:t>
      </w:r>
      <w:r>
        <w:rPr>
          <w:rFonts w:ascii="Times New Roman" w:hAnsi="Times New Roman" w:cs="Times New Roman"/>
          <w:sz w:val="28"/>
          <w:szCs w:val="28"/>
        </w:rPr>
        <w:t>7.2</w:t>
      </w:r>
      <w:r w:rsidRPr="00F63254">
        <w:rPr>
          <w:rFonts w:ascii="Times New Roman" w:hAnsi="Times New Roman" w:cs="Times New Roman"/>
          <w:sz w:val="28"/>
          <w:szCs w:val="28"/>
        </w:rPr>
        <w:t xml:space="preserve"> АООП НОО обучающихся с ЗПР</w:t>
      </w:r>
      <w:r>
        <w:rPr>
          <w:rFonts w:ascii="Times New Roman" w:hAnsi="Times New Roman" w:cs="Times New Roman"/>
          <w:sz w:val="28"/>
          <w:szCs w:val="28"/>
        </w:rPr>
        <w:t>,</w:t>
      </w:r>
      <w:r w:rsidRPr="00F63254">
        <w:rPr>
          <w:rFonts w:ascii="Times New Roman" w:hAnsi="Times New Roman" w:cs="Times New Roman"/>
          <w:sz w:val="28"/>
          <w:szCs w:val="28"/>
        </w:rPr>
        <w:t xml:space="preserve"> должны входить учителя-олигофренопедагоги, воспитатели, учителя-логопеды, специальные психологи или педагоги-психологи, специалисты по адаптивной физкультуре, социальные педагоги, музыкальный работник, медицинские работники.</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Педагогические работники, реализующие</w:t>
      </w:r>
      <w:r>
        <w:rPr>
          <w:rFonts w:ascii="Times New Roman" w:eastAsia="Times New Roman" w:hAnsi="Times New Roman" w:cs="Times New Roman"/>
          <w:kern w:val="0"/>
          <w:sz w:val="28"/>
          <w:szCs w:val="28"/>
          <w:lang w:eastAsia="ru-RU"/>
        </w:rPr>
        <w:t xml:space="preserve"> предметные области</w:t>
      </w:r>
      <w:r w:rsidRPr="008533D1">
        <w:rPr>
          <w:rFonts w:ascii="Times New Roman" w:eastAsia="Times New Roman" w:hAnsi="Times New Roman" w:cs="Times New Roman"/>
          <w:kern w:val="0"/>
          <w:sz w:val="28"/>
          <w:szCs w:val="28"/>
          <w:lang w:eastAsia="ru-RU"/>
        </w:rPr>
        <w:t xml:space="preserve"> АООП НОО обучающихся с ЗПР, должны иметь образование по одному из перечисленных вариантов:</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высшее профессиональное педагогическое специальное (дефектологическое) образование и удостоверение о повышении квалификации в области обучения и воспитания детей с ЗПР установленного образца;</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высшее/среднее профессиональное педагогическое образование и удостоверение о повышении квалификации в области обучения и воспитания детей с ЗПР установленного образца.</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Педагогические работники, реализующие коррекционно-развивающую область АООП НОО для обучающихся с ЗПР, должны иметь образование по одному из перечисленных вариантов:</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высшее профессиональное педагогическое специальное (дефектологическое) образование и удостоверение о повышении квалификации в области обучения и воспитания детей с ЗПР установленного образца;</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высшее/среднее профессиональное педагогическое, диплом о профессиональной переподготовке в области специального (дефектологического) образования установленного образца и удостоверение о повышении квалификации в области обучения и воспитания детей с ЗПР установленного образца.</w:t>
      </w:r>
    </w:p>
    <w:p w:rsidR="00E865C8" w:rsidRPr="008533D1" w:rsidRDefault="00E865C8" w:rsidP="00E865C8">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533D1">
        <w:rPr>
          <w:rFonts w:ascii="Times New Roman" w:eastAsia="Times New Roman" w:hAnsi="Times New Roman" w:cs="Times New Roman"/>
          <w:kern w:val="0"/>
          <w:sz w:val="28"/>
          <w:szCs w:val="28"/>
          <w:lang w:eastAsia="ru-RU"/>
        </w:rPr>
        <w:t>Для всех педагогических работников, реализующих АООП НОО для обучающихся с ЗПР, является обязательным прохождение курсов повышения квалификации в области обучения и воспитания детей с ЗПР не реже, чем раз в 3 года.</w:t>
      </w:r>
    </w:p>
    <w:p w:rsidR="00E865C8" w:rsidRPr="008533D1" w:rsidRDefault="00E865C8" w:rsidP="00E865C8">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sidRPr="008533D1">
        <w:rPr>
          <w:rFonts w:ascii="Times New Roman" w:hAnsi="Times New Roman" w:cs="Times New Roman"/>
          <w:sz w:val="28"/>
          <w:szCs w:val="28"/>
        </w:rPr>
        <w:lastRenderedPageBreak/>
        <w:t xml:space="preserve">В процессе реализации АООП НОО для обучающихся с ЗПР </w:t>
      </w:r>
      <w:r w:rsidRPr="008533D1">
        <w:rPr>
          <w:rFonts w:ascii="Times New Roman" w:hAnsi="Times New Roman" w:cs="Times New Roman"/>
          <w:i/>
          <w:iCs/>
          <w:sz w:val="28"/>
          <w:szCs w:val="28"/>
        </w:rPr>
        <w:t>в рамках сетевого взаимодействия,</w:t>
      </w:r>
      <w:r w:rsidRPr="008533D1">
        <w:rPr>
          <w:rFonts w:ascii="Times New Roman" w:hAnsi="Times New Roman" w:cs="Times New Roman"/>
          <w:sz w:val="28"/>
          <w:szCs w:val="28"/>
        </w:rPr>
        <w:t xml:space="preserve"> при необходимости, должны быть организованы консультации специалистов медицинских и других организаций, которые не включены в штатное расписание Организации, (педиатр, невропатолог, психотерапевт и др.) для проведения дополнительного обследования обучающихся и получения медицинских заключений о состоянии их здоровья, возможностях лечения, оперативного вмешательства, медицинской реабилитации; подбора технических средств коррекции (средства передвижения для детей с нарушениями опорно-двигательного аппарата и т.д.). </w:t>
      </w:r>
    </w:p>
    <w:p w:rsidR="00E865C8" w:rsidRPr="00F63254" w:rsidRDefault="00E865C8" w:rsidP="00E865C8">
      <w:pPr>
        <w:pStyle w:val="afb"/>
        <w:spacing w:line="360" w:lineRule="auto"/>
        <w:ind w:firstLine="709"/>
        <w:jc w:val="both"/>
        <w:rPr>
          <w:rFonts w:ascii="Times New Roman" w:hAnsi="Times New Roman"/>
          <w:sz w:val="28"/>
          <w:szCs w:val="28"/>
        </w:rPr>
      </w:pPr>
      <w:r w:rsidRPr="00F63254">
        <w:rPr>
          <w:rFonts w:ascii="Times New Roman" w:hAnsi="Times New Roman"/>
          <w:sz w:val="28"/>
          <w:szCs w:val="28"/>
        </w:rPr>
        <w:t xml:space="preserve">В процесс реализации АООП НОО обучающихся с ЗПР (вариант </w:t>
      </w:r>
      <w:r>
        <w:rPr>
          <w:rFonts w:ascii="Times New Roman" w:hAnsi="Times New Roman"/>
          <w:sz w:val="28"/>
          <w:szCs w:val="28"/>
        </w:rPr>
        <w:t>7.2</w:t>
      </w:r>
      <w:r w:rsidRPr="00F63254">
        <w:rPr>
          <w:rFonts w:ascii="Times New Roman" w:hAnsi="Times New Roman"/>
          <w:sz w:val="28"/>
          <w:szCs w:val="28"/>
        </w:rPr>
        <w:t>) (в условиях обучения в одном классе с обучающимися, без ограничений здоровья</w:t>
      </w:r>
      <w:r w:rsidRPr="00F63254">
        <w:rPr>
          <w:rFonts w:ascii="Times New Roman" w:hAnsi="Times New Roman"/>
          <w:i/>
          <w:sz w:val="28"/>
          <w:szCs w:val="28"/>
        </w:rPr>
        <w:t>)</w:t>
      </w:r>
      <w:r w:rsidRPr="00F63254">
        <w:rPr>
          <w:rFonts w:ascii="Times New Roman" w:hAnsi="Times New Roman"/>
          <w:sz w:val="28"/>
          <w:szCs w:val="28"/>
        </w:rPr>
        <w:t xml:space="preserve"> образовательная организация может временно или постоянно обеспечить (по рекомендации ПМПК) участие </w:t>
      </w:r>
      <w:r w:rsidRPr="00F63254">
        <w:rPr>
          <w:rFonts w:ascii="Times New Roman" w:hAnsi="Times New Roman"/>
          <w:i/>
          <w:sz w:val="28"/>
          <w:szCs w:val="28"/>
        </w:rPr>
        <w:t>тьютора</w:t>
      </w:r>
      <w:r w:rsidRPr="00F63254">
        <w:rPr>
          <w:rFonts w:ascii="Times New Roman" w:hAnsi="Times New Roman"/>
          <w:sz w:val="28"/>
          <w:szCs w:val="28"/>
        </w:rPr>
        <w:t>, который должен иметь высшее профессиональное педагогическое образование и диплом о профессиональной переподготовке по соответствующей программе установленного образца.</w:t>
      </w:r>
    </w:p>
    <w:p w:rsidR="00E865C8" w:rsidRPr="00F63254" w:rsidRDefault="00E865C8" w:rsidP="00E865C8">
      <w:pPr>
        <w:pStyle w:val="afb"/>
        <w:spacing w:line="360" w:lineRule="auto"/>
        <w:ind w:firstLine="709"/>
        <w:jc w:val="both"/>
        <w:rPr>
          <w:rFonts w:ascii="Times New Roman" w:hAnsi="Times New Roman"/>
          <w:sz w:val="28"/>
          <w:szCs w:val="28"/>
        </w:rPr>
      </w:pPr>
      <w:r w:rsidRPr="00F63254">
        <w:rPr>
          <w:rFonts w:ascii="Times New Roman" w:hAnsi="Times New Roman"/>
          <w:sz w:val="28"/>
          <w:szCs w:val="28"/>
        </w:rPr>
        <w:t>Организация имеет право включать в штатное расписание специалистов по информационно-технической поддержке образовательной деятельности, имеющих соответствующую квалификацию.</w:t>
      </w:r>
    </w:p>
    <w:p w:rsidR="00E865C8" w:rsidRPr="00F63254" w:rsidRDefault="00E865C8" w:rsidP="00E865C8">
      <w:pPr>
        <w:spacing w:after="0" w:line="360" w:lineRule="auto"/>
        <w:ind w:firstLine="709"/>
        <w:jc w:val="both"/>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При необходимости </w:t>
      </w:r>
      <w:r>
        <w:rPr>
          <w:rFonts w:ascii="Times New Roman" w:hAnsi="Times New Roman" w:cs="Times New Roman"/>
          <w:color w:val="auto"/>
          <w:sz w:val="28"/>
          <w:szCs w:val="28"/>
        </w:rPr>
        <w:t>О</w:t>
      </w:r>
      <w:r w:rsidRPr="00F63254">
        <w:rPr>
          <w:rFonts w:ascii="Times New Roman" w:hAnsi="Times New Roman" w:cs="Times New Roman"/>
          <w:color w:val="auto"/>
          <w:sz w:val="28"/>
          <w:szCs w:val="28"/>
        </w:rPr>
        <w:t xml:space="preserve">рганизация может использовать сетевые формы реализации </w:t>
      </w:r>
      <w:r>
        <w:rPr>
          <w:rFonts w:ascii="Times New Roman" w:hAnsi="Times New Roman" w:cs="Times New Roman"/>
          <w:color w:val="auto"/>
          <w:sz w:val="28"/>
          <w:szCs w:val="28"/>
        </w:rPr>
        <w:t>АООП НОО</w:t>
      </w:r>
      <w:r w:rsidRPr="00F63254">
        <w:rPr>
          <w:rFonts w:ascii="Times New Roman" w:hAnsi="Times New Roman" w:cs="Times New Roman"/>
          <w:color w:val="auto"/>
          <w:sz w:val="28"/>
          <w:szCs w:val="28"/>
        </w:rPr>
        <w:t>, которые позволят привлечь специалистов (педагогов</w:t>
      </w:r>
      <w:r w:rsidRPr="00F63254">
        <w:rPr>
          <w:rFonts w:ascii="Times New Roman" w:hAnsi="Times New Roman" w:cs="Times New Roman"/>
          <w:caps/>
          <w:color w:val="auto"/>
          <w:sz w:val="28"/>
          <w:szCs w:val="28"/>
        </w:rPr>
        <w:t xml:space="preserve">, </w:t>
      </w:r>
      <w:r w:rsidRPr="00F63254">
        <w:rPr>
          <w:rFonts w:ascii="Times New Roman" w:hAnsi="Times New Roman" w:cs="Times New Roman"/>
          <w:color w:val="auto"/>
          <w:sz w:val="28"/>
          <w:szCs w:val="28"/>
        </w:rPr>
        <w:t>медицинских работников) других организаций к работе с обучающимися с ЗПР для удовлетворения их особых образовательных потребностей.</w:t>
      </w:r>
    </w:p>
    <w:p w:rsidR="000F6B68" w:rsidRPr="00F63254" w:rsidRDefault="000F6B68" w:rsidP="006A3D42">
      <w:pPr>
        <w:shd w:val="clear" w:color="auto" w:fill="FFFFFF"/>
        <w:autoSpaceDE w:val="0"/>
        <w:autoSpaceDN w:val="0"/>
        <w:adjustRightInd w:val="0"/>
        <w:spacing w:after="0" w:line="360" w:lineRule="auto"/>
        <w:jc w:val="center"/>
        <w:rPr>
          <w:rFonts w:ascii="Times New Roman" w:hAnsi="Times New Roman" w:cs="Times New Roman"/>
          <w:sz w:val="28"/>
          <w:szCs w:val="28"/>
        </w:rPr>
      </w:pPr>
      <w:r w:rsidRPr="00F63254">
        <w:rPr>
          <w:rFonts w:ascii="Times New Roman" w:hAnsi="Times New Roman" w:cs="Times New Roman"/>
          <w:b/>
          <w:kern w:val="28"/>
          <w:sz w:val="28"/>
          <w:szCs w:val="28"/>
        </w:rPr>
        <w:t>Финансов</w:t>
      </w:r>
      <w:r w:rsidR="008533D1">
        <w:rPr>
          <w:rFonts w:ascii="Times New Roman" w:hAnsi="Times New Roman" w:cs="Times New Roman"/>
          <w:b/>
          <w:kern w:val="28"/>
          <w:sz w:val="28"/>
          <w:szCs w:val="28"/>
        </w:rPr>
        <w:t>ы</w:t>
      </w:r>
      <w:r w:rsidRPr="00F63254">
        <w:rPr>
          <w:rFonts w:ascii="Times New Roman" w:hAnsi="Times New Roman" w:cs="Times New Roman"/>
          <w:b/>
          <w:kern w:val="28"/>
          <w:sz w:val="28"/>
          <w:szCs w:val="28"/>
        </w:rPr>
        <w:t>е условия</w:t>
      </w:r>
    </w:p>
    <w:p w:rsidR="00413BEA" w:rsidRDefault="00413BEA" w:rsidP="00413BEA">
      <w:pPr>
        <w:pStyle w:val="Standard"/>
        <w:spacing w:line="360" w:lineRule="auto"/>
        <w:ind w:firstLine="708"/>
        <w:contextualSpacing/>
        <w:jc w:val="both"/>
        <w:rPr>
          <w:rFonts w:ascii="Times New Roman" w:hAnsi="Times New Roman" w:cs="Times New Roman"/>
          <w:sz w:val="28"/>
          <w:szCs w:val="28"/>
        </w:rPr>
      </w:pPr>
      <w:r w:rsidRPr="00F63254">
        <w:rPr>
          <w:rFonts w:ascii="Times New Roman" w:hAnsi="Times New Roman" w:cs="Times New Roman"/>
          <w:sz w:val="28"/>
          <w:szCs w:val="28"/>
        </w:rPr>
        <w:t xml:space="preserve">Финансовое обеспечение образования обучающихся с ЗПР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 </w:t>
      </w:r>
    </w:p>
    <w:p w:rsidR="00D333F6" w:rsidRPr="00F63254" w:rsidRDefault="00D333F6" w:rsidP="00D333F6">
      <w:pPr>
        <w:spacing w:after="0" w:line="360" w:lineRule="auto"/>
        <w:ind w:firstLine="708"/>
        <w:jc w:val="both"/>
        <w:rPr>
          <w:rFonts w:ascii="Times New Roman" w:hAnsi="Times New Roman" w:cs="Times New Roman"/>
          <w:sz w:val="28"/>
          <w:szCs w:val="28"/>
        </w:rPr>
      </w:pPr>
      <w:r w:rsidRPr="00F63254">
        <w:rPr>
          <w:rFonts w:ascii="Times New Roman" w:hAnsi="Times New Roman" w:cs="Times New Roman"/>
          <w:sz w:val="28"/>
          <w:szCs w:val="28"/>
        </w:rPr>
        <w:t xml:space="preserve">Финансовое обеспечение должно соответствовать специфике кадровых и материально-технических условий, определенных для варианта </w:t>
      </w:r>
      <w:r w:rsidR="008E0284">
        <w:rPr>
          <w:rFonts w:ascii="Times New Roman" w:hAnsi="Times New Roman" w:cs="Times New Roman"/>
          <w:sz w:val="28"/>
          <w:szCs w:val="28"/>
        </w:rPr>
        <w:t xml:space="preserve">7.2. </w:t>
      </w:r>
      <w:r w:rsidRPr="00F63254">
        <w:rPr>
          <w:rFonts w:ascii="Times New Roman" w:hAnsi="Times New Roman" w:cs="Times New Roman"/>
          <w:sz w:val="28"/>
          <w:szCs w:val="28"/>
        </w:rPr>
        <w:t>АООП НОО обучающихся с ЗПР.</w:t>
      </w:r>
    </w:p>
    <w:p w:rsidR="00D333F6" w:rsidRPr="00F63254" w:rsidRDefault="00D333F6" w:rsidP="00D333F6">
      <w:pPr>
        <w:pStyle w:val="Standard"/>
        <w:shd w:val="clear" w:color="auto" w:fill="FFFFFF"/>
        <w:spacing w:line="360" w:lineRule="auto"/>
        <w:ind w:firstLine="708"/>
        <w:jc w:val="both"/>
        <w:rPr>
          <w:rFonts w:ascii="Times New Roman" w:hAnsi="Times New Roman" w:cs="Times New Roman"/>
          <w:sz w:val="28"/>
          <w:szCs w:val="28"/>
        </w:rPr>
      </w:pPr>
      <w:r w:rsidRPr="00F63254">
        <w:rPr>
          <w:rFonts w:ascii="Times New Roman" w:hAnsi="Times New Roman" w:cs="Times New Roman"/>
          <w:sz w:val="28"/>
          <w:szCs w:val="28"/>
        </w:rPr>
        <w:lastRenderedPageBreak/>
        <w:t>Финансовые условия реализации АООП НОО обучающихся с ЗПР должны:</w:t>
      </w:r>
    </w:p>
    <w:p w:rsidR="00D333F6" w:rsidRDefault="00D333F6" w:rsidP="000C5522">
      <w:pPr>
        <w:pStyle w:val="af2"/>
        <w:numPr>
          <w:ilvl w:val="0"/>
          <w:numId w:val="19"/>
        </w:numPr>
        <w:shd w:val="clear" w:color="auto" w:fill="FFFFFF"/>
        <w:suppressAutoHyphens/>
        <w:ind w:firstLine="708"/>
        <w:contextualSpacing w:val="0"/>
        <w:jc w:val="both"/>
        <w:textAlignment w:val="baseline"/>
        <w:rPr>
          <w:caps w:val="0"/>
          <w:sz w:val="28"/>
          <w:szCs w:val="28"/>
        </w:rPr>
      </w:pPr>
      <w:r w:rsidRPr="00890C23">
        <w:rPr>
          <w:caps w:val="0"/>
          <w:sz w:val="28"/>
          <w:szCs w:val="28"/>
        </w:rPr>
        <w:t xml:space="preserve">обеспечивать государственные гарантии прав обучающихся с </w:t>
      </w:r>
      <w:r>
        <w:rPr>
          <w:caps w:val="0"/>
          <w:sz w:val="28"/>
          <w:szCs w:val="28"/>
        </w:rPr>
        <w:t>ЗПР</w:t>
      </w:r>
      <w:r w:rsidRPr="00890C23">
        <w:rPr>
          <w:caps w:val="0"/>
          <w:sz w:val="28"/>
          <w:szCs w:val="28"/>
        </w:rPr>
        <w:t xml:space="preserve"> на получение бесплатного общедоступного образования, включая внеурочную деятельность</w:t>
      </w:r>
      <w:r w:rsidRPr="00890C23">
        <w:rPr>
          <w:sz w:val="28"/>
          <w:szCs w:val="28"/>
        </w:rPr>
        <w:t>;</w:t>
      </w:r>
    </w:p>
    <w:p w:rsidR="00D333F6" w:rsidRPr="00F63254" w:rsidRDefault="00D333F6" w:rsidP="000C5522">
      <w:pPr>
        <w:pStyle w:val="af2"/>
        <w:numPr>
          <w:ilvl w:val="0"/>
          <w:numId w:val="19"/>
        </w:numPr>
        <w:shd w:val="clear" w:color="auto" w:fill="FFFFFF"/>
        <w:suppressAutoHyphens/>
        <w:ind w:firstLine="708"/>
        <w:contextualSpacing w:val="0"/>
        <w:jc w:val="both"/>
        <w:textAlignment w:val="baseline"/>
        <w:rPr>
          <w:caps w:val="0"/>
          <w:sz w:val="28"/>
          <w:szCs w:val="28"/>
        </w:rPr>
      </w:pPr>
      <w:r w:rsidRPr="00F63254">
        <w:rPr>
          <w:caps w:val="0"/>
          <w:sz w:val="28"/>
          <w:szCs w:val="28"/>
        </w:rPr>
        <w:t xml:space="preserve">обеспечивать возможность исполнения требований </w:t>
      </w:r>
      <w:r>
        <w:rPr>
          <w:sz w:val="28"/>
          <w:szCs w:val="28"/>
        </w:rPr>
        <w:t xml:space="preserve">ФГОС НОО </w:t>
      </w:r>
      <w:r>
        <w:rPr>
          <w:caps w:val="0"/>
          <w:sz w:val="28"/>
          <w:szCs w:val="28"/>
        </w:rPr>
        <w:t>обучающихся с</w:t>
      </w:r>
      <w:r>
        <w:rPr>
          <w:sz w:val="28"/>
          <w:szCs w:val="28"/>
        </w:rPr>
        <w:t xml:space="preserve"> ОВЗ</w:t>
      </w:r>
      <w:r w:rsidRPr="00F63254">
        <w:rPr>
          <w:caps w:val="0"/>
          <w:sz w:val="28"/>
          <w:szCs w:val="28"/>
        </w:rPr>
        <w:t>;</w:t>
      </w:r>
    </w:p>
    <w:p w:rsidR="00D333F6" w:rsidRPr="00D87FC4" w:rsidRDefault="00D333F6" w:rsidP="000C5522">
      <w:pPr>
        <w:pStyle w:val="af2"/>
        <w:numPr>
          <w:ilvl w:val="0"/>
          <w:numId w:val="19"/>
        </w:numPr>
        <w:shd w:val="clear" w:color="auto" w:fill="FFFFFF"/>
        <w:suppressAutoHyphens/>
        <w:ind w:firstLine="708"/>
        <w:contextualSpacing w:val="0"/>
        <w:jc w:val="both"/>
        <w:textAlignment w:val="baseline"/>
        <w:rPr>
          <w:caps w:val="0"/>
          <w:sz w:val="28"/>
          <w:szCs w:val="28"/>
        </w:rPr>
      </w:pPr>
      <w:r w:rsidRPr="00F63254">
        <w:rPr>
          <w:caps w:val="0"/>
          <w:kern w:val="1"/>
          <w:sz w:val="28"/>
          <w:szCs w:val="28"/>
        </w:rPr>
        <w:t>обеспечивать реализацию обязательной части АООП НОО и части, формируемой участниками образовательных отношений</w:t>
      </w:r>
      <w:r w:rsidRPr="00D3206F">
        <w:rPr>
          <w:sz w:val="28"/>
          <w:szCs w:val="28"/>
        </w:rPr>
        <w:t xml:space="preserve">, </w:t>
      </w:r>
      <w:r w:rsidRPr="00D3206F">
        <w:rPr>
          <w:caps w:val="0"/>
          <w:sz w:val="28"/>
          <w:szCs w:val="28"/>
        </w:rPr>
        <w:t>учитывая вариативность особых образовательных потребностей и индивидуальных особенностей развития обучающихся</w:t>
      </w:r>
      <w:r w:rsidRPr="00F63254">
        <w:rPr>
          <w:bCs/>
          <w:caps w:val="0"/>
          <w:sz w:val="28"/>
          <w:szCs w:val="28"/>
        </w:rPr>
        <w:t xml:space="preserve"> </w:t>
      </w:r>
      <w:r>
        <w:rPr>
          <w:bCs/>
          <w:caps w:val="0"/>
          <w:sz w:val="28"/>
          <w:szCs w:val="28"/>
        </w:rPr>
        <w:t>с ЗПР</w:t>
      </w:r>
      <w:r w:rsidRPr="00F63254">
        <w:rPr>
          <w:kern w:val="1"/>
          <w:sz w:val="28"/>
          <w:szCs w:val="28"/>
        </w:rPr>
        <w:t>;</w:t>
      </w:r>
      <w:r w:rsidRPr="0027525A">
        <w:rPr>
          <w:sz w:val="28"/>
          <w:szCs w:val="28"/>
        </w:rPr>
        <w:t xml:space="preserve"> </w:t>
      </w:r>
    </w:p>
    <w:p w:rsidR="00D333F6" w:rsidRPr="00D87FC4" w:rsidRDefault="00D333F6" w:rsidP="000C5522">
      <w:pPr>
        <w:pStyle w:val="af2"/>
        <w:numPr>
          <w:ilvl w:val="0"/>
          <w:numId w:val="19"/>
        </w:numPr>
        <w:shd w:val="clear" w:color="auto" w:fill="FFFFFF"/>
        <w:suppressAutoHyphens/>
        <w:ind w:firstLine="708"/>
        <w:contextualSpacing w:val="0"/>
        <w:jc w:val="both"/>
        <w:textAlignment w:val="baseline"/>
        <w:rPr>
          <w:bCs/>
          <w:iCs/>
          <w:sz w:val="28"/>
          <w:szCs w:val="28"/>
        </w:rPr>
      </w:pPr>
      <w:r w:rsidRPr="00F63254">
        <w:rPr>
          <w:caps w:val="0"/>
          <w:sz w:val="28"/>
          <w:szCs w:val="28"/>
        </w:rPr>
        <w:t xml:space="preserve">отражать </w:t>
      </w:r>
      <w:r w:rsidRPr="00F63254">
        <w:rPr>
          <w:iCs/>
          <w:caps w:val="0"/>
          <w:sz w:val="28"/>
          <w:szCs w:val="28"/>
        </w:rPr>
        <w:t>структуру и объем расходов, необходимых для реализации АООП НОО и достижения планируемых результатов, а также механизм их формирования.</w:t>
      </w:r>
    </w:p>
    <w:p w:rsidR="00413BEA" w:rsidRPr="00384219" w:rsidRDefault="00413BEA" w:rsidP="00413BEA">
      <w:pPr>
        <w:pStyle w:val="ad"/>
        <w:spacing w:after="0" w:line="360" w:lineRule="auto"/>
        <w:ind w:firstLine="708"/>
        <w:jc w:val="both"/>
        <w:rPr>
          <w:rFonts w:ascii="Times New Roman" w:hAnsi="Times New Roman"/>
          <w:sz w:val="28"/>
          <w:szCs w:val="28"/>
        </w:rPr>
      </w:pPr>
      <w:r w:rsidRPr="0027525A">
        <w:rPr>
          <w:rStyle w:val="aff0"/>
          <w:rFonts w:ascii="Times New Roman" w:hAnsi="Times New Roman"/>
          <w:b w:val="0"/>
          <w:sz w:val="28"/>
          <w:szCs w:val="28"/>
        </w:rPr>
        <w:t>Финансовое обеспечение</w:t>
      </w:r>
      <w:r w:rsidRPr="00384219">
        <w:rPr>
          <w:rFonts w:ascii="Times New Roman" w:hAnsi="Times New Roman"/>
          <w:sz w:val="28"/>
          <w:szCs w:val="28"/>
        </w:rPr>
        <w:t xml:space="preserve"> реализации </w:t>
      </w:r>
      <w:r>
        <w:rPr>
          <w:rFonts w:ascii="Times New Roman" w:hAnsi="Times New Roman"/>
          <w:sz w:val="28"/>
          <w:szCs w:val="28"/>
        </w:rPr>
        <w:t>АООП НОО</w:t>
      </w:r>
      <w:r w:rsidRPr="00384219">
        <w:rPr>
          <w:rFonts w:ascii="Times New Roman" w:hAnsi="Times New Roman"/>
          <w:sz w:val="28"/>
          <w:szCs w:val="28"/>
        </w:rPr>
        <w:t xml:space="preserve">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по оказанию государственных (муниципальных) образовательных услуг в соответствии с требованиями </w:t>
      </w:r>
      <w:r>
        <w:rPr>
          <w:rFonts w:ascii="Times New Roman" w:hAnsi="Times New Roman"/>
          <w:sz w:val="28"/>
          <w:szCs w:val="28"/>
        </w:rPr>
        <w:t>ФГОС НОО обучающихся с ОВЗ</w:t>
      </w:r>
      <w:r w:rsidRPr="00384219">
        <w:rPr>
          <w:rFonts w:ascii="Times New Roman" w:hAnsi="Times New Roman"/>
          <w:sz w:val="28"/>
          <w:szCs w:val="28"/>
        </w:rPr>
        <w:t>.</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Нормативы определяются в соответствии с</w:t>
      </w:r>
      <w:r w:rsidR="00A13CEE">
        <w:rPr>
          <w:rFonts w:ascii="Times New Roman" w:eastAsia="Times New Roman" w:hAnsi="Times New Roman" w:cs="Times New Roman"/>
          <w:kern w:val="0"/>
          <w:sz w:val="28"/>
          <w:szCs w:val="28"/>
          <w:lang w:eastAsia="ru-RU"/>
        </w:rPr>
        <w:t xml:space="preserve"> </w:t>
      </w:r>
      <w:r w:rsidR="00A13CEE">
        <w:rPr>
          <w:rFonts w:ascii="Times New Roman" w:hAnsi="Times New Roman"/>
          <w:sz w:val="28"/>
          <w:szCs w:val="28"/>
        </w:rPr>
        <w:t>ФГОС НОО обучающихся с ОВЗ</w:t>
      </w:r>
      <w:r w:rsidRPr="008E295F">
        <w:rPr>
          <w:rFonts w:ascii="Times New Roman" w:eastAsia="Times New Roman" w:hAnsi="Times New Roman" w:cs="Times New Roman"/>
          <w:kern w:val="0"/>
          <w:sz w:val="28"/>
          <w:szCs w:val="28"/>
          <w:lang w:eastAsia="ru-RU"/>
        </w:rPr>
        <w:t>:</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специальными условиями получения образования (кадровыми, материально-техническими);</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расходами на оплату труда работников, реализующих АООП</w:t>
      </w:r>
      <w:r w:rsidRPr="008E295F">
        <w:rPr>
          <w:rFonts w:ascii="Times New Roman" w:hAnsi="Times New Roman" w:cs="Times New Roman"/>
          <w:spacing w:val="2"/>
          <w:sz w:val="28"/>
          <w:szCs w:val="28"/>
        </w:rPr>
        <w:t>НОО</w:t>
      </w:r>
      <w:r w:rsidRPr="008E295F">
        <w:rPr>
          <w:rFonts w:ascii="Times New Roman" w:eastAsia="Times New Roman" w:hAnsi="Times New Roman" w:cs="Times New Roman"/>
          <w:kern w:val="0"/>
          <w:sz w:val="28"/>
          <w:szCs w:val="28"/>
          <w:lang w:eastAsia="ru-RU"/>
        </w:rPr>
        <w:t>;</w:t>
      </w:r>
    </w:p>
    <w:p w:rsidR="00413BEA"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расходами на средства обучения и воспитания, коррекцию/компенсацию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lastRenderedPageBreak/>
        <w:t>расходами, связанными с дополнительным профессиональным образованием руководящих и педагогических работников по профилю их деятельности;</w:t>
      </w:r>
    </w:p>
    <w:p w:rsidR="00413BEA" w:rsidRPr="008E295F" w:rsidRDefault="00413BEA" w:rsidP="00413BEA">
      <w:pPr>
        <w:suppressAutoHyphens w:val="0"/>
        <w:autoSpaceDE w:val="0"/>
        <w:autoSpaceDN w:val="0"/>
        <w:adjustRightInd w:val="0"/>
        <w:spacing w:after="0" w:line="360" w:lineRule="auto"/>
        <w:ind w:firstLine="709"/>
        <w:jc w:val="both"/>
        <w:rPr>
          <w:rFonts w:ascii="Times New Roman" w:eastAsia="Times New Roman" w:hAnsi="Times New Roman" w:cs="Times New Roman"/>
          <w:kern w:val="0"/>
          <w:sz w:val="28"/>
          <w:szCs w:val="28"/>
          <w:lang w:eastAsia="ru-RU"/>
        </w:rPr>
      </w:pPr>
      <w:r w:rsidRPr="008E295F">
        <w:rPr>
          <w:rFonts w:ascii="Times New Roman" w:eastAsia="Times New Roman" w:hAnsi="Times New Roman" w:cs="Times New Roman"/>
          <w:kern w:val="0"/>
          <w:sz w:val="28"/>
          <w:szCs w:val="28"/>
          <w:lang w:eastAsia="ru-RU"/>
        </w:rPr>
        <w:t>иными расходами, связанными с реализацией и обеспечением реализации АООП</w:t>
      </w:r>
      <w:r w:rsidRPr="008E295F">
        <w:rPr>
          <w:rFonts w:ascii="Times New Roman" w:hAnsi="Times New Roman" w:cs="Times New Roman"/>
          <w:spacing w:val="2"/>
          <w:sz w:val="28"/>
          <w:szCs w:val="28"/>
        </w:rPr>
        <w:t>НОО, в том числе с круглосуточным пребыванием обучающихся с ОВЗ в Организации</w:t>
      </w:r>
      <w:r w:rsidRPr="008E295F">
        <w:rPr>
          <w:rFonts w:ascii="Times New Roman" w:eastAsia="Times New Roman" w:hAnsi="Times New Roman" w:cs="Times New Roman"/>
          <w:kern w:val="0"/>
          <w:sz w:val="28"/>
          <w:szCs w:val="28"/>
          <w:lang w:eastAsia="ru-RU"/>
        </w:rPr>
        <w:t>.</w:t>
      </w:r>
    </w:p>
    <w:p w:rsidR="00413BEA" w:rsidRPr="00F63254" w:rsidRDefault="00413BEA" w:rsidP="00413BEA">
      <w:pPr>
        <w:spacing w:after="0" w:line="360" w:lineRule="auto"/>
        <w:ind w:firstLine="708"/>
        <w:jc w:val="both"/>
        <w:rPr>
          <w:rFonts w:ascii="Times New Roman" w:hAnsi="Times New Roman" w:cs="Times New Roman"/>
          <w:sz w:val="28"/>
          <w:szCs w:val="28"/>
        </w:rPr>
      </w:pPr>
      <w:r w:rsidRPr="00F63254">
        <w:rPr>
          <w:rFonts w:ascii="Times New Roman" w:hAnsi="Times New Roman" w:cs="Times New Roman"/>
          <w:color w:val="000000"/>
          <w:sz w:val="28"/>
          <w:szCs w:val="28"/>
        </w:rPr>
        <w:t>Финансирование коррекционно-развивающей области должно осуществляться в объеме, предусмотренным законодательством.</w:t>
      </w:r>
    </w:p>
    <w:p w:rsidR="00413BEA" w:rsidRPr="00F63254" w:rsidRDefault="00413BEA" w:rsidP="00413BEA">
      <w:pPr>
        <w:pStyle w:val="14TexstOSNOVA1012"/>
        <w:spacing w:line="360" w:lineRule="auto"/>
        <w:ind w:firstLine="708"/>
        <w:rPr>
          <w:rFonts w:ascii="Times New Roman" w:hAnsi="Times New Roman" w:cs="Times New Roman"/>
          <w:caps/>
          <w:color w:val="00000A"/>
          <w:sz w:val="28"/>
          <w:szCs w:val="28"/>
        </w:rPr>
      </w:pPr>
      <w:r w:rsidRPr="00F63254">
        <w:rPr>
          <w:rFonts w:ascii="Times New Roman" w:hAnsi="Times New Roman" w:cs="Times New Roman"/>
          <w:color w:val="00000A"/>
          <w:sz w:val="28"/>
          <w:szCs w:val="28"/>
        </w:rPr>
        <w:t>Структура расходов на образование включает</w:t>
      </w:r>
      <w:r w:rsidRPr="00F63254">
        <w:rPr>
          <w:rFonts w:ascii="Times New Roman" w:hAnsi="Times New Roman" w:cs="Times New Roman"/>
          <w:caps/>
          <w:color w:val="00000A"/>
          <w:sz w:val="28"/>
          <w:szCs w:val="28"/>
        </w:rPr>
        <w:t>:</w:t>
      </w:r>
    </w:p>
    <w:p w:rsidR="00413BEA" w:rsidRPr="00F63254" w:rsidRDefault="00413BEA" w:rsidP="000C5522">
      <w:pPr>
        <w:pStyle w:val="14TexstOSNOVA1012"/>
        <w:numPr>
          <w:ilvl w:val="0"/>
          <w:numId w:val="20"/>
        </w:numPr>
        <w:suppressAutoHyphens/>
        <w:autoSpaceDE/>
        <w:autoSpaceDN/>
        <w:adjustRightInd/>
        <w:spacing w:line="360" w:lineRule="auto"/>
        <w:ind w:firstLine="621"/>
        <w:textAlignment w:val="baseline"/>
        <w:rPr>
          <w:rFonts w:ascii="Times New Roman" w:hAnsi="Times New Roman" w:cs="Times New Roman"/>
          <w:caps/>
          <w:color w:val="00000A"/>
          <w:sz w:val="28"/>
          <w:szCs w:val="28"/>
        </w:rPr>
      </w:pPr>
      <w:r w:rsidRPr="00F63254">
        <w:rPr>
          <w:rFonts w:ascii="Times New Roman" w:hAnsi="Times New Roman" w:cs="Times New Roman"/>
          <w:color w:val="00000A"/>
          <w:sz w:val="28"/>
          <w:szCs w:val="28"/>
        </w:rPr>
        <w:t>образование обучающегося с ЗПР на основе АООП НОО;</w:t>
      </w:r>
    </w:p>
    <w:p w:rsidR="00413BEA" w:rsidRPr="00F63254" w:rsidRDefault="00413BEA" w:rsidP="000C5522">
      <w:pPr>
        <w:pStyle w:val="14TexstOSNOVA1012"/>
        <w:numPr>
          <w:ilvl w:val="0"/>
          <w:numId w:val="20"/>
        </w:numPr>
        <w:suppressAutoHyphens/>
        <w:autoSpaceDE/>
        <w:autoSpaceDN/>
        <w:adjustRightInd/>
        <w:spacing w:line="360" w:lineRule="auto"/>
        <w:ind w:left="0" w:firstLine="708"/>
        <w:textAlignment w:val="baseline"/>
        <w:rPr>
          <w:rFonts w:ascii="Times New Roman" w:hAnsi="Times New Roman" w:cs="Times New Roman"/>
          <w:caps/>
          <w:color w:val="00000A"/>
          <w:sz w:val="28"/>
          <w:szCs w:val="28"/>
        </w:rPr>
      </w:pPr>
      <w:r w:rsidRPr="00F63254">
        <w:rPr>
          <w:rFonts w:ascii="Times New Roman" w:hAnsi="Times New Roman" w:cs="Times New Roman"/>
          <w:color w:val="00000A"/>
          <w:sz w:val="28"/>
          <w:szCs w:val="28"/>
        </w:rPr>
        <w:t>сопровождение ребенка в период его нахождения в образовательной организации</w:t>
      </w:r>
      <w:r w:rsidRPr="00F63254">
        <w:rPr>
          <w:rFonts w:ascii="Times New Roman" w:hAnsi="Times New Roman" w:cs="Times New Roman"/>
          <w:caps/>
          <w:color w:val="00000A"/>
          <w:sz w:val="28"/>
          <w:szCs w:val="28"/>
        </w:rPr>
        <w:t>;</w:t>
      </w:r>
    </w:p>
    <w:p w:rsidR="00413BEA" w:rsidRPr="00F63254" w:rsidRDefault="00413BEA" w:rsidP="000C5522">
      <w:pPr>
        <w:pStyle w:val="14TexstOSNOVA1012"/>
        <w:numPr>
          <w:ilvl w:val="0"/>
          <w:numId w:val="20"/>
        </w:numPr>
        <w:suppressAutoHyphens/>
        <w:autoSpaceDE/>
        <w:autoSpaceDN/>
        <w:adjustRightInd/>
        <w:spacing w:line="360" w:lineRule="auto"/>
        <w:ind w:left="0" w:firstLine="708"/>
        <w:textAlignment w:val="baseline"/>
        <w:rPr>
          <w:rFonts w:ascii="Times New Roman" w:hAnsi="Times New Roman" w:cs="Times New Roman"/>
          <w:caps/>
          <w:color w:val="00000A"/>
          <w:sz w:val="28"/>
          <w:szCs w:val="28"/>
        </w:rPr>
      </w:pPr>
      <w:r w:rsidRPr="00F63254">
        <w:rPr>
          <w:rFonts w:ascii="Times New Roman" w:hAnsi="Times New Roman" w:cs="Times New Roman"/>
          <w:color w:val="00000A"/>
          <w:sz w:val="28"/>
          <w:szCs w:val="28"/>
        </w:rPr>
        <w:t>консультирование родителей и членов семей по вопросам образования ребенка</w:t>
      </w:r>
      <w:r w:rsidRPr="00F63254">
        <w:rPr>
          <w:rFonts w:ascii="Times New Roman" w:hAnsi="Times New Roman" w:cs="Times New Roman"/>
          <w:caps/>
          <w:color w:val="00000A"/>
          <w:sz w:val="28"/>
          <w:szCs w:val="28"/>
        </w:rPr>
        <w:t>;</w:t>
      </w:r>
    </w:p>
    <w:p w:rsidR="00413BEA" w:rsidRPr="00F63254" w:rsidRDefault="00413BEA" w:rsidP="000C5522">
      <w:pPr>
        <w:pStyle w:val="14TexstOSNOVA1012"/>
        <w:numPr>
          <w:ilvl w:val="0"/>
          <w:numId w:val="20"/>
        </w:numPr>
        <w:suppressAutoHyphens/>
        <w:autoSpaceDE/>
        <w:autoSpaceDN/>
        <w:adjustRightInd/>
        <w:spacing w:line="360" w:lineRule="auto"/>
        <w:ind w:left="0" w:firstLine="708"/>
        <w:textAlignment w:val="baseline"/>
        <w:rPr>
          <w:rFonts w:ascii="Times New Roman" w:hAnsi="Times New Roman" w:cs="Times New Roman"/>
          <w:sz w:val="28"/>
          <w:szCs w:val="28"/>
        </w:rPr>
      </w:pPr>
      <w:r w:rsidRPr="00F63254">
        <w:rPr>
          <w:rFonts w:ascii="Times New Roman" w:hAnsi="Times New Roman" w:cs="Times New Roman"/>
          <w:color w:val="00000A"/>
          <w:sz w:val="28"/>
          <w:szCs w:val="28"/>
        </w:rPr>
        <w:t>обеспечение необходимым учебным, информационно-техническим оборудованием и учебно-дидактическим материалом</w:t>
      </w:r>
      <w:r w:rsidRPr="00F63254">
        <w:rPr>
          <w:rFonts w:ascii="Times New Roman" w:hAnsi="Times New Roman" w:cs="Times New Roman"/>
          <w:caps/>
          <w:color w:val="00000A"/>
          <w:sz w:val="28"/>
          <w:szCs w:val="28"/>
        </w:rPr>
        <w:t>.</w:t>
      </w:r>
    </w:p>
    <w:p w:rsidR="00FE045C" w:rsidRPr="00FE045C" w:rsidRDefault="00FE045C" w:rsidP="00FE045C">
      <w:pPr>
        <w:shd w:val="clear" w:color="auto" w:fill="FFFFFF"/>
        <w:spacing w:after="0" w:line="360" w:lineRule="auto"/>
        <w:jc w:val="center"/>
        <w:rPr>
          <w:rFonts w:ascii="Times New Roman" w:hAnsi="Times New Roman"/>
          <w:b/>
          <w:bCs/>
          <w:i/>
          <w:spacing w:val="-3"/>
          <w:sz w:val="28"/>
          <w:szCs w:val="28"/>
        </w:rPr>
      </w:pPr>
      <w:r w:rsidRPr="00FE045C">
        <w:rPr>
          <w:rFonts w:ascii="Times New Roman" w:hAnsi="Times New Roman"/>
          <w:b/>
          <w:bCs/>
          <w:i/>
          <w:spacing w:val="-3"/>
          <w:sz w:val="28"/>
          <w:szCs w:val="28"/>
        </w:rPr>
        <w:t>Определение нормативных затрат на оказание государственной услуги</w:t>
      </w:r>
    </w:p>
    <w:p w:rsidR="00FE045C" w:rsidRPr="008E3C9D" w:rsidRDefault="00FE045C" w:rsidP="00FE045C">
      <w:pPr>
        <w:shd w:val="clear" w:color="auto" w:fill="FFFFFF"/>
        <w:tabs>
          <w:tab w:val="left" w:pos="1087"/>
        </w:tabs>
        <w:spacing w:after="0" w:line="360" w:lineRule="auto"/>
        <w:ind w:right="22" w:firstLine="677"/>
        <w:jc w:val="both"/>
        <w:rPr>
          <w:rFonts w:ascii="Times New Roman" w:hAnsi="Times New Roman"/>
          <w:spacing w:val="-2"/>
          <w:sz w:val="28"/>
          <w:szCs w:val="28"/>
        </w:rPr>
      </w:pPr>
      <w:r>
        <w:rPr>
          <w:rFonts w:ascii="Times New Roman" w:hAnsi="Times New Roman"/>
          <w:spacing w:val="-2"/>
          <w:sz w:val="28"/>
          <w:szCs w:val="28"/>
        </w:rPr>
        <w:t xml:space="preserve">Финансирование государственной услуги рассчитывается с учетом </w:t>
      </w:r>
      <w:r w:rsidRPr="008E3C9D">
        <w:rPr>
          <w:rFonts w:ascii="Times New Roman" w:hAnsi="Times New Roman"/>
          <w:spacing w:val="-2"/>
          <w:sz w:val="28"/>
          <w:szCs w:val="28"/>
        </w:rPr>
        <w:t>рекомендаций ПМПК</w:t>
      </w:r>
      <w:smartTag w:uri="urn:schemas-microsoft-com:office:smarttags" w:element="PersonName">
        <w:r w:rsidRPr="008E3C9D">
          <w:rPr>
            <w:rFonts w:ascii="Times New Roman" w:hAnsi="Times New Roman"/>
            <w:spacing w:val="-2"/>
            <w:sz w:val="28"/>
            <w:szCs w:val="28"/>
          </w:rPr>
          <w:t>,</w:t>
        </w:r>
      </w:smartTag>
      <w:r w:rsidRPr="008E3C9D">
        <w:rPr>
          <w:rFonts w:ascii="Times New Roman" w:hAnsi="Times New Roman"/>
          <w:spacing w:val="-2"/>
          <w:sz w:val="28"/>
          <w:szCs w:val="28"/>
        </w:rPr>
        <w:t xml:space="preserve"> </w:t>
      </w:r>
      <w:bookmarkStart w:id="31" w:name="_GoBack"/>
      <w:bookmarkEnd w:id="31"/>
      <w:r w:rsidRPr="008E3C9D">
        <w:rPr>
          <w:rFonts w:ascii="Times New Roman" w:hAnsi="Times New Roman"/>
          <w:spacing w:val="-2"/>
          <w:sz w:val="28"/>
          <w:szCs w:val="28"/>
        </w:rPr>
        <w:t>ИПР инвалида, школьного психолого-педагогического консилиума в соответствии с кадровыми и материально-техническими</w:t>
      </w:r>
      <w:r w:rsidRPr="00202FB0">
        <w:rPr>
          <w:rFonts w:ascii="Times New Roman" w:hAnsi="Times New Roman"/>
          <w:spacing w:val="-2"/>
          <w:sz w:val="28"/>
          <w:szCs w:val="28"/>
        </w:rPr>
        <w:t xml:space="preserve"> </w:t>
      </w:r>
      <w:r>
        <w:rPr>
          <w:rFonts w:ascii="Times New Roman" w:hAnsi="Times New Roman"/>
          <w:spacing w:val="-2"/>
          <w:sz w:val="28"/>
          <w:szCs w:val="28"/>
        </w:rPr>
        <w:t xml:space="preserve">условиями реализации АООП НОО </w:t>
      </w:r>
      <w:r w:rsidRPr="003D2675">
        <w:rPr>
          <w:rFonts w:ascii="Times New Roman" w:hAnsi="Times New Roman"/>
          <w:color w:val="auto"/>
          <w:spacing w:val="-2"/>
          <w:sz w:val="28"/>
          <w:szCs w:val="28"/>
        </w:rPr>
        <w:t xml:space="preserve">обучающихся с </w:t>
      </w:r>
      <w:r w:rsidR="003D2675" w:rsidRPr="003D2675">
        <w:rPr>
          <w:rFonts w:ascii="Times New Roman" w:hAnsi="Times New Roman"/>
          <w:color w:val="auto"/>
          <w:spacing w:val="-2"/>
          <w:sz w:val="28"/>
          <w:szCs w:val="28"/>
        </w:rPr>
        <w:t>ЗПР</w:t>
      </w:r>
      <w:r w:rsidRPr="003D2675">
        <w:rPr>
          <w:rFonts w:ascii="Times New Roman" w:hAnsi="Times New Roman"/>
          <w:color w:val="auto"/>
          <w:spacing w:val="-2"/>
          <w:sz w:val="28"/>
          <w:szCs w:val="28"/>
        </w:rPr>
        <w:t>, требованиями</w:t>
      </w:r>
      <w:r w:rsidRPr="008E3C9D">
        <w:rPr>
          <w:rFonts w:ascii="Times New Roman" w:hAnsi="Times New Roman"/>
          <w:spacing w:val="-2"/>
          <w:sz w:val="28"/>
          <w:szCs w:val="28"/>
        </w:rPr>
        <w:t xml:space="preserve"> к наполняемости классов в соответствии с СанПиН. Учитывается то, что внеурочная деятельность включает обязательные индивидуальные и фронтальные </w:t>
      </w:r>
      <w:r w:rsidR="003D2675">
        <w:rPr>
          <w:rFonts w:ascii="Times New Roman" w:hAnsi="Times New Roman"/>
          <w:spacing w:val="-2"/>
          <w:sz w:val="28"/>
          <w:szCs w:val="28"/>
        </w:rPr>
        <w:t xml:space="preserve">коррекционные </w:t>
      </w:r>
      <w:r w:rsidRPr="008E3C9D">
        <w:rPr>
          <w:rFonts w:ascii="Times New Roman" w:hAnsi="Times New Roman"/>
          <w:spacing w:val="-2"/>
          <w:sz w:val="28"/>
          <w:szCs w:val="28"/>
        </w:rPr>
        <w:t>занятия «Коррекционно-развивающей области» (в учебном плане количество часов на индивидуальные занятия указывается на одного обучающегося, на фронтальные занятия – на класс).</w:t>
      </w:r>
    </w:p>
    <w:p w:rsidR="00FE045C" w:rsidRPr="004167FD" w:rsidRDefault="00FE045C" w:rsidP="00FE045C">
      <w:pPr>
        <w:shd w:val="clear" w:color="auto" w:fill="FFFFFF"/>
        <w:tabs>
          <w:tab w:val="left" w:pos="1087"/>
        </w:tabs>
        <w:spacing w:after="0" w:line="360" w:lineRule="auto"/>
        <w:ind w:right="22" w:firstLine="677"/>
        <w:jc w:val="both"/>
        <w:rPr>
          <w:rFonts w:ascii="Times New Roman" w:hAnsi="Times New Roman"/>
          <w:sz w:val="28"/>
          <w:szCs w:val="28"/>
        </w:rPr>
      </w:pPr>
      <w:r w:rsidRPr="004167FD">
        <w:rPr>
          <w:rFonts w:ascii="Times New Roman" w:hAnsi="Times New Roman"/>
          <w:spacing w:val="-2"/>
          <w:sz w:val="28"/>
          <w:szCs w:val="28"/>
        </w:rPr>
        <w:t xml:space="preserve">Нормативные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 определяются по формуле:</w:t>
      </w:r>
    </w:p>
    <w:p w:rsidR="00FE045C" w:rsidRPr="004167FD" w:rsidRDefault="00FE045C" w:rsidP="00FE045C">
      <w:pPr>
        <w:shd w:val="clear" w:color="auto" w:fill="FFFFFF"/>
        <w:spacing w:after="0" w:line="360" w:lineRule="auto"/>
        <w:ind w:left="1416" w:firstLine="708"/>
        <w:jc w:val="both"/>
        <w:rPr>
          <w:rFonts w:ascii="Times New Roman" w:hAnsi="Times New Roman"/>
          <w:b/>
          <w:sz w:val="56"/>
          <w:szCs w:val="56"/>
        </w:rPr>
      </w:pPr>
      <w:r w:rsidRPr="004167FD">
        <w:rPr>
          <w:rFonts w:ascii="Times New Roman" w:hAnsi="Times New Roman"/>
          <w:b/>
          <w:i/>
          <w:sz w:val="40"/>
          <w:szCs w:val="40"/>
        </w:rPr>
        <w:t xml:space="preserve">      </w:t>
      </w:r>
      <w:r>
        <w:rPr>
          <w:rFonts w:ascii="Times New Roman" w:hAnsi="Times New Roman"/>
          <w:b/>
          <w:i/>
          <w:sz w:val="40"/>
          <w:szCs w:val="40"/>
        </w:rPr>
        <w:t>З</w:t>
      </w:r>
      <w:r w:rsidRPr="004167FD">
        <w:rPr>
          <w:rFonts w:ascii="Times New Roman" w:hAnsi="Times New Roman"/>
          <w:b/>
          <w:i/>
          <w:sz w:val="40"/>
          <w:szCs w:val="40"/>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 xml:space="preserve">очр </w:t>
      </w:r>
      <w:r w:rsidRPr="004167FD">
        <w:rPr>
          <w:rFonts w:ascii="Times New Roman" w:hAnsi="Times New Roman"/>
          <w:b/>
          <w:i/>
          <w:sz w:val="56"/>
          <w:szCs w:val="56"/>
          <w:vertAlign w:val="subscript"/>
        </w:rPr>
        <w:t>*</w:t>
      </w:r>
      <w:r w:rsidRPr="004167FD">
        <w:rPr>
          <w:rFonts w:ascii="Times New Roman" w:hAnsi="Times New Roman"/>
          <w:b/>
          <w:i/>
          <w:sz w:val="56"/>
          <w:szCs w:val="56"/>
          <w:vertAlign w:val="subscript"/>
          <w:lang w:val="en-US"/>
        </w:rPr>
        <w:t>k</w:t>
      </w:r>
      <w:r w:rsidRPr="004167FD">
        <w:rPr>
          <w:rFonts w:ascii="Times New Roman" w:hAnsi="Times New Roman"/>
          <w:i/>
          <w:sz w:val="40"/>
          <w:szCs w:val="40"/>
          <w:vertAlign w:val="subscript"/>
          <w:lang w:val="en-US"/>
        </w:rPr>
        <w:t>i</w:t>
      </w:r>
      <w:r w:rsidRPr="004167FD">
        <w:rPr>
          <w:rFonts w:ascii="Times New Roman" w:hAnsi="Times New Roman"/>
          <w:i/>
          <w:sz w:val="40"/>
          <w:szCs w:val="40"/>
          <w:vertAlign w:val="subscript"/>
        </w:rPr>
        <w:t xml:space="preserve"> </w:t>
      </w:r>
      <w:r w:rsidRPr="004167FD">
        <w:rPr>
          <w:rFonts w:ascii="Times New Roman" w:hAnsi="Times New Roman"/>
          <w:b/>
          <w:sz w:val="56"/>
          <w:szCs w:val="56"/>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FE045C" w:rsidRPr="004167FD" w:rsidRDefault="00FE045C" w:rsidP="00FE045C">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sz w:val="28"/>
          <w:szCs w:val="28"/>
        </w:rPr>
        <w:lastRenderedPageBreak/>
        <w:t xml:space="preserve">З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гу</w:t>
      </w:r>
      <w:r w:rsidRPr="004167FD">
        <w:rPr>
          <w:rFonts w:ascii="Times New Roman" w:hAnsi="Times New Roman"/>
          <w:i/>
          <w:sz w:val="24"/>
          <w:szCs w:val="24"/>
        </w:rPr>
        <w:t xml:space="preserve"> </w:t>
      </w:r>
      <w:r w:rsidRPr="004167FD">
        <w:rPr>
          <w:rFonts w:ascii="Times New Roman" w:hAnsi="Times New Roman"/>
          <w:b/>
          <w:bCs/>
          <w:spacing w:val="-4"/>
          <w:sz w:val="28"/>
          <w:szCs w:val="28"/>
        </w:rPr>
        <w:t xml:space="preserve"> - </w:t>
      </w:r>
      <w:r w:rsidRPr="004167FD">
        <w:rPr>
          <w:rFonts w:ascii="Times New Roman" w:hAnsi="Times New Roman"/>
          <w:bCs/>
          <w:spacing w:val="-4"/>
          <w:sz w:val="28"/>
          <w:szCs w:val="28"/>
        </w:rPr>
        <w:t>н</w:t>
      </w:r>
      <w:r w:rsidRPr="004167FD">
        <w:rPr>
          <w:rFonts w:ascii="Times New Roman" w:hAnsi="Times New Roman"/>
          <w:spacing w:val="-2"/>
          <w:sz w:val="28"/>
          <w:szCs w:val="28"/>
        </w:rPr>
        <w:t xml:space="preserve">ормативные затраты на оказание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на </w:t>
      </w:r>
      <w:r w:rsidRPr="004167FD">
        <w:rPr>
          <w:rFonts w:ascii="Times New Roman" w:hAnsi="Times New Roman"/>
          <w:sz w:val="28"/>
          <w:szCs w:val="28"/>
        </w:rPr>
        <w:t>соответствующий финансовый год;</w:t>
      </w:r>
    </w:p>
    <w:p w:rsidR="00FE045C" w:rsidRPr="004167FD" w:rsidRDefault="00FE045C" w:rsidP="00FE045C">
      <w:pPr>
        <w:shd w:val="clear" w:color="auto" w:fill="FFFFFF"/>
        <w:spacing w:after="0" w:line="360" w:lineRule="auto"/>
        <w:ind w:right="22" w:firstLine="677"/>
        <w:jc w:val="both"/>
        <w:rPr>
          <w:rFonts w:ascii="Times New Roman" w:hAnsi="Times New Roman"/>
          <w:sz w:val="28"/>
          <w:szCs w:val="28"/>
        </w:rPr>
      </w:pPr>
      <w:r w:rsidRPr="00EA4C00">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perscript"/>
          <w:lang w:val="en-US"/>
        </w:rPr>
        <w:t>i</w:t>
      </w:r>
      <w:r w:rsidRPr="004167FD">
        <w:rPr>
          <w:rFonts w:ascii="Times New Roman" w:hAnsi="Times New Roman"/>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z w:val="28"/>
          <w:szCs w:val="28"/>
          <w:vertAlign w:val="superscript"/>
        </w:rPr>
        <w:t>_</w:t>
      </w:r>
      <w:r w:rsidRPr="004167FD">
        <w:rPr>
          <w:rFonts w:ascii="Times New Roman" w:hAnsi="Times New Roman"/>
          <w:sz w:val="28"/>
          <w:szCs w:val="28"/>
        </w:rPr>
        <w:t xml:space="preserve"> </w:t>
      </w: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-той государственной услуги образовательной организации на соответствующий финансовый год;</w:t>
      </w:r>
    </w:p>
    <w:p w:rsidR="00FE045C" w:rsidRPr="004167FD" w:rsidRDefault="00FE045C" w:rsidP="00FE045C">
      <w:pPr>
        <w:shd w:val="clear" w:color="auto" w:fill="FFFFFF"/>
        <w:spacing w:after="0" w:line="360" w:lineRule="auto"/>
        <w:ind w:right="22" w:firstLine="677"/>
        <w:jc w:val="both"/>
        <w:rPr>
          <w:rFonts w:ascii="Times New Roman" w:hAnsi="Times New Roman"/>
          <w:sz w:val="28"/>
          <w:szCs w:val="28"/>
        </w:rPr>
      </w:pPr>
      <w:r w:rsidRPr="004167FD">
        <w:rPr>
          <w:rFonts w:ascii="Times New Roman" w:hAnsi="Times New Roman"/>
          <w:i/>
          <w:iCs/>
          <w:sz w:val="28"/>
          <w:szCs w:val="28"/>
          <w:lang w:val="en-US"/>
        </w:rPr>
        <w:t>K</w:t>
      </w:r>
      <w:r>
        <w:rPr>
          <w:rFonts w:ascii="Times New Roman" w:hAnsi="Times New Roman"/>
          <w:i/>
          <w:iCs/>
          <w:sz w:val="28"/>
          <w:szCs w:val="28"/>
          <w:vertAlign w:val="subscript"/>
          <w:lang w:val="en-US"/>
        </w:rPr>
        <w:t>i</w:t>
      </w:r>
      <w:r w:rsidRPr="004167FD">
        <w:rPr>
          <w:rFonts w:ascii="Times New Roman" w:hAnsi="Times New Roman"/>
          <w:i/>
          <w:iCs/>
          <w:sz w:val="28"/>
          <w:szCs w:val="28"/>
        </w:rPr>
        <w:t xml:space="preserve"> </w:t>
      </w:r>
      <w:r w:rsidRPr="004167FD">
        <w:rPr>
          <w:rFonts w:ascii="Times New Roman" w:hAnsi="Times New Roman"/>
          <w:sz w:val="28"/>
          <w:szCs w:val="28"/>
        </w:rPr>
        <w:t xml:space="preserve">- объем </w:t>
      </w:r>
      <w:r w:rsidRPr="004167FD">
        <w:rPr>
          <w:rFonts w:ascii="Times New Roman" w:hAnsi="Times New Roman"/>
          <w:sz w:val="28"/>
          <w:szCs w:val="28"/>
          <w:lang w:val="en-US"/>
        </w:rPr>
        <w:t>i</w:t>
      </w:r>
      <w:r w:rsidRPr="004167FD">
        <w:rPr>
          <w:rFonts w:ascii="Times New Roman" w:hAnsi="Times New Roman"/>
          <w:sz w:val="28"/>
          <w:szCs w:val="28"/>
        </w:rPr>
        <w:t>-той государственной услуги в соответствии с государственным (муниципальным) заданием.</w:t>
      </w:r>
    </w:p>
    <w:p w:rsidR="00FE045C" w:rsidRPr="004167FD" w:rsidRDefault="00FE045C" w:rsidP="00FE045C">
      <w:pPr>
        <w:shd w:val="clear" w:color="auto" w:fill="FFFFFF"/>
        <w:tabs>
          <w:tab w:val="left" w:pos="994"/>
        </w:tabs>
        <w:spacing w:after="0" w:line="360" w:lineRule="auto"/>
        <w:ind w:right="14" w:firstLine="698"/>
        <w:jc w:val="both"/>
        <w:rPr>
          <w:rFonts w:ascii="Times New Roman" w:hAnsi="Times New Roman"/>
          <w:spacing w:val="-4"/>
          <w:sz w:val="28"/>
          <w:szCs w:val="28"/>
        </w:rPr>
      </w:pPr>
      <w:r w:rsidRPr="004167FD">
        <w:rPr>
          <w:rFonts w:ascii="Times New Roman" w:hAnsi="Times New Roman"/>
          <w:spacing w:val="-2"/>
          <w:sz w:val="28"/>
          <w:szCs w:val="28"/>
        </w:rPr>
        <w:t xml:space="preserve">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 определяются по формуле:</w:t>
      </w:r>
    </w:p>
    <w:p w:rsidR="00FE045C" w:rsidRPr="004167FD" w:rsidRDefault="00FE045C" w:rsidP="00FE045C">
      <w:pPr>
        <w:shd w:val="clear" w:color="auto" w:fill="FFFFFF"/>
        <w:tabs>
          <w:tab w:val="left" w:pos="994"/>
        </w:tabs>
        <w:spacing w:after="0" w:line="360" w:lineRule="auto"/>
        <w:ind w:right="14" w:firstLine="698"/>
        <w:jc w:val="both"/>
        <w:rPr>
          <w:rFonts w:ascii="Times New Roman" w:hAnsi="Times New Roman"/>
          <w:sz w:val="28"/>
          <w:szCs w:val="28"/>
        </w:rPr>
      </w:pPr>
      <w:r w:rsidRPr="004167FD">
        <w:rPr>
          <w:rFonts w:ascii="Times New Roman" w:hAnsi="Times New Roman"/>
          <w:b/>
          <w:bCs/>
          <w:i/>
          <w:spacing w:val="-4"/>
          <w:sz w:val="40"/>
          <w:szCs w:val="40"/>
        </w:rPr>
        <w:t xml:space="preserve">                   </w:t>
      </w:r>
      <w:r w:rsidRPr="004167FD">
        <w:rPr>
          <w:rFonts w:ascii="Times New Roman" w:hAnsi="Times New Roman"/>
          <w:b/>
          <w:bCs/>
          <w:i/>
          <w:spacing w:val="-4"/>
          <w:sz w:val="40"/>
          <w:szCs w:val="40"/>
        </w:rPr>
        <w:tab/>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perscript"/>
          <w:lang w:val="en-US"/>
        </w:rPr>
        <w:t>i</w:t>
      </w:r>
      <w:r w:rsidRPr="004167FD">
        <w:rPr>
          <w:rFonts w:ascii="Times New Roman" w:hAnsi="Times New Roman"/>
          <w:i/>
          <w:sz w:val="40"/>
          <w:szCs w:val="40"/>
          <w:vertAlign w:val="subscript"/>
        </w:rPr>
        <w:t>очр=</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bscript"/>
        </w:rPr>
        <w:t xml:space="preserve"> гу+</w:t>
      </w:r>
      <w:r w:rsidRPr="004167FD">
        <w:rPr>
          <w:rFonts w:ascii="Times New Roman" w:hAnsi="Times New Roman"/>
          <w:b/>
          <w:bCs/>
          <w:i/>
          <w:spacing w:val="-4"/>
          <w:sz w:val="40"/>
          <w:szCs w:val="40"/>
        </w:rPr>
        <w:t xml:space="preserve"> </w:t>
      </w: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i/>
          <w:sz w:val="40"/>
          <w:szCs w:val="40"/>
          <w:vertAlign w:val="subscript"/>
        </w:rPr>
        <w:t xml:space="preserve">он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p>
    <w:p w:rsidR="00FE045C" w:rsidRPr="004167FD" w:rsidRDefault="00FE045C" w:rsidP="00FE045C">
      <w:pPr>
        <w:shd w:val="clear" w:color="auto" w:fill="FFFFFF"/>
        <w:spacing w:after="0" w:line="360" w:lineRule="auto"/>
        <w:ind w:right="14" w:firstLine="670"/>
        <w:jc w:val="both"/>
        <w:rPr>
          <w:rFonts w:ascii="Times New Roman" w:hAnsi="Times New Roman"/>
          <w:b/>
          <w:bCs/>
          <w:spacing w:val="-4"/>
          <w:sz w:val="28"/>
          <w:szCs w:val="28"/>
        </w:rPr>
      </w:pPr>
      <w:r w:rsidRPr="009D0DCE">
        <w:rPr>
          <w:rFonts w:ascii="Times New Roman" w:hAnsi="Times New Roman"/>
          <w:bCs/>
          <w:spacing w:val="-4"/>
          <w:sz w:val="28"/>
          <w:szCs w:val="28"/>
        </w:rPr>
        <w:t>НЗ</w:t>
      </w:r>
      <w:r w:rsidRPr="009D0DCE">
        <w:rPr>
          <w:rFonts w:ascii="Times New Roman" w:hAnsi="Times New Roman"/>
          <w:i/>
          <w:sz w:val="28"/>
          <w:szCs w:val="28"/>
          <w:vertAlign w:val="superscript"/>
        </w:rPr>
        <w:t xml:space="preserve"> </w:t>
      </w:r>
      <w:r w:rsidRPr="009D0DCE">
        <w:rPr>
          <w:rFonts w:ascii="Times New Roman" w:hAnsi="Times New Roman"/>
          <w:i/>
          <w:sz w:val="28"/>
          <w:szCs w:val="28"/>
          <w:vertAlign w:val="superscript"/>
          <w:lang w:val="en-US"/>
        </w:rPr>
        <w:t>i</w:t>
      </w:r>
      <w:r w:rsidRPr="009D0DCE">
        <w:rPr>
          <w:rFonts w:ascii="Times New Roman" w:hAnsi="Times New Roman"/>
          <w:i/>
          <w:sz w:val="28"/>
          <w:szCs w:val="28"/>
          <w:vertAlign w:val="subscript"/>
        </w:rPr>
        <w:t>очр</w:t>
      </w:r>
      <w:r w:rsidRPr="004167FD">
        <w:rPr>
          <w:rFonts w:ascii="Times New Roman" w:hAnsi="Times New Roman"/>
          <w:i/>
          <w:sz w:val="40"/>
          <w:szCs w:val="40"/>
          <w:vertAlign w:val="subscript"/>
        </w:rPr>
        <w:t xml:space="preserve"> -</w:t>
      </w:r>
      <w:r w:rsidRPr="004167FD">
        <w:rPr>
          <w:rFonts w:ascii="Times New Roman" w:hAnsi="Times New Roman"/>
          <w:spacing w:val="-2"/>
          <w:sz w:val="28"/>
          <w:szCs w:val="28"/>
        </w:rPr>
        <w:t xml:space="preserve"> нормативные затраты на оказание единицы </w:t>
      </w:r>
      <w:r w:rsidRPr="004167FD">
        <w:rPr>
          <w:rFonts w:ascii="Times New Roman" w:hAnsi="Times New Roman"/>
          <w:spacing w:val="-2"/>
          <w:sz w:val="28"/>
          <w:szCs w:val="28"/>
          <w:lang w:val="en-US"/>
        </w:rPr>
        <w:t>i</w:t>
      </w:r>
      <w:r w:rsidRPr="004167FD">
        <w:rPr>
          <w:rFonts w:ascii="Times New Roman" w:hAnsi="Times New Roman"/>
          <w:spacing w:val="-2"/>
          <w:sz w:val="28"/>
          <w:szCs w:val="28"/>
        </w:rPr>
        <w:t xml:space="preserve">-той государственной услуги образовательной </w:t>
      </w:r>
      <w:r w:rsidRPr="004167FD">
        <w:rPr>
          <w:rFonts w:ascii="Times New Roman" w:hAnsi="Times New Roman"/>
          <w:spacing w:val="-4"/>
          <w:sz w:val="28"/>
          <w:szCs w:val="28"/>
        </w:rPr>
        <w:t>организации на соответствующий финансовый год;</w:t>
      </w:r>
    </w:p>
    <w:p w:rsidR="00FE045C" w:rsidRPr="004167FD" w:rsidRDefault="00FE045C" w:rsidP="00FE045C">
      <w:pPr>
        <w:shd w:val="clear" w:color="auto" w:fill="FFFFFF"/>
        <w:spacing w:after="0" w:line="360" w:lineRule="auto"/>
        <w:ind w:right="14" w:firstLine="670"/>
        <w:jc w:val="both"/>
        <w:rPr>
          <w:rFonts w:ascii="Times New Roman" w:hAnsi="Times New Roman"/>
          <w:sz w:val="28"/>
          <w:szCs w:val="28"/>
        </w:rPr>
      </w:pPr>
      <w:r w:rsidRPr="009D0DCE">
        <w:rPr>
          <w:rFonts w:ascii="Times New Roman" w:hAnsi="Times New Roman"/>
          <w:bCs/>
          <w:spacing w:val="-4"/>
          <w:sz w:val="28"/>
          <w:szCs w:val="28"/>
        </w:rPr>
        <w:t>НЗ</w:t>
      </w:r>
      <w:r w:rsidRPr="004167FD">
        <w:rPr>
          <w:rFonts w:ascii="Times New Roman" w:hAnsi="Times New Roman"/>
          <w:sz w:val="28"/>
          <w:szCs w:val="28"/>
          <w:vertAlign w:val="superscript"/>
        </w:rPr>
        <w:t xml:space="preserve"> </w:t>
      </w:r>
      <w:r w:rsidRPr="004167FD">
        <w:rPr>
          <w:rFonts w:ascii="Times New Roman" w:hAnsi="Times New Roman"/>
          <w:sz w:val="28"/>
          <w:szCs w:val="28"/>
          <w:vertAlign w:val="subscript"/>
        </w:rPr>
        <w:t>гу</w:t>
      </w:r>
      <w:r w:rsidRPr="004167FD">
        <w:rPr>
          <w:rFonts w:ascii="Times New Roman" w:hAnsi="Times New Roman"/>
          <w:spacing w:val="-3"/>
          <w:sz w:val="28"/>
          <w:szCs w:val="28"/>
        </w:rPr>
        <w:t xml:space="preserve"> - нормативные затраты</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непосредственно связанные с оказанием </w:t>
      </w:r>
      <w:r w:rsidRPr="004167FD">
        <w:rPr>
          <w:rFonts w:ascii="Times New Roman" w:hAnsi="Times New Roman"/>
          <w:sz w:val="28"/>
          <w:szCs w:val="28"/>
        </w:rPr>
        <w:t>государственной услуги;</w:t>
      </w:r>
    </w:p>
    <w:p w:rsidR="00FE045C" w:rsidRPr="004167FD" w:rsidRDefault="00FE045C" w:rsidP="00FE045C">
      <w:pPr>
        <w:shd w:val="clear" w:color="auto" w:fill="FFFFFF"/>
        <w:spacing w:after="0" w:line="360" w:lineRule="auto"/>
        <w:ind w:right="7" w:firstLine="670"/>
        <w:jc w:val="both"/>
        <w:rPr>
          <w:rFonts w:ascii="Times New Roman" w:hAnsi="Times New Roman"/>
          <w:sz w:val="28"/>
          <w:szCs w:val="28"/>
        </w:rPr>
      </w:pPr>
      <w:r w:rsidRPr="006A05C6">
        <w:rPr>
          <w:rFonts w:ascii="Times New Roman" w:hAnsi="Times New Roman"/>
          <w:sz w:val="28"/>
          <w:szCs w:val="28"/>
        </w:rPr>
        <w:t>НЗ</w:t>
      </w:r>
      <w:r>
        <w:rPr>
          <w:rFonts w:ascii="Times New Roman" w:hAnsi="Times New Roman"/>
          <w:sz w:val="28"/>
          <w:szCs w:val="28"/>
        </w:rPr>
        <w:t xml:space="preserve"> </w:t>
      </w:r>
      <w:r w:rsidRPr="004167FD">
        <w:rPr>
          <w:rFonts w:ascii="Times New Roman" w:hAnsi="Times New Roman"/>
          <w:sz w:val="28"/>
          <w:szCs w:val="28"/>
          <w:vertAlign w:val="subscript"/>
        </w:rPr>
        <w:t>он</w:t>
      </w:r>
      <w:r w:rsidRPr="004167FD">
        <w:rPr>
          <w:rFonts w:ascii="Times New Roman" w:hAnsi="Times New Roman"/>
          <w:sz w:val="28"/>
          <w:szCs w:val="28"/>
        </w:rPr>
        <w:t xml:space="preserve"> - нормативные затраты на общехозяйственные нужды.</w:t>
      </w:r>
    </w:p>
    <w:p w:rsidR="00FE045C" w:rsidRPr="004167FD" w:rsidRDefault="00FE045C" w:rsidP="00FE045C">
      <w:pPr>
        <w:shd w:val="clear" w:color="auto" w:fill="FFFFFF"/>
        <w:tabs>
          <w:tab w:val="left" w:pos="1058"/>
        </w:tabs>
        <w:spacing w:after="0" w:line="360" w:lineRule="auto"/>
        <w:ind w:right="7" w:firstLine="684"/>
        <w:jc w:val="both"/>
        <w:rPr>
          <w:rFonts w:ascii="Times New Roman" w:hAnsi="Times New Roman"/>
          <w:sz w:val="28"/>
          <w:szCs w:val="28"/>
        </w:rPr>
      </w:pPr>
      <w:r w:rsidRPr="004167FD">
        <w:rPr>
          <w:rFonts w:ascii="Times New Roman" w:hAnsi="Times New Roman"/>
          <w:spacing w:val="-4"/>
          <w:sz w:val="28"/>
          <w:szCs w:val="28"/>
        </w:rPr>
        <w:t>Нормативные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определяю</w:t>
      </w:r>
      <w:r w:rsidRPr="004167FD">
        <w:rPr>
          <w:rFonts w:ascii="Times New Roman" w:hAnsi="Times New Roman"/>
          <w:spacing w:val="-1"/>
          <w:sz w:val="28"/>
          <w:szCs w:val="28"/>
        </w:rPr>
        <w:t xml:space="preserve">тся </w:t>
      </w:r>
      <w:r w:rsidRPr="004167FD">
        <w:rPr>
          <w:rFonts w:ascii="Times New Roman" w:hAnsi="Times New Roman"/>
          <w:sz w:val="28"/>
          <w:szCs w:val="28"/>
        </w:rPr>
        <w:t>по формуле:</w:t>
      </w:r>
    </w:p>
    <w:p w:rsidR="00FE045C" w:rsidRPr="009D49E3" w:rsidRDefault="00FE045C" w:rsidP="00FE045C">
      <w:pPr>
        <w:shd w:val="clear" w:color="auto" w:fill="FFFFFF"/>
        <w:spacing w:after="0" w:line="360" w:lineRule="auto"/>
        <w:ind w:left="851" w:firstLine="1282"/>
        <w:jc w:val="both"/>
        <w:rPr>
          <w:rFonts w:ascii="Times New Roman" w:hAnsi="Times New Roman"/>
          <w:i/>
          <w:iCs/>
          <w:sz w:val="24"/>
          <w:szCs w:val="24"/>
        </w:rPr>
      </w:pPr>
      <w:r w:rsidRPr="006A05C6">
        <w:rPr>
          <w:rFonts w:ascii="Times New Roman" w:hAnsi="Times New Roman"/>
          <w:b/>
          <w:bCs/>
          <w:i/>
          <w:spacing w:val="-4"/>
          <w:sz w:val="40"/>
          <w:szCs w:val="40"/>
        </w:rPr>
        <w:t>НЗ</w:t>
      </w:r>
      <w:r w:rsidRPr="004167FD">
        <w:rPr>
          <w:rFonts w:ascii="Times New Roman" w:hAnsi="Times New Roman"/>
          <w:i/>
          <w:sz w:val="40"/>
          <w:szCs w:val="40"/>
          <w:vertAlign w:val="superscript"/>
        </w:rPr>
        <w:t xml:space="preserve"> </w:t>
      </w:r>
      <w:r w:rsidRPr="004167FD">
        <w:rPr>
          <w:rFonts w:ascii="Times New Roman" w:hAnsi="Times New Roman"/>
          <w:b/>
          <w:sz w:val="40"/>
          <w:szCs w:val="40"/>
          <w:vertAlign w:val="subscript"/>
        </w:rPr>
        <w:t>гу</w:t>
      </w:r>
      <w:r w:rsidRPr="004167FD">
        <w:rPr>
          <w:rFonts w:ascii="Times New Roman" w:hAnsi="Times New Roman"/>
          <w:iCs/>
          <w:sz w:val="28"/>
          <w:szCs w:val="28"/>
        </w:rPr>
        <w:t xml:space="preserve"> </w:t>
      </w:r>
      <w:r w:rsidRPr="004167FD">
        <w:rPr>
          <w:rFonts w:ascii="Times New Roman" w:hAnsi="Times New Roman"/>
          <w:i/>
          <w:iCs/>
          <w:sz w:val="28"/>
          <w:szCs w:val="28"/>
        </w:rPr>
        <w:t xml:space="preserve">= </w:t>
      </w:r>
      <w:r w:rsidRPr="006A05C6">
        <w:rPr>
          <w:rFonts w:ascii="Times New Roman" w:hAnsi="Times New Roman"/>
          <w:b/>
          <w:i/>
          <w:iCs/>
          <w:sz w:val="40"/>
          <w:szCs w:val="40"/>
        </w:rPr>
        <w:t>НЗ</w:t>
      </w:r>
      <w:r w:rsidRPr="004167FD">
        <w:rPr>
          <w:rFonts w:ascii="Times New Roman" w:hAnsi="Times New Roman"/>
          <w:b/>
          <w:i/>
          <w:iCs/>
          <w:sz w:val="40"/>
          <w:szCs w:val="40"/>
          <w:vertAlign w:val="subscript"/>
          <w:lang w:val="en-US"/>
        </w:rPr>
        <w:t>o</w:t>
      </w:r>
      <w:r w:rsidRPr="004167FD">
        <w:rPr>
          <w:rFonts w:ascii="Times New Roman" w:hAnsi="Times New Roman"/>
          <w:b/>
          <w:i/>
          <w:iCs/>
          <w:sz w:val="40"/>
          <w:szCs w:val="40"/>
          <w:vertAlign w:val="subscript"/>
        </w:rPr>
        <w:t>тгу +</w:t>
      </w:r>
      <w:r w:rsidRPr="004167FD">
        <w:rPr>
          <w:rFonts w:ascii="Times New Roman" w:hAnsi="Times New Roman"/>
          <w:b/>
          <w:i/>
          <w:iCs/>
          <w:sz w:val="40"/>
          <w:szCs w:val="40"/>
        </w:rPr>
        <w:t xml:space="preserve">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м</w:t>
      </w:r>
      <w:r w:rsidRPr="00811D26">
        <w:rPr>
          <w:rFonts w:ascii="Times New Roman" w:hAnsi="Times New Roman"/>
          <w:b/>
          <w:i/>
          <w:iCs/>
          <w:sz w:val="40"/>
          <w:szCs w:val="40"/>
          <w:vertAlign w:val="subscript"/>
          <w:lang w:val="en-US"/>
        </w:rPr>
        <w:t>p</w:t>
      </w:r>
      <w:r w:rsidRPr="004167FD">
        <w:rPr>
          <w:rFonts w:ascii="Times New Roman" w:hAnsi="Times New Roman"/>
          <w:b/>
          <w:i/>
          <w:iCs/>
          <w:sz w:val="40"/>
          <w:szCs w:val="40"/>
          <w:vertAlign w:val="subscript"/>
        </w:rPr>
        <w:t xml:space="preserve"> +  </w:t>
      </w:r>
      <w:r>
        <w:rPr>
          <w:rFonts w:ascii="Times New Roman" w:hAnsi="Times New Roman"/>
          <w:b/>
          <w:i/>
          <w:iCs/>
          <w:sz w:val="40"/>
          <w:szCs w:val="40"/>
        </w:rPr>
        <w:t>НЗ</w:t>
      </w:r>
      <w:r w:rsidRPr="00124C76">
        <w:rPr>
          <w:rFonts w:ascii="Times New Roman" w:hAnsi="Times New Roman"/>
          <w:b/>
          <w:i/>
          <w:iCs/>
          <w:sz w:val="40"/>
          <w:szCs w:val="40"/>
        </w:rPr>
        <w:t xml:space="preserve"> </w:t>
      </w:r>
      <w:r>
        <w:rPr>
          <w:rFonts w:ascii="Times New Roman" w:hAnsi="Times New Roman"/>
          <w:b/>
          <w:i/>
          <w:iCs/>
          <w:sz w:val="40"/>
          <w:szCs w:val="40"/>
          <w:vertAlign w:val="superscript"/>
          <w:lang w:val="en-US"/>
        </w:rPr>
        <w:t>j</w:t>
      </w:r>
      <w:r>
        <w:rPr>
          <w:rFonts w:ascii="Times New Roman" w:hAnsi="Times New Roman"/>
          <w:b/>
          <w:i/>
          <w:iCs/>
          <w:sz w:val="40"/>
          <w:szCs w:val="40"/>
          <w:vertAlign w:val="subscript"/>
        </w:rPr>
        <w:t>пп</w:t>
      </w:r>
      <w:r w:rsidRPr="004167FD">
        <w:rPr>
          <w:rFonts w:ascii="Times New Roman" w:hAnsi="Times New Roman"/>
          <w:b/>
          <w:i/>
          <w:iCs/>
          <w:sz w:val="40"/>
          <w:szCs w:val="40"/>
          <w:vertAlign w:val="subscript"/>
        </w:rPr>
        <w:t xml:space="preserve">     </w:t>
      </w:r>
      <w:smartTag w:uri="urn:schemas-microsoft-com:office:smarttags" w:element="PersonName">
        <w:r w:rsidRPr="004167FD">
          <w:rPr>
            <w:rFonts w:ascii="Times New Roman" w:hAnsi="Times New Roman"/>
            <w:i/>
            <w:iCs/>
            <w:sz w:val="24"/>
            <w:szCs w:val="24"/>
          </w:rPr>
          <w:t>,</w:t>
        </w:r>
      </w:smartTag>
      <w:r w:rsidRPr="004167FD">
        <w:rPr>
          <w:rFonts w:ascii="Times New Roman" w:hAnsi="Times New Roman"/>
          <w:i/>
          <w:iCs/>
          <w:sz w:val="24"/>
          <w:szCs w:val="24"/>
        </w:rPr>
        <w:t xml:space="preserve"> </w:t>
      </w:r>
      <w:r w:rsidRPr="004167FD">
        <w:rPr>
          <w:rFonts w:ascii="Times New Roman" w:hAnsi="Times New Roman"/>
          <w:sz w:val="24"/>
          <w:szCs w:val="24"/>
        </w:rPr>
        <w:t>где</w:t>
      </w:r>
      <w:r w:rsidRPr="004167FD">
        <w:rPr>
          <w:rFonts w:ascii="Times New Roman" w:hAnsi="Times New Roman"/>
          <w:sz w:val="28"/>
          <w:szCs w:val="28"/>
        </w:rPr>
        <w:t xml:space="preserve">                            </w:t>
      </w:r>
    </w:p>
    <w:p w:rsidR="00FE045C" w:rsidRPr="004167FD" w:rsidRDefault="00FE045C" w:rsidP="00FE045C">
      <w:pPr>
        <w:shd w:val="clear" w:color="auto" w:fill="FFFFFF"/>
        <w:spacing w:after="0" w:line="360" w:lineRule="auto"/>
        <w:jc w:val="both"/>
        <w:rPr>
          <w:rFonts w:ascii="Times New Roman" w:hAnsi="Times New Roman"/>
          <w:sz w:val="28"/>
          <w:szCs w:val="28"/>
        </w:rPr>
      </w:pPr>
      <w:r w:rsidRPr="004167FD">
        <w:rPr>
          <w:rFonts w:ascii="Times New Roman" w:hAnsi="Times New Roman"/>
          <w:sz w:val="28"/>
          <w:szCs w:val="28"/>
        </w:rPr>
        <w:t xml:space="preserve">   </w:t>
      </w:r>
      <w:r w:rsidRPr="009D49E3">
        <w:rPr>
          <w:rFonts w:ascii="Times New Roman" w:hAnsi="Times New Roman"/>
          <w:sz w:val="28"/>
          <w:szCs w:val="28"/>
        </w:rPr>
        <w:t xml:space="preserve">  </w:t>
      </w:r>
      <w:r w:rsidRPr="004167FD">
        <w:rPr>
          <w:rFonts w:ascii="Times New Roman" w:hAnsi="Times New Roman"/>
          <w:sz w:val="28"/>
          <w:szCs w:val="28"/>
        </w:rPr>
        <w:t xml:space="preserve">    </w:t>
      </w:r>
      <w:r w:rsidRPr="006A05C6">
        <w:rPr>
          <w:rFonts w:ascii="Times New Roman" w:hAnsi="Times New Roman"/>
          <w:spacing w:val="-4"/>
          <w:sz w:val="28"/>
          <w:szCs w:val="28"/>
        </w:rPr>
        <w:t>НЗ</w:t>
      </w:r>
      <w:r w:rsidRPr="004167FD">
        <w:rPr>
          <w:rFonts w:ascii="Times New Roman" w:hAnsi="Times New Roman"/>
          <w:spacing w:val="-4"/>
          <w:sz w:val="28"/>
          <w:szCs w:val="28"/>
          <w:vertAlign w:val="subscript"/>
        </w:rPr>
        <w:t xml:space="preserve">гу </w:t>
      </w:r>
      <w:r w:rsidRPr="004167FD">
        <w:rPr>
          <w:rFonts w:ascii="Times New Roman" w:hAnsi="Times New Roman"/>
          <w:sz w:val="28"/>
          <w:szCs w:val="28"/>
        </w:rPr>
        <w:t>- н</w:t>
      </w:r>
      <w:r w:rsidRPr="004167FD">
        <w:rPr>
          <w:rFonts w:ascii="Times New Roman" w:hAnsi="Times New Roman"/>
          <w:spacing w:val="-4"/>
          <w:sz w:val="28"/>
          <w:szCs w:val="28"/>
        </w:rPr>
        <w:t>ормативные затраты</w:t>
      </w:r>
      <w:smartTag w:uri="urn:schemas-microsoft-com:office:smarttags" w:element="PersonName">
        <w:r w:rsidRPr="004167FD">
          <w:rPr>
            <w:rFonts w:ascii="Times New Roman" w:hAnsi="Times New Roman"/>
            <w:spacing w:val="-4"/>
            <w:sz w:val="28"/>
            <w:szCs w:val="28"/>
          </w:rPr>
          <w:t>,</w:t>
        </w:r>
      </w:smartTag>
      <w:r w:rsidRPr="004167FD">
        <w:rPr>
          <w:rFonts w:ascii="Times New Roman" w:hAnsi="Times New Roman"/>
          <w:spacing w:val="-4"/>
          <w:sz w:val="28"/>
          <w:szCs w:val="28"/>
        </w:rPr>
        <w:t xml:space="preserve"> непосредственно связанные с оказанием</w:t>
      </w:r>
      <w:r w:rsidRPr="004167FD">
        <w:rPr>
          <w:rFonts w:ascii="Times New Roman" w:hAnsi="Times New Roman"/>
          <w:spacing w:val="-4"/>
          <w:sz w:val="28"/>
          <w:szCs w:val="28"/>
        </w:rPr>
        <w:br/>
      </w:r>
      <w:r w:rsidRPr="004167FD">
        <w:rPr>
          <w:rFonts w:ascii="Times New Roman" w:hAnsi="Times New Roman"/>
          <w:spacing w:val="-1"/>
          <w:sz w:val="28"/>
          <w:szCs w:val="28"/>
        </w:rPr>
        <w:t>государственной услуги на соответствующий финансовый год;</w:t>
      </w:r>
    </w:p>
    <w:p w:rsidR="00FE045C" w:rsidRPr="004167FD" w:rsidRDefault="00FE045C" w:rsidP="00FE045C">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iCs/>
          <w:spacing w:val="-3"/>
          <w:sz w:val="28"/>
          <w:szCs w:val="28"/>
        </w:rPr>
        <w:t>НЗ</w:t>
      </w:r>
      <w:r w:rsidRPr="004167FD">
        <w:rPr>
          <w:rFonts w:ascii="Times New Roman" w:hAnsi="Times New Roman"/>
          <w:iCs/>
          <w:spacing w:val="-3"/>
          <w:sz w:val="28"/>
          <w:szCs w:val="28"/>
          <w:vertAlign w:val="subscript"/>
          <w:lang w:val="en-US"/>
        </w:rPr>
        <w:t>om</w:t>
      </w:r>
      <w:r w:rsidRPr="004167FD">
        <w:rPr>
          <w:rFonts w:ascii="Times New Roman" w:hAnsi="Times New Roman"/>
          <w:iCs/>
          <w:spacing w:val="-3"/>
          <w:sz w:val="28"/>
          <w:szCs w:val="28"/>
          <w:vertAlign w:val="subscript"/>
        </w:rPr>
        <w:t>г</w:t>
      </w:r>
      <w:r w:rsidRPr="004167FD">
        <w:rPr>
          <w:rFonts w:ascii="Times New Roman" w:hAnsi="Times New Roman"/>
          <w:iCs/>
          <w:spacing w:val="-3"/>
          <w:sz w:val="28"/>
          <w:szCs w:val="28"/>
          <w:vertAlign w:val="subscript"/>
          <w:lang w:val="en-US"/>
        </w:rPr>
        <w:t>y</w:t>
      </w:r>
      <w:r w:rsidRPr="004167FD">
        <w:rPr>
          <w:rFonts w:ascii="Times New Roman" w:hAnsi="Times New Roman"/>
          <w:i/>
          <w:iCs/>
          <w:spacing w:val="-3"/>
          <w:sz w:val="28"/>
          <w:szCs w:val="28"/>
          <w:vertAlign w:val="subscript"/>
        </w:rPr>
        <w:t xml:space="preserve">  </w:t>
      </w:r>
      <w:r w:rsidRPr="004167FD">
        <w:rPr>
          <w:rFonts w:ascii="Times New Roman" w:hAnsi="Times New Roman"/>
          <w:i/>
          <w:iCs/>
          <w:spacing w:val="-3"/>
          <w:sz w:val="28"/>
          <w:szCs w:val="28"/>
        </w:rPr>
        <w:t xml:space="preserve"> </w:t>
      </w:r>
      <w:r w:rsidRPr="004167FD">
        <w:rPr>
          <w:rFonts w:ascii="Times New Roman" w:hAnsi="Times New Roman"/>
          <w:spacing w:val="-3"/>
          <w:sz w:val="28"/>
          <w:szCs w:val="28"/>
        </w:rPr>
        <w:t>- нормативные затраты  на оплату труда и начисления на</w:t>
      </w:r>
      <w:r w:rsidRPr="004167FD">
        <w:rPr>
          <w:rFonts w:ascii="Times New Roman" w:hAnsi="Times New Roman"/>
          <w:i/>
          <w:iCs/>
          <w:spacing w:val="-3"/>
          <w:sz w:val="28"/>
          <w:szCs w:val="28"/>
        </w:rPr>
        <w:t xml:space="preserve"> </w:t>
      </w:r>
      <w:r w:rsidRPr="004167FD">
        <w:rPr>
          <w:rFonts w:ascii="Times New Roman" w:hAnsi="Times New Roman"/>
          <w:sz w:val="28"/>
          <w:szCs w:val="28"/>
        </w:rPr>
        <w:t>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w:t>
      </w:r>
    </w:p>
    <w:p w:rsidR="00FE045C" w:rsidRPr="0081481B" w:rsidRDefault="00FE045C" w:rsidP="00FE045C">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м</w:t>
      </w:r>
      <w:r w:rsidRPr="004167FD">
        <w:rPr>
          <w:rFonts w:ascii="Times New Roman" w:hAnsi="Times New Roman"/>
          <w:spacing w:val="-4"/>
          <w:sz w:val="28"/>
          <w:szCs w:val="28"/>
          <w:vertAlign w:val="subscript"/>
          <w:lang w:val="en-US"/>
        </w:rPr>
        <w:t>p</w:t>
      </w:r>
      <w:r w:rsidRPr="004167FD">
        <w:rPr>
          <w:rFonts w:ascii="Times New Roman" w:hAnsi="Times New Roman"/>
          <w:spacing w:val="-4"/>
          <w:sz w:val="28"/>
          <w:szCs w:val="28"/>
        </w:rPr>
        <w:t xml:space="preserve"> - </w:t>
      </w:r>
      <w:r w:rsidRPr="00901C0A">
        <w:rPr>
          <w:rFonts w:ascii="Times New Roman" w:hAnsi="Times New Roman"/>
          <w:spacing w:val="-1"/>
          <w:sz w:val="28"/>
          <w:szCs w:val="28"/>
        </w:rPr>
        <w:t>нормативные затраты на приобретение материальных ресурсов</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непосредственно потребляемых в процессе оказания государственной услуги</w:t>
      </w:r>
      <w:smartTag w:uri="urn:schemas-microsoft-com:office:smarttags" w:element="PersonName">
        <w:r w:rsidRPr="00901C0A">
          <w:rPr>
            <w:rFonts w:ascii="Times New Roman" w:hAnsi="Times New Roman"/>
            <w:spacing w:val="-1"/>
            <w:sz w:val="28"/>
            <w:szCs w:val="28"/>
          </w:rPr>
          <w:t>,</w:t>
        </w:r>
      </w:smartTag>
      <w:r w:rsidRPr="00901C0A">
        <w:rPr>
          <w:rFonts w:ascii="Times New Roman" w:hAnsi="Times New Roman"/>
          <w:spacing w:val="-1"/>
          <w:sz w:val="28"/>
          <w:szCs w:val="28"/>
        </w:rPr>
        <w:t xml:space="preserve"> </w:t>
      </w:r>
      <w:r w:rsidRPr="008E3C9D">
        <w:rPr>
          <w:rFonts w:ascii="Times New Roman" w:hAnsi="Times New Roman"/>
          <w:spacing w:val="-1"/>
          <w:sz w:val="28"/>
          <w:szCs w:val="28"/>
        </w:rPr>
        <w:t xml:space="preserve">в том числе затраты </w:t>
      </w:r>
      <w:r w:rsidRPr="008E3C9D">
        <w:rPr>
          <w:rFonts w:ascii="Times New Roman" w:hAnsi="Times New Roman"/>
          <w:sz w:val="28"/>
          <w:szCs w:val="28"/>
        </w:rPr>
        <w:t>на</w:t>
      </w:r>
      <w:r w:rsidRPr="008E3C9D">
        <w:rPr>
          <w:rFonts w:ascii="Times New Roman" w:hAnsi="Times New Roman"/>
          <w:spacing w:val="-1"/>
          <w:sz w:val="28"/>
          <w:szCs w:val="28"/>
        </w:rPr>
        <w:t xml:space="preserve"> учебники</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учебные пособия</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учебно-методические материалы</w:t>
      </w:r>
      <w:smartTag w:uri="urn:schemas-microsoft-com:office:smarttags" w:element="PersonName">
        <w:r w:rsidRPr="008E3C9D">
          <w:rPr>
            <w:rFonts w:ascii="Times New Roman" w:hAnsi="Times New Roman"/>
            <w:spacing w:val="-1"/>
            <w:sz w:val="28"/>
            <w:szCs w:val="28"/>
          </w:rPr>
          <w:t>,</w:t>
        </w:r>
      </w:smartTag>
      <w:r w:rsidRPr="008E3C9D">
        <w:rPr>
          <w:rFonts w:ascii="Times New Roman" w:hAnsi="Times New Roman"/>
          <w:spacing w:val="-1"/>
          <w:sz w:val="28"/>
          <w:szCs w:val="28"/>
        </w:rPr>
        <w:t xml:space="preserve"> </w:t>
      </w:r>
      <w:r w:rsidRPr="008E3C9D">
        <w:rPr>
          <w:rFonts w:ascii="Times New Roman" w:hAnsi="Times New Roman"/>
          <w:spacing w:val="-2"/>
          <w:sz w:val="28"/>
          <w:szCs w:val="28"/>
        </w:rPr>
        <w:t xml:space="preserve">специальное оборудование, специальные технические средства, </w:t>
      </w:r>
      <w:r w:rsidRPr="008E3C9D">
        <w:rPr>
          <w:rFonts w:ascii="Times New Roman" w:hAnsi="Times New Roman"/>
          <w:spacing w:val="-2"/>
          <w:sz w:val="28"/>
          <w:szCs w:val="28"/>
        </w:rPr>
        <w:lastRenderedPageBreak/>
        <w:t>ассистивные устройства, специальные компьютерные программы и другие</w:t>
      </w:r>
      <w:r>
        <w:rPr>
          <w:rFonts w:ascii="Times New Roman" w:hAnsi="Times New Roman"/>
          <w:spacing w:val="-2"/>
          <w:sz w:val="28"/>
          <w:szCs w:val="28"/>
        </w:rPr>
        <w:t xml:space="preserve"> </w:t>
      </w:r>
      <w:r w:rsidRPr="00901C0A">
        <w:rPr>
          <w:rFonts w:ascii="Times New Roman" w:hAnsi="Times New Roman"/>
          <w:spacing w:val="-1"/>
          <w:sz w:val="28"/>
          <w:szCs w:val="28"/>
        </w:rPr>
        <w:t>средства обучения и воспитания</w:t>
      </w:r>
      <w:r>
        <w:rPr>
          <w:rFonts w:ascii="Times New Roman" w:hAnsi="Times New Roman"/>
          <w:spacing w:val="-1"/>
          <w:sz w:val="28"/>
          <w:szCs w:val="28"/>
        </w:rPr>
        <w:t xml:space="preserve"> </w:t>
      </w:r>
      <w:r w:rsidRPr="00901C0A">
        <w:rPr>
          <w:rFonts w:ascii="Times New Roman" w:hAnsi="Times New Roman"/>
          <w:spacing w:val="-1"/>
          <w:sz w:val="28"/>
          <w:szCs w:val="28"/>
        </w:rPr>
        <w:t>по АООП типа j (в соответствии</w:t>
      </w:r>
      <w:r>
        <w:rPr>
          <w:rFonts w:ascii="Times New Roman" w:hAnsi="Times New Roman"/>
          <w:sz w:val="28"/>
          <w:szCs w:val="28"/>
        </w:rPr>
        <w:t xml:space="preserve"> с материально-техническими условиями с учетом специфики обучающихся)</w:t>
      </w:r>
      <w:r w:rsidRPr="0081481B">
        <w:rPr>
          <w:rFonts w:ascii="Times New Roman" w:hAnsi="Times New Roman"/>
          <w:sz w:val="28"/>
          <w:szCs w:val="28"/>
        </w:rPr>
        <w:t>;</w:t>
      </w:r>
    </w:p>
    <w:p w:rsidR="00FE045C" w:rsidRPr="009D0DCE" w:rsidRDefault="00FE045C" w:rsidP="00FE045C">
      <w:pPr>
        <w:shd w:val="clear" w:color="auto" w:fill="FFFFFF"/>
        <w:spacing w:after="0" w:line="360" w:lineRule="auto"/>
        <w:ind w:firstLine="708"/>
        <w:jc w:val="both"/>
        <w:rPr>
          <w:rFonts w:ascii="Times New Roman" w:hAnsi="Times New Roman"/>
          <w:sz w:val="28"/>
          <w:szCs w:val="28"/>
        </w:rPr>
      </w:pPr>
      <w:r w:rsidRPr="006A05C6">
        <w:rPr>
          <w:rFonts w:ascii="Times New Roman" w:hAnsi="Times New Roman"/>
          <w:spacing w:val="-4"/>
          <w:sz w:val="28"/>
          <w:szCs w:val="28"/>
        </w:rPr>
        <w:t>НЗ</w:t>
      </w:r>
      <w:r w:rsidRPr="00124C76">
        <w:rPr>
          <w:rFonts w:ascii="Times New Roman" w:hAnsi="Times New Roman"/>
          <w:spacing w:val="-4"/>
          <w:sz w:val="28"/>
          <w:szCs w:val="28"/>
        </w:rPr>
        <w:t xml:space="preserve"> </w:t>
      </w:r>
      <w:r>
        <w:rPr>
          <w:rFonts w:ascii="Times New Roman" w:hAnsi="Times New Roman"/>
          <w:spacing w:val="-4"/>
          <w:sz w:val="28"/>
          <w:szCs w:val="28"/>
          <w:vertAlign w:val="superscript"/>
          <w:lang w:val="en-US"/>
        </w:rPr>
        <w:t>j</w:t>
      </w:r>
      <w:r>
        <w:rPr>
          <w:rFonts w:ascii="Times New Roman" w:hAnsi="Times New Roman"/>
          <w:spacing w:val="-4"/>
          <w:sz w:val="28"/>
          <w:szCs w:val="28"/>
          <w:vertAlign w:val="subscript"/>
        </w:rPr>
        <w:t>пп</w:t>
      </w:r>
      <w:r w:rsidRPr="004167FD">
        <w:rPr>
          <w:rFonts w:ascii="Times New Roman" w:hAnsi="Times New Roman"/>
          <w:spacing w:val="-4"/>
          <w:sz w:val="28"/>
          <w:szCs w:val="28"/>
        </w:rPr>
        <w:t xml:space="preserve"> - </w:t>
      </w:r>
      <w:r w:rsidRPr="00901C0A">
        <w:rPr>
          <w:rFonts w:ascii="Times New Roman" w:hAnsi="Times New Roman"/>
          <w:spacing w:val="-1"/>
          <w:sz w:val="28"/>
          <w:szCs w:val="28"/>
        </w:rPr>
        <w:t xml:space="preserve">нормативные </w:t>
      </w:r>
      <w:r>
        <w:rPr>
          <w:rFonts w:ascii="Times New Roman" w:hAnsi="Times New Roman"/>
          <w:spacing w:val="-1"/>
          <w:sz w:val="28"/>
          <w:szCs w:val="28"/>
        </w:rPr>
        <w:t>п</w:t>
      </w:r>
      <w:r w:rsidRPr="0081481B">
        <w:rPr>
          <w:rFonts w:ascii="Times New Roman" w:hAnsi="Times New Roman"/>
          <w:spacing w:val="-1"/>
          <w:sz w:val="28"/>
          <w:szCs w:val="28"/>
        </w:rPr>
        <w:t>рочие прямые затраты</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непосредственно связанные с оказанием государственной услуги</w:t>
      </w:r>
      <w:smartTag w:uri="urn:schemas-microsoft-com:office:smarttags" w:element="PersonName">
        <w:r>
          <w:rPr>
            <w:rFonts w:ascii="Times New Roman" w:hAnsi="Times New Roman"/>
            <w:spacing w:val="-1"/>
            <w:sz w:val="28"/>
            <w:szCs w:val="28"/>
          </w:rPr>
          <w:t>,</w:t>
        </w:r>
      </w:smartTag>
      <w:r>
        <w:rPr>
          <w:rFonts w:ascii="Times New Roman" w:hAnsi="Times New Roman"/>
          <w:spacing w:val="-1"/>
          <w:sz w:val="28"/>
          <w:szCs w:val="28"/>
        </w:rPr>
        <w:t xml:space="preserve"> в том числе з</w:t>
      </w:r>
      <w:r w:rsidRPr="0081481B">
        <w:rPr>
          <w:rFonts w:ascii="Times New Roman" w:hAnsi="Times New Roman"/>
          <w:spacing w:val="-1"/>
          <w:sz w:val="28"/>
          <w:szCs w:val="28"/>
        </w:rPr>
        <w:t>атраты на приобретение расходных материалов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моющих средств</w:t>
      </w:r>
      <w:smartTag w:uri="urn:schemas-microsoft-com:office:smarttags" w:element="PersonName">
        <w:r w:rsidRPr="0081481B">
          <w:rPr>
            <w:rFonts w:ascii="Times New Roman" w:hAnsi="Times New Roman"/>
            <w:spacing w:val="-1"/>
            <w:sz w:val="28"/>
            <w:szCs w:val="28"/>
          </w:rPr>
          <w:t>,</w:t>
        </w:r>
      </w:smartTag>
      <w:r w:rsidRPr="0081481B">
        <w:rPr>
          <w:rFonts w:ascii="Times New Roman" w:hAnsi="Times New Roman"/>
          <w:spacing w:val="-1"/>
          <w:sz w:val="28"/>
          <w:szCs w:val="28"/>
        </w:rPr>
        <w:t xml:space="preserve"> медикаментов и перевязочных средств</w:t>
      </w:r>
      <w:r>
        <w:rPr>
          <w:rFonts w:ascii="Times New Roman" w:hAnsi="Times New Roman"/>
          <w:spacing w:val="-1"/>
          <w:sz w:val="28"/>
          <w:szCs w:val="28"/>
        </w:rPr>
        <w:t xml:space="preserve"> </w:t>
      </w:r>
      <w:r w:rsidRPr="00901C0A">
        <w:rPr>
          <w:rFonts w:ascii="Times New Roman" w:hAnsi="Times New Roman"/>
          <w:spacing w:val="-1"/>
          <w:sz w:val="28"/>
          <w:szCs w:val="28"/>
        </w:rPr>
        <w:t>(в соответствии</w:t>
      </w:r>
      <w:r>
        <w:rPr>
          <w:rFonts w:ascii="Times New Roman" w:hAnsi="Times New Roman"/>
          <w:sz w:val="28"/>
          <w:szCs w:val="28"/>
        </w:rPr>
        <w:t xml:space="preserve">  с материально-техническими условиями с учетом специфики обучающихся </w:t>
      </w:r>
      <w:r w:rsidRPr="00901C0A">
        <w:rPr>
          <w:rFonts w:ascii="Times New Roman" w:hAnsi="Times New Roman"/>
          <w:spacing w:val="-1"/>
          <w:sz w:val="28"/>
          <w:szCs w:val="28"/>
        </w:rPr>
        <w:t>по АООП типа j</w:t>
      </w:r>
      <w:r>
        <w:rPr>
          <w:rFonts w:ascii="Times New Roman" w:hAnsi="Times New Roman"/>
          <w:sz w:val="28"/>
          <w:szCs w:val="28"/>
        </w:rPr>
        <w:t>).</w:t>
      </w:r>
    </w:p>
    <w:p w:rsidR="00FE045C" w:rsidRPr="004167FD" w:rsidRDefault="00FE045C" w:rsidP="00FE045C">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pacing w:val="-4"/>
          <w:sz w:val="28"/>
          <w:szCs w:val="28"/>
        </w:rPr>
        <w:t xml:space="preserve">При расчете нормативных затрат на оплату труда и начисления на </w:t>
      </w:r>
      <w:r w:rsidRPr="004167FD">
        <w:rPr>
          <w:rFonts w:ascii="Times New Roman" w:hAnsi="Times New Roman"/>
          <w:spacing w:val="-3"/>
          <w:sz w:val="28"/>
          <w:szCs w:val="28"/>
        </w:rPr>
        <w:t xml:space="preserve">выплаты по оплате труда учитываются затраты на оплату труда только тех </w:t>
      </w:r>
      <w:r w:rsidRPr="004167FD">
        <w:rPr>
          <w:rFonts w:ascii="Times New Roman" w:hAnsi="Times New Roman"/>
          <w:spacing w:val="-1"/>
          <w:sz w:val="28"/>
          <w:szCs w:val="28"/>
        </w:rPr>
        <w:t>работников</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которые принимают непосредственное участие в оказании соответствующей государственной услуги (вспомогательный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технический</w:t>
      </w:r>
      <w:smartTag w:uri="urn:schemas-microsoft-com:office:smarttags" w:element="PersonName">
        <w:r w:rsidRPr="004167FD">
          <w:rPr>
            <w:rFonts w:ascii="Times New Roman" w:hAnsi="Times New Roman"/>
            <w:spacing w:val="-1"/>
            <w:sz w:val="28"/>
            <w:szCs w:val="28"/>
          </w:rPr>
          <w:t>,</w:t>
        </w:r>
      </w:smartTag>
      <w:r w:rsidRPr="004167FD">
        <w:rPr>
          <w:rFonts w:ascii="Times New Roman" w:hAnsi="Times New Roman"/>
          <w:spacing w:val="-1"/>
          <w:sz w:val="28"/>
          <w:szCs w:val="28"/>
        </w:rPr>
        <w:t xml:space="preserve"> административно-управленческий и т.п. персонал не учитывается).</w:t>
      </w:r>
    </w:p>
    <w:p w:rsidR="00FE045C" w:rsidRPr="004167FD" w:rsidRDefault="00FE045C" w:rsidP="00FE045C">
      <w:pPr>
        <w:shd w:val="clear" w:color="auto" w:fill="FFFFFF"/>
        <w:spacing w:after="0" w:line="360" w:lineRule="auto"/>
        <w:ind w:right="-1" w:firstLine="708"/>
        <w:jc w:val="both"/>
        <w:rPr>
          <w:rFonts w:ascii="Times New Roman" w:hAnsi="Times New Roman"/>
          <w:sz w:val="28"/>
          <w:szCs w:val="28"/>
        </w:rPr>
      </w:pPr>
      <w:r w:rsidRPr="004167FD">
        <w:rPr>
          <w:rFonts w:ascii="Times New Roman" w:hAnsi="Times New Roman"/>
          <w:sz w:val="28"/>
          <w:szCs w:val="28"/>
        </w:rPr>
        <w:t xml:space="preserve">Нормативные затраты на оплату труда и начисления на выплаты по </w:t>
      </w:r>
      <w:r w:rsidRPr="004167FD">
        <w:rPr>
          <w:rFonts w:ascii="Times New Roman" w:hAnsi="Times New Roman"/>
          <w:spacing w:val="-2"/>
          <w:sz w:val="28"/>
          <w:szCs w:val="28"/>
        </w:rPr>
        <w:t xml:space="preserve">оплате труда рассчитываются как произведение средней стоимости единицы </w:t>
      </w:r>
      <w:r w:rsidRPr="004167FD">
        <w:rPr>
          <w:rFonts w:ascii="Times New Roman" w:hAnsi="Times New Roman"/>
          <w:sz w:val="28"/>
          <w:szCs w:val="28"/>
        </w:rPr>
        <w:t>времени персонала на количество единиц времени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w:t>
      </w:r>
      <w:r w:rsidRPr="004167FD">
        <w:rPr>
          <w:rFonts w:ascii="Times New Roman" w:hAnsi="Times New Roman"/>
          <w:spacing w:val="-3"/>
          <w:sz w:val="28"/>
          <w:szCs w:val="28"/>
        </w:rPr>
        <w:t>оказания единицы государственной услуги</w:t>
      </w:r>
      <w:smartTag w:uri="urn:schemas-microsoft-com:office:smarttags" w:element="PersonName">
        <w:r w:rsidRPr="004167FD">
          <w:rPr>
            <w:rFonts w:ascii="Times New Roman" w:hAnsi="Times New Roman"/>
            <w:spacing w:val="-3"/>
            <w:sz w:val="28"/>
            <w:szCs w:val="28"/>
          </w:rPr>
          <w:t>,</w:t>
        </w:r>
      </w:smartTag>
      <w:r w:rsidRPr="004167FD">
        <w:rPr>
          <w:rFonts w:ascii="Times New Roman" w:hAnsi="Times New Roman"/>
          <w:spacing w:val="-3"/>
          <w:sz w:val="28"/>
          <w:szCs w:val="28"/>
        </w:rPr>
        <w:t xml:space="preserve"> с учетом стимулирующих выплат </w:t>
      </w:r>
      <w:r w:rsidRPr="004167FD">
        <w:rPr>
          <w:rFonts w:ascii="Times New Roman" w:hAnsi="Times New Roman"/>
          <w:sz w:val="28"/>
          <w:szCs w:val="28"/>
        </w:rPr>
        <w:t>за результативность труда. Стоимость единицы времени персонала рассчитывается исходя из действующей системы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 учетом доплат и надбавок</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установленных действующим законодательством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районного коэффициента и процентной надбавки к заработной плате за </w:t>
      </w:r>
      <w:r w:rsidRPr="004167FD">
        <w:rPr>
          <w:rFonts w:ascii="Times New Roman" w:hAnsi="Times New Roman"/>
          <w:spacing w:val="-1"/>
          <w:sz w:val="28"/>
          <w:szCs w:val="28"/>
        </w:rPr>
        <w:t>работу в районах Крайнего Севера и приравненных к ним местностях</w:t>
      </w:r>
      <w:smartTag w:uri="urn:schemas-microsoft-com:office:smarttags" w:element="PersonName">
        <w:r>
          <w:rPr>
            <w:rFonts w:ascii="Times New Roman" w:hAnsi="Times New Roman"/>
            <w:spacing w:val="-1"/>
            <w:sz w:val="28"/>
            <w:szCs w:val="28"/>
          </w:rPr>
          <w:t>,</w:t>
        </w:r>
      </w:smartTag>
      <w:r w:rsidRPr="004167FD">
        <w:rPr>
          <w:rFonts w:ascii="Times New Roman" w:hAnsi="Times New Roman"/>
          <w:spacing w:val="-1"/>
          <w:sz w:val="28"/>
          <w:szCs w:val="28"/>
        </w:rPr>
        <w:t xml:space="preserve"> </w:t>
      </w:r>
      <w:r w:rsidRPr="004167FD">
        <w:rPr>
          <w:rFonts w:ascii="Times New Roman" w:hAnsi="Times New Roman"/>
          <w:sz w:val="28"/>
          <w:szCs w:val="28"/>
        </w:rPr>
        <w:t>установленных законодательством.</w:t>
      </w:r>
    </w:p>
    <w:p w:rsidR="00FE045C" w:rsidRPr="004167FD" w:rsidRDefault="00FE045C" w:rsidP="00FE045C">
      <w:pPr>
        <w:shd w:val="clear" w:color="auto" w:fill="FFFFFF"/>
        <w:tabs>
          <w:tab w:val="left" w:pos="709"/>
          <w:tab w:val="left" w:pos="1224"/>
        </w:tabs>
        <w:spacing w:after="0" w:line="360" w:lineRule="auto"/>
        <w:ind w:right="-1" w:firstLine="567"/>
        <w:jc w:val="both"/>
        <w:rPr>
          <w:rFonts w:ascii="Times New Roman" w:hAnsi="Times New Roman"/>
          <w:sz w:val="28"/>
          <w:szCs w:val="28"/>
        </w:rPr>
      </w:pPr>
      <w:r w:rsidRPr="004167FD">
        <w:rPr>
          <w:rFonts w:ascii="Times New Roman" w:hAnsi="Times New Roman"/>
          <w:spacing w:val="-2"/>
          <w:sz w:val="28"/>
          <w:szCs w:val="28"/>
        </w:rPr>
        <w:t>Нормативные затраты на расходные материалы в соответствии со</w:t>
      </w:r>
      <w:r w:rsidRPr="004167FD">
        <w:rPr>
          <w:rFonts w:ascii="Times New Roman" w:hAnsi="Times New Roman"/>
          <w:spacing w:val="-2"/>
          <w:sz w:val="28"/>
          <w:szCs w:val="28"/>
        </w:rPr>
        <w:br/>
        <w:t>стандартами качества оказания услуги рассчитываются как произведение</w:t>
      </w:r>
      <w:r w:rsidRPr="004167FD">
        <w:rPr>
          <w:rFonts w:ascii="Times New Roman" w:hAnsi="Times New Roman"/>
          <w:spacing w:val="-2"/>
          <w:sz w:val="28"/>
          <w:szCs w:val="28"/>
        </w:rPr>
        <w:br/>
        <w:t>стоимости учебных материалов на их количество</w:t>
      </w:r>
      <w:smartTag w:uri="urn:schemas-microsoft-com:office:smarttags" w:element="PersonName">
        <w:r w:rsidRPr="004167FD">
          <w:rPr>
            <w:rFonts w:ascii="Times New Roman" w:hAnsi="Times New Roman"/>
            <w:spacing w:val="-2"/>
            <w:sz w:val="28"/>
            <w:szCs w:val="28"/>
          </w:rPr>
          <w:t>,</w:t>
        </w:r>
      </w:smartTag>
      <w:r w:rsidRPr="004167FD">
        <w:rPr>
          <w:rFonts w:ascii="Times New Roman" w:hAnsi="Times New Roman"/>
          <w:spacing w:val="-2"/>
          <w:sz w:val="28"/>
          <w:szCs w:val="28"/>
        </w:rPr>
        <w:t xml:space="preserve"> необходимое для оказания</w:t>
      </w:r>
      <w:r w:rsidRPr="004167FD">
        <w:rPr>
          <w:rFonts w:ascii="Times New Roman" w:hAnsi="Times New Roman"/>
          <w:spacing w:val="-2"/>
          <w:sz w:val="28"/>
          <w:szCs w:val="28"/>
        </w:rPr>
        <w:br/>
      </w:r>
      <w:r w:rsidRPr="004167FD">
        <w:rPr>
          <w:rFonts w:ascii="Times New Roman" w:hAnsi="Times New Roman"/>
          <w:sz w:val="28"/>
          <w:szCs w:val="28"/>
        </w:rPr>
        <w:t>единицы государственной услуги (выполнения работ) и определяется по видам организаций</w:t>
      </w:r>
      <w:r w:rsidRPr="004167FD">
        <w:rPr>
          <w:rFonts w:ascii="Times New Roman" w:hAnsi="Times New Roman"/>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FE045C" w:rsidRPr="003D2675" w:rsidRDefault="00FE045C" w:rsidP="00FE045C">
      <w:pPr>
        <w:spacing w:after="0" w:line="360" w:lineRule="auto"/>
        <w:ind w:firstLine="540"/>
        <w:jc w:val="both"/>
        <w:rPr>
          <w:rFonts w:ascii="Times New Roman" w:hAnsi="Times New Roman"/>
          <w:color w:val="auto"/>
          <w:sz w:val="28"/>
          <w:szCs w:val="28"/>
        </w:rPr>
      </w:pPr>
      <w:r w:rsidRPr="004167FD">
        <w:rPr>
          <w:rFonts w:ascii="Times New Roman" w:hAnsi="Times New Roman"/>
          <w:sz w:val="28"/>
          <w:szCs w:val="28"/>
        </w:rPr>
        <w:lastRenderedPageBreak/>
        <w:t>Нормативные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w:t>
      </w:r>
      <w:r w:rsidRPr="003D2675">
        <w:rPr>
          <w:rFonts w:ascii="Times New Roman" w:hAnsi="Times New Roman"/>
          <w:color w:val="auto"/>
          <w:sz w:val="28"/>
          <w:szCs w:val="28"/>
        </w:rPr>
        <w:t xml:space="preserve">в оказании государственной услуги начального общего образования обучающихся с </w:t>
      </w:r>
      <w:r w:rsidR="003D2675" w:rsidRPr="003D2675">
        <w:rPr>
          <w:rFonts w:ascii="Times New Roman" w:hAnsi="Times New Roman"/>
          <w:color w:val="auto"/>
          <w:sz w:val="28"/>
          <w:szCs w:val="28"/>
        </w:rPr>
        <w:t>ЗПР</w:t>
      </w:r>
      <w:r w:rsidRPr="003D2675">
        <w:rPr>
          <w:rFonts w:ascii="Times New Roman" w:hAnsi="Times New Roman"/>
          <w:color w:val="auto"/>
          <w:sz w:val="28"/>
          <w:szCs w:val="28"/>
        </w:rPr>
        <w:t>:</w:t>
      </w:r>
    </w:p>
    <w:p w:rsidR="00FE045C" w:rsidRPr="006A05C6" w:rsidRDefault="00FE045C" w:rsidP="00FE045C">
      <w:pPr>
        <w:spacing w:after="0" w:line="360" w:lineRule="auto"/>
        <w:ind w:firstLine="540"/>
        <w:jc w:val="both"/>
        <w:rPr>
          <w:rFonts w:ascii="Times New Roman" w:hAnsi="Times New Roman"/>
          <w:sz w:val="28"/>
          <w:szCs w:val="28"/>
        </w:rPr>
      </w:pPr>
      <w:r w:rsidRPr="003D2675">
        <w:rPr>
          <w:rFonts w:ascii="Times New Roman" w:hAnsi="Times New Roman"/>
          <w:color w:val="auto"/>
          <w:sz w:val="28"/>
          <w:szCs w:val="28"/>
        </w:rPr>
        <w:t xml:space="preserve">реализация АООП </w:t>
      </w:r>
      <w:r w:rsidR="003D2675" w:rsidRPr="003D2675">
        <w:rPr>
          <w:rFonts w:ascii="Times New Roman" w:hAnsi="Times New Roman"/>
          <w:color w:val="auto"/>
          <w:sz w:val="28"/>
          <w:szCs w:val="28"/>
        </w:rPr>
        <w:t>НОО</w:t>
      </w:r>
      <w:r w:rsidRPr="003D2675">
        <w:rPr>
          <w:rFonts w:ascii="Times New Roman" w:hAnsi="Times New Roman"/>
          <w:color w:val="auto"/>
          <w:sz w:val="28"/>
          <w:szCs w:val="28"/>
        </w:rPr>
        <w:t xml:space="preserve"> обучающихся с </w:t>
      </w:r>
      <w:r w:rsidR="003D2675" w:rsidRPr="003D2675">
        <w:rPr>
          <w:rFonts w:ascii="Times New Roman" w:hAnsi="Times New Roman"/>
          <w:color w:val="auto"/>
          <w:sz w:val="28"/>
          <w:szCs w:val="28"/>
        </w:rPr>
        <w:t>ЗПР</w:t>
      </w:r>
      <w:r w:rsidRPr="003D2675">
        <w:rPr>
          <w:rFonts w:ascii="Times New Roman" w:hAnsi="Times New Roman"/>
          <w:color w:val="auto"/>
          <w:sz w:val="28"/>
          <w:szCs w:val="28"/>
        </w:rPr>
        <w:t xml:space="preserve"> может</w:t>
      </w:r>
      <w:r w:rsidRPr="004167FD">
        <w:rPr>
          <w:rFonts w:ascii="Times New Roman" w:hAnsi="Times New Roman"/>
          <w:sz w:val="28"/>
          <w:szCs w:val="28"/>
        </w:rPr>
        <w:t xml:space="preserve"> определяться по формуле:</w:t>
      </w:r>
    </w:p>
    <w:p w:rsidR="00FE045C" w:rsidRPr="004167FD" w:rsidRDefault="00FE045C" w:rsidP="00FE045C">
      <w:pPr>
        <w:spacing w:after="0" w:line="360" w:lineRule="auto"/>
        <w:ind w:firstLine="540"/>
        <w:jc w:val="both"/>
        <w:rPr>
          <w:rFonts w:ascii="Times New Roman" w:hAnsi="Times New Roman"/>
          <w:b/>
          <w:i/>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отгу</w:t>
      </w:r>
      <w:r w:rsidRPr="004167FD">
        <w:rPr>
          <w:rFonts w:ascii="Times New Roman" w:hAnsi="Times New Roman"/>
          <w:b/>
          <w:bCs/>
          <w:i/>
          <w:sz w:val="28"/>
          <w:szCs w:val="28"/>
        </w:rPr>
        <w:t xml:space="preserve"> = </w:t>
      </w: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 12 * К</w:t>
      </w:r>
      <w:r>
        <w:rPr>
          <w:rFonts w:ascii="Times New Roman" w:hAnsi="Times New Roman"/>
          <w:b/>
          <w:bCs/>
          <w:i/>
          <w:sz w:val="28"/>
          <w:szCs w:val="28"/>
          <w:vertAlign w:val="superscript"/>
        </w:rPr>
        <w:t>овз</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1</w:t>
      </w:r>
      <w:r w:rsidRPr="004167FD">
        <w:rPr>
          <w:rFonts w:ascii="Times New Roman" w:hAnsi="Times New Roman"/>
          <w:b/>
          <w:bCs/>
          <w:i/>
          <w:sz w:val="28"/>
          <w:szCs w:val="28"/>
        </w:rPr>
        <w:t xml:space="preserve"> * К</w:t>
      </w:r>
      <w:r>
        <w:rPr>
          <w:rFonts w:ascii="Times New Roman" w:hAnsi="Times New Roman"/>
          <w:b/>
          <w:bCs/>
          <w:i/>
          <w:sz w:val="28"/>
          <w:szCs w:val="28"/>
          <w:vertAlign w:val="superscript"/>
        </w:rPr>
        <w:t>2</w:t>
      </w:r>
      <w:r w:rsidRPr="004167FD">
        <w:rPr>
          <w:rFonts w:ascii="Times New Roman" w:hAnsi="Times New Roman"/>
          <w:b/>
          <w:bCs/>
          <w:i/>
          <w:sz w:val="28"/>
          <w:szCs w:val="28"/>
          <w:vertAlign w:val="subscript"/>
        </w:rPr>
        <w:t xml:space="preserve">  </w:t>
      </w:r>
      <w:smartTag w:uri="urn:schemas-microsoft-com:office:smarttags" w:element="PersonName">
        <w:r w:rsidRPr="004167FD">
          <w:rPr>
            <w:rFonts w:ascii="Times New Roman" w:hAnsi="Times New Roman"/>
            <w:b/>
            <w:i/>
            <w:sz w:val="28"/>
            <w:szCs w:val="28"/>
          </w:rPr>
          <w:t>,</w:t>
        </w:r>
      </w:smartTag>
      <w:r w:rsidRPr="004167FD">
        <w:rPr>
          <w:rFonts w:ascii="Times New Roman" w:hAnsi="Times New Roman"/>
          <w:b/>
          <w:i/>
          <w:sz w:val="28"/>
          <w:szCs w:val="28"/>
        </w:rPr>
        <w:t xml:space="preserve"> </w:t>
      </w:r>
      <w:r w:rsidRPr="004167FD">
        <w:rPr>
          <w:rFonts w:ascii="Times New Roman" w:hAnsi="Times New Roman"/>
          <w:b/>
          <w:bCs/>
          <w:i/>
          <w:iCs/>
          <w:sz w:val="28"/>
          <w:szCs w:val="28"/>
        </w:rPr>
        <w:t>где:</w:t>
      </w:r>
    </w:p>
    <w:p w:rsidR="00FE045C" w:rsidRPr="00DB2C87" w:rsidRDefault="00FE045C" w:rsidP="00FE045C">
      <w:pPr>
        <w:spacing w:after="0" w:line="360" w:lineRule="auto"/>
        <w:ind w:firstLine="540"/>
        <w:jc w:val="both"/>
        <w:rPr>
          <w:rFonts w:ascii="Times New Roman" w:hAnsi="Times New Roman"/>
          <w:i/>
          <w:color w:val="auto"/>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 xml:space="preserve">отгу </w:t>
      </w:r>
      <w:r w:rsidRPr="004167FD">
        <w:rPr>
          <w:rFonts w:ascii="Times New Roman" w:hAnsi="Times New Roman"/>
          <w:b/>
          <w:bCs/>
          <w:i/>
          <w:sz w:val="28"/>
          <w:szCs w:val="28"/>
        </w:rPr>
        <w:t xml:space="preserve">- </w:t>
      </w:r>
      <w:r w:rsidRPr="004167FD">
        <w:rPr>
          <w:rFonts w:ascii="Times New Roman" w:hAnsi="Times New Roman"/>
          <w:bCs/>
          <w:sz w:val="28"/>
          <w:szCs w:val="28"/>
        </w:rPr>
        <w:t>н</w:t>
      </w:r>
      <w:r w:rsidRPr="004167FD">
        <w:rPr>
          <w:rFonts w:ascii="Times New Roman" w:hAnsi="Times New Roman"/>
          <w:sz w:val="28"/>
          <w:szCs w:val="28"/>
        </w:rPr>
        <w:t>ормативные затраты на оплату труда и начисления на выплаты по оплате труда 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принимающего непосредственное участие в оказании государственной услуги по предоставлению </w:t>
      </w:r>
      <w:r>
        <w:rPr>
          <w:rFonts w:ascii="Times New Roman" w:hAnsi="Times New Roman"/>
          <w:sz w:val="28"/>
          <w:szCs w:val="28"/>
        </w:rPr>
        <w:t>началь</w:t>
      </w:r>
      <w:r w:rsidRPr="004167FD">
        <w:rPr>
          <w:rFonts w:ascii="Times New Roman" w:hAnsi="Times New Roman"/>
          <w:sz w:val="28"/>
          <w:szCs w:val="28"/>
        </w:rPr>
        <w:t>ного общего образования</w:t>
      </w:r>
      <w:r>
        <w:rPr>
          <w:rFonts w:ascii="Times New Roman" w:hAnsi="Times New Roman"/>
          <w:sz w:val="28"/>
          <w:szCs w:val="28"/>
        </w:rPr>
        <w:t xml:space="preserve"> </w:t>
      </w:r>
      <w:r w:rsidRPr="00DB2C87">
        <w:rPr>
          <w:rFonts w:ascii="Times New Roman" w:hAnsi="Times New Roman"/>
          <w:color w:val="auto"/>
          <w:sz w:val="28"/>
          <w:szCs w:val="28"/>
        </w:rPr>
        <w:t xml:space="preserve">обучающимся с </w:t>
      </w:r>
      <w:r w:rsidR="00DB2C87" w:rsidRPr="00DB2C87">
        <w:rPr>
          <w:rFonts w:ascii="Times New Roman" w:hAnsi="Times New Roman"/>
          <w:color w:val="auto"/>
          <w:sz w:val="28"/>
          <w:szCs w:val="28"/>
        </w:rPr>
        <w:t>ЗПР</w:t>
      </w:r>
      <w:r w:rsidRPr="00DB2C87">
        <w:rPr>
          <w:rFonts w:ascii="Times New Roman" w:hAnsi="Times New Roman"/>
          <w:color w:val="auto"/>
          <w:sz w:val="28"/>
          <w:szCs w:val="28"/>
        </w:rPr>
        <w:t>;</w:t>
      </w:r>
    </w:p>
    <w:p w:rsidR="00FE045C" w:rsidRPr="004167FD" w:rsidRDefault="00FE045C" w:rsidP="00FE045C">
      <w:pPr>
        <w:spacing w:after="0" w:line="360" w:lineRule="auto"/>
        <w:ind w:firstLine="709"/>
        <w:jc w:val="both"/>
        <w:rPr>
          <w:rFonts w:ascii="Times New Roman" w:hAnsi="Times New Roman"/>
          <w:sz w:val="28"/>
          <w:szCs w:val="28"/>
        </w:rPr>
      </w:pPr>
      <w:r>
        <w:rPr>
          <w:rFonts w:ascii="Times New Roman" w:hAnsi="Times New Roman"/>
          <w:b/>
          <w:bCs/>
          <w:i/>
          <w:sz w:val="28"/>
          <w:szCs w:val="28"/>
        </w:rPr>
        <w:t>ЗП</w:t>
      </w:r>
      <w:r w:rsidRPr="006A05C6">
        <w:rPr>
          <w:rFonts w:ascii="Times New Roman" w:hAnsi="Times New Roman"/>
          <w:b/>
          <w:bCs/>
          <w:i/>
          <w:sz w:val="28"/>
          <w:szCs w:val="28"/>
          <w:vertAlign w:val="superscript"/>
        </w:rPr>
        <w:t xml:space="preserve"> </w:t>
      </w:r>
      <w:r>
        <w:rPr>
          <w:rFonts w:ascii="Times New Roman" w:hAnsi="Times New Roman"/>
          <w:b/>
          <w:bCs/>
          <w:i/>
          <w:sz w:val="28"/>
          <w:szCs w:val="28"/>
          <w:vertAlign w:val="superscript"/>
        </w:rPr>
        <w:t>рег</w:t>
      </w:r>
      <w:r w:rsidRPr="006A05C6">
        <w:rPr>
          <w:rFonts w:ascii="Times New Roman" w:hAnsi="Times New Roman"/>
          <w:b/>
          <w:bCs/>
          <w:i/>
          <w:sz w:val="28"/>
          <w:szCs w:val="28"/>
          <w:vertAlign w:val="subscript"/>
        </w:rPr>
        <w:t>-1</w:t>
      </w:r>
      <w:r w:rsidRPr="004167FD">
        <w:rPr>
          <w:rFonts w:ascii="Times New Roman" w:hAnsi="Times New Roman"/>
          <w:b/>
          <w:bCs/>
          <w:i/>
          <w:sz w:val="28"/>
          <w:szCs w:val="28"/>
        </w:rPr>
        <w:t xml:space="preserve"> </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среднемесячная заработная плата в экономике соответствующего региона в предшествующем году</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руб./мес.;</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bCs/>
          <w:i/>
          <w:sz w:val="28"/>
          <w:szCs w:val="28"/>
        </w:rPr>
        <w:t xml:space="preserve">12 </w:t>
      </w:r>
      <w:r w:rsidRPr="004167FD">
        <w:rPr>
          <w:rFonts w:ascii="Times New Roman" w:hAnsi="Times New Roman"/>
          <w:i/>
          <w:sz w:val="28"/>
          <w:szCs w:val="28"/>
        </w:rPr>
        <w:t xml:space="preserve">– </w:t>
      </w:r>
      <w:r w:rsidRPr="004167FD">
        <w:rPr>
          <w:rFonts w:ascii="Times New Roman" w:hAnsi="Times New Roman"/>
          <w:sz w:val="28"/>
          <w:szCs w:val="28"/>
        </w:rPr>
        <w:t>количество месяцев в году;</w:t>
      </w:r>
    </w:p>
    <w:p w:rsidR="00FE045C" w:rsidRPr="004167FD" w:rsidRDefault="00FE045C" w:rsidP="00FE045C">
      <w:pPr>
        <w:tabs>
          <w:tab w:val="left" w:pos="709"/>
        </w:tabs>
        <w:spacing w:after="0" w:line="360" w:lineRule="auto"/>
        <w:ind w:firstLine="709"/>
        <w:jc w:val="both"/>
        <w:rPr>
          <w:rFonts w:ascii="Times New Roman" w:hAnsi="Times New Roman"/>
          <w:sz w:val="28"/>
          <w:szCs w:val="28"/>
        </w:rPr>
      </w:pPr>
      <w:r w:rsidRPr="004167FD">
        <w:rPr>
          <w:rFonts w:ascii="Times New Roman" w:hAnsi="Times New Roman"/>
          <w:i/>
          <w:sz w:val="28"/>
          <w:szCs w:val="28"/>
        </w:rPr>
        <w:t>K</w:t>
      </w:r>
      <w:r>
        <w:rPr>
          <w:rFonts w:ascii="Times New Roman" w:hAnsi="Times New Roman"/>
          <w:i/>
          <w:sz w:val="28"/>
          <w:szCs w:val="28"/>
          <w:vertAlign w:val="superscript"/>
        </w:rPr>
        <w:t>ОВЗ</w:t>
      </w:r>
      <w:r w:rsidRPr="004167FD">
        <w:rPr>
          <w:rFonts w:ascii="Times New Roman" w:hAnsi="Times New Roman"/>
          <w:i/>
          <w:sz w:val="28"/>
          <w:szCs w:val="28"/>
        </w:rPr>
        <w:t xml:space="preserve"> –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специфику образовательной программы или категорию обучающихся (при их наличии);</w:t>
      </w:r>
    </w:p>
    <w:p w:rsidR="00FE045C" w:rsidRPr="004167FD" w:rsidRDefault="00FE045C" w:rsidP="00FE045C">
      <w:pPr>
        <w:spacing w:after="0" w:line="360" w:lineRule="auto"/>
        <w:ind w:firstLine="709"/>
        <w:jc w:val="both"/>
        <w:rPr>
          <w:rFonts w:ascii="Times New Roman" w:hAnsi="Times New Roman"/>
          <w:i/>
          <w:sz w:val="28"/>
          <w:szCs w:val="28"/>
        </w:rPr>
      </w:pPr>
      <w:r w:rsidRPr="004167FD">
        <w:rPr>
          <w:rFonts w:ascii="Times New Roman" w:hAnsi="Times New Roman"/>
          <w:bCs/>
          <w:i/>
          <w:iCs/>
          <w:sz w:val="28"/>
          <w:szCs w:val="28"/>
          <w:lang w:val="en-US"/>
        </w:rPr>
        <w:t>K</w:t>
      </w:r>
      <w:r>
        <w:rPr>
          <w:rFonts w:ascii="Times New Roman" w:hAnsi="Times New Roman"/>
          <w:bCs/>
          <w:i/>
          <w:iCs/>
          <w:sz w:val="28"/>
          <w:szCs w:val="28"/>
          <w:vertAlign w:val="superscript"/>
        </w:rPr>
        <w:t>1</w:t>
      </w:r>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 страховых взносов на выплаты по оплате труда. Значение коэффициента – 1</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302;</w:t>
      </w:r>
    </w:p>
    <w:p w:rsidR="00FE045C" w:rsidRPr="004167FD" w:rsidRDefault="00FE045C" w:rsidP="00FE045C">
      <w:pPr>
        <w:spacing w:after="0" w:line="360" w:lineRule="auto"/>
        <w:ind w:firstLine="709"/>
        <w:jc w:val="both"/>
        <w:rPr>
          <w:rFonts w:ascii="Times New Roman" w:hAnsi="Times New Roman"/>
          <w:sz w:val="28"/>
          <w:szCs w:val="28"/>
        </w:rPr>
      </w:pPr>
      <w:smartTag w:uri="urn:schemas-microsoft-com:office:smarttags" w:element="place">
        <w:r w:rsidRPr="004167FD">
          <w:rPr>
            <w:rFonts w:ascii="Times New Roman" w:hAnsi="Times New Roman"/>
            <w:bCs/>
            <w:i/>
            <w:iCs/>
            <w:sz w:val="28"/>
            <w:szCs w:val="28"/>
            <w:lang w:val="en-US"/>
          </w:rPr>
          <w:t>K</w:t>
        </w:r>
        <w:r>
          <w:rPr>
            <w:rFonts w:ascii="Times New Roman" w:hAnsi="Times New Roman"/>
            <w:bCs/>
            <w:i/>
            <w:iCs/>
            <w:sz w:val="28"/>
            <w:szCs w:val="28"/>
            <w:vertAlign w:val="superscript"/>
          </w:rPr>
          <w:t>2</w:t>
        </w:r>
      </w:smartTag>
      <w:r w:rsidRPr="004167FD">
        <w:rPr>
          <w:rFonts w:ascii="Times New Roman" w:hAnsi="Times New Roman"/>
          <w:bCs/>
          <w:i/>
          <w:sz w:val="28"/>
          <w:szCs w:val="28"/>
        </w:rPr>
        <w:t xml:space="preserve"> </w:t>
      </w:r>
      <w:r w:rsidRPr="004167FD">
        <w:rPr>
          <w:rFonts w:ascii="Times New Roman" w:hAnsi="Times New Roman"/>
          <w:i/>
          <w:sz w:val="28"/>
          <w:szCs w:val="28"/>
        </w:rPr>
        <w:t xml:space="preserve">– </w:t>
      </w:r>
      <w:r w:rsidRPr="004167FD">
        <w:rPr>
          <w:rFonts w:ascii="Times New Roman" w:hAnsi="Times New Roman"/>
          <w:sz w:val="28"/>
          <w:szCs w:val="28"/>
        </w:rPr>
        <w:t>коэффициент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учитывающий применение районных коэффициентов и процентных надбавок к заработной плате за стаж работы в районах Крайнего Севера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приравненных к ним местностях (при наличии данных коэффициентов).</w:t>
      </w:r>
    </w:p>
    <w:p w:rsidR="00FE045C"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К нормативным затратам на общехозяйственные нужды относятся затраты</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невозможно отнести напрямую к нормативным затратам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непосредственно связанным с оказанием i-той государственной услуги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w:t>
      </w:r>
      <w:r w:rsidRPr="004167FD">
        <w:rPr>
          <w:rFonts w:ascii="Times New Roman" w:hAnsi="Times New Roman"/>
          <w:sz w:val="28"/>
          <w:szCs w:val="28"/>
        </w:rPr>
        <w:t xml:space="preserve"> и к нормативным затратам на содержание имущества. Нормативные затраты на общехозяйственные нужды определяются по формуле:</w:t>
      </w:r>
    </w:p>
    <w:p w:rsidR="00FE045C" w:rsidRPr="004167FD" w:rsidRDefault="00FE045C" w:rsidP="00FE045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н=</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 xml:space="preserve">тпп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ком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Pr>
          <w:rFonts w:ascii="Times New Roman" w:hAnsi="Times New Roman"/>
          <w:b/>
          <w:bCs/>
          <w:i/>
          <w:sz w:val="28"/>
          <w:szCs w:val="28"/>
        </w:rPr>
        <w:t>+</w:t>
      </w:r>
      <w:r w:rsidRPr="00901C0A">
        <w:rPr>
          <w:rFonts w:ascii="Times New Roman" w:hAnsi="Times New Roman"/>
          <w:b/>
          <w:bCs/>
          <w:i/>
          <w:sz w:val="28"/>
          <w:szCs w:val="28"/>
        </w:rPr>
        <w:t xml:space="preserve"> </w:t>
      </w: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ни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Pr>
          <w:rFonts w:ascii="Times New Roman" w:hAnsi="Times New Roman"/>
          <w:b/>
          <w:bCs/>
          <w:i/>
          <w:sz w:val="28"/>
          <w:szCs w:val="28"/>
          <w:vertAlign w:val="subscript"/>
        </w:rPr>
        <w:t xml:space="preserve">вс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901C0A">
        <w:rPr>
          <w:rFonts w:ascii="Times New Roman" w:hAnsi="Times New Roman"/>
          <w:b/>
          <w:bCs/>
          <w:i/>
          <w:sz w:val="28"/>
          <w:szCs w:val="28"/>
        </w:rPr>
        <w:t>+</w:t>
      </w:r>
      <w:r w:rsidRPr="00811D26">
        <w:rPr>
          <w:rFonts w:ascii="Times New Roman" w:hAnsi="Times New Roman"/>
          <w:b/>
          <w:bCs/>
          <w:i/>
          <w:sz w:val="28"/>
          <w:szCs w:val="28"/>
        </w:rPr>
        <w:t xml:space="preserve"> </w:t>
      </w: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где</w:t>
      </w:r>
    </w:p>
    <w:p w:rsidR="00FE045C" w:rsidRDefault="00FE045C" w:rsidP="00FE045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sidRPr="004167FD">
        <w:rPr>
          <w:rFonts w:ascii="Times New Roman" w:hAnsi="Times New Roman"/>
          <w:b/>
          <w:bCs/>
          <w:i/>
          <w:sz w:val="28"/>
          <w:szCs w:val="28"/>
          <w:vertAlign w:val="subscript"/>
        </w:rPr>
        <w:t>о</w:t>
      </w:r>
      <w:r>
        <w:rPr>
          <w:rFonts w:ascii="Times New Roman" w:hAnsi="Times New Roman"/>
          <w:b/>
          <w:bCs/>
          <w:i/>
          <w:sz w:val="28"/>
          <w:szCs w:val="28"/>
          <w:vertAlign w:val="subscript"/>
        </w:rPr>
        <w:t>тпп</w:t>
      </w:r>
      <w:r w:rsidRPr="004167FD">
        <w:rPr>
          <w:rFonts w:ascii="Times New Roman" w:hAnsi="Times New Roman"/>
          <w:sz w:val="28"/>
          <w:szCs w:val="28"/>
        </w:rPr>
        <w:t xml:space="preserve"> - 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прочего </w:t>
      </w:r>
      <w:r w:rsidRPr="004167FD">
        <w:rPr>
          <w:rFonts w:ascii="Times New Roman" w:hAnsi="Times New Roman"/>
          <w:sz w:val="28"/>
          <w:szCs w:val="28"/>
        </w:rPr>
        <w:lastRenderedPageBreak/>
        <w:t>персонала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 принимающего непосредственного участия в оказании государственной услуги</w:t>
      </w:r>
      <w:r>
        <w:rPr>
          <w:rFonts w:ascii="Times New Roman" w:hAnsi="Times New Roman"/>
          <w:sz w:val="28"/>
          <w:szCs w:val="28"/>
        </w:rPr>
        <w:t>)</w:t>
      </w:r>
      <w:smartTag w:uri="urn:schemas-microsoft-com:office:smarttags" w:element="PersonName">
        <w:r>
          <w:rPr>
            <w:rFonts w:ascii="Times New Roman" w:hAnsi="Times New Roman"/>
            <w:sz w:val="28"/>
            <w:szCs w:val="28"/>
          </w:rPr>
          <w:t>,</w:t>
        </w:r>
      </w:smartTag>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FE045C" w:rsidRDefault="00FE045C" w:rsidP="00FE045C">
      <w:pPr>
        <w:spacing w:after="0" w:line="360" w:lineRule="auto"/>
        <w:ind w:firstLine="709"/>
        <w:jc w:val="both"/>
        <w:rPr>
          <w:rFonts w:ascii="Times New Roman" w:hAnsi="Times New Roman"/>
          <w:sz w:val="28"/>
          <w:szCs w:val="28"/>
        </w:rPr>
      </w:pPr>
      <w:r>
        <w:rPr>
          <w:rFonts w:ascii="Times New Roman" w:hAnsi="Times New Roman"/>
          <w:b/>
          <w:bCs/>
          <w:i/>
          <w:sz w:val="28"/>
          <w:szCs w:val="28"/>
        </w:rPr>
        <w:t xml:space="preserve">НЗ </w:t>
      </w:r>
      <w:r>
        <w:rPr>
          <w:rFonts w:ascii="Times New Roman" w:hAnsi="Times New Roman"/>
          <w:b/>
          <w:bCs/>
          <w:i/>
          <w:sz w:val="28"/>
          <w:szCs w:val="28"/>
          <w:vertAlign w:val="superscript"/>
          <w:lang w:val="en-US"/>
        </w:rPr>
        <w:t>j</w:t>
      </w:r>
      <w:r w:rsidRPr="00901C0A">
        <w:rPr>
          <w:rFonts w:ascii="Times New Roman" w:hAnsi="Times New Roman"/>
          <w:b/>
          <w:bCs/>
          <w:i/>
          <w:sz w:val="28"/>
          <w:szCs w:val="28"/>
          <w:vertAlign w:val="superscript"/>
        </w:rPr>
        <w:t xml:space="preserve"> </w:t>
      </w:r>
      <w:r>
        <w:rPr>
          <w:rFonts w:ascii="Times New Roman" w:hAnsi="Times New Roman"/>
          <w:b/>
          <w:bCs/>
          <w:i/>
          <w:sz w:val="28"/>
          <w:szCs w:val="28"/>
          <w:vertAlign w:val="subscript"/>
        </w:rPr>
        <w:t xml:space="preserve">пк </w:t>
      </w:r>
      <w:r w:rsidRPr="00901C0A">
        <w:rPr>
          <w:rFonts w:ascii="Times New Roman" w:hAnsi="Times New Roman"/>
          <w:sz w:val="28"/>
          <w:szCs w:val="28"/>
        </w:rPr>
        <w:t>– нормативные затраты</w:t>
      </w:r>
      <w:r>
        <w:rPr>
          <w:rFonts w:ascii="Times New Roman" w:hAnsi="Times New Roman"/>
          <w:sz w:val="28"/>
          <w:szCs w:val="28"/>
        </w:rPr>
        <w:t xml:space="preserve"> </w:t>
      </w:r>
      <w:r w:rsidRPr="00901C0A">
        <w:rPr>
          <w:rFonts w:ascii="Times New Roman" w:hAnsi="Times New Roman"/>
          <w:sz w:val="28"/>
          <w:szCs w:val="28"/>
        </w:rPr>
        <w:t xml:space="preserve"> на повышение квалификации </w:t>
      </w:r>
      <w:r>
        <w:rPr>
          <w:rFonts w:ascii="Times New Roman" w:hAnsi="Times New Roman"/>
          <w:sz w:val="28"/>
          <w:szCs w:val="28"/>
        </w:rPr>
        <w:t xml:space="preserve">и (или) профессиональную переподготовку </w:t>
      </w:r>
      <w:r w:rsidRPr="00901C0A">
        <w:rPr>
          <w:rFonts w:ascii="Times New Roman" w:hAnsi="Times New Roman"/>
          <w:sz w:val="28"/>
          <w:szCs w:val="28"/>
        </w:rPr>
        <w:t>работников учреждения</w:t>
      </w:r>
      <w:r>
        <w:rPr>
          <w:rFonts w:ascii="Times New Roman" w:hAnsi="Times New Roman"/>
          <w:sz w:val="28"/>
          <w:szCs w:val="28"/>
        </w:rPr>
        <w:t xml:space="preserve"> </w:t>
      </w:r>
      <w:r w:rsidRPr="00124C76">
        <w:rPr>
          <w:rFonts w:ascii="Times New Roman" w:hAnsi="Times New Roman"/>
          <w:sz w:val="28"/>
          <w:szCs w:val="28"/>
        </w:rPr>
        <w:t>(</w:t>
      </w:r>
      <w:r>
        <w:rPr>
          <w:rFonts w:ascii="Times New Roman" w:hAnsi="Times New Roman"/>
          <w:sz w:val="28"/>
          <w:szCs w:val="28"/>
        </w:rPr>
        <w:t>в соответствии с кадровыми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w:t>
      </w:r>
      <w:r w:rsidRPr="004167FD">
        <w:rPr>
          <w:rFonts w:ascii="Times New Roman" w:hAnsi="Times New Roman"/>
          <w:sz w:val="28"/>
          <w:szCs w:val="28"/>
        </w:rPr>
        <w:t>;</w:t>
      </w:r>
    </w:p>
    <w:p w:rsidR="00FE045C" w:rsidRPr="008E3C9D" w:rsidRDefault="00FE045C" w:rsidP="00FE045C">
      <w:pPr>
        <w:spacing w:after="0" w:line="360" w:lineRule="auto"/>
        <w:ind w:firstLine="709"/>
        <w:jc w:val="both"/>
        <w:rPr>
          <w:rFonts w:ascii="Times New Roman" w:hAnsi="Times New Roman"/>
          <w:sz w:val="28"/>
          <w:szCs w:val="28"/>
        </w:rPr>
      </w:pPr>
      <w:r w:rsidRPr="008E3C9D">
        <w:rPr>
          <w:rFonts w:ascii="Times New Roman" w:hAnsi="Times New Roman"/>
          <w:b/>
          <w:bCs/>
          <w:i/>
          <w:sz w:val="28"/>
          <w:szCs w:val="28"/>
        </w:rPr>
        <w:t>НЗ</w:t>
      </w:r>
      <w:r w:rsidRPr="008E3C9D">
        <w:rPr>
          <w:rFonts w:ascii="Times New Roman" w:hAnsi="Times New Roman"/>
          <w:b/>
          <w:bCs/>
          <w:i/>
          <w:sz w:val="28"/>
          <w:szCs w:val="28"/>
          <w:vertAlign w:val="subscript"/>
        </w:rPr>
        <w:t>ком</w:t>
      </w:r>
      <w:r w:rsidRPr="008E3C9D">
        <w:rPr>
          <w:rFonts w:ascii="Times New Roman" w:hAnsi="Times New Roman"/>
          <w:sz w:val="28"/>
          <w:szCs w:val="28"/>
        </w:rPr>
        <w:t xml:space="preserve"> - нормативные затраты на коммунальные услуги (с учетом площади здания, в котором расположена образовательная организация, года его постройки, состояния инженерно-технических сооружений и коммуникаций) за исключением нормативных затрат</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отнесенных к нормативным затратам на содержание имущества);</w:t>
      </w:r>
    </w:p>
    <w:p w:rsidR="00FE045C" w:rsidRPr="004167FD" w:rsidRDefault="00FE045C" w:rsidP="00FE045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202FB0">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ни</w:t>
      </w:r>
      <w:r w:rsidRPr="004167FD">
        <w:rPr>
          <w:rFonts w:ascii="Times New Roman" w:hAnsi="Times New Roman"/>
          <w:sz w:val="28"/>
          <w:szCs w:val="28"/>
        </w:rPr>
        <w:t xml:space="preserve"> - нормативные затраты на содержание объектов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на праве оперативного управления или приобретенным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 также недвижимого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находящегося у организации на основании договора аренды или безвозмездного пользования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эксплуатируемого в процессе оказания государственных услуг (далее - нормативные затраты на содержание недвижимого имущества)</w:t>
      </w:r>
      <w:r w:rsidRPr="00202FB0">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202FB0">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4167FD">
        <w:rPr>
          <w:rFonts w:ascii="Times New Roman" w:hAnsi="Times New Roman"/>
          <w:sz w:val="28"/>
          <w:szCs w:val="28"/>
        </w:rPr>
        <w:t>;</w:t>
      </w:r>
    </w:p>
    <w:p w:rsidR="00FE045C" w:rsidRPr="004167FD" w:rsidRDefault="00FE045C" w:rsidP="00FE045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 xml:space="preserve">ди </w:t>
      </w:r>
      <w:r w:rsidRPr="004167FD">
        <w:rPr>
          <w:rFonts w:ascii="Times New Roman" w:hAnsi="Times New Roman"/>
          <w:sz w:val="28"/>
          <w:szCs w:val="28"/>
        </w:rPr>
        <w:t>- нормативные затраты на содержание объектов особо ценного движимого имущества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закрепленного за организацией за счет средств</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выделенных ей учредителем на приобретение такого имущества (далее - нормативные затраты на содержание особо ценного движимого имущества);</w:t>
      </w:r>
    </w:p>
    <w:p w:rsidR="00FE045C" w:rsidRPr="004167FD" w:rsidRDefault="00FE045C" w:rsidP="00FE045C">
      <w:pPr>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Pr>
          <w:rFonts w:ascii="Times New Roman" w:hAnsi="Times New Roman"/>
          <w:b/>
          <w:bCs/>
          <w:i/>
          <w:sz w:val="28"/>
          <w:szCs w:val="28"/>
          <w:vertAlign w:val="subscript"/>
        </w:rPr>
        <w:t>вс</w:t>
      </w:r>
      <w:r w:rsidRPr="004167FD">
        <w:rPr>
          <w:rFonts w:ascii="Times New Roman" w:hAnsi="Times New Roman"/>
          <w:sz w:val="28"/>
          <w:szCs w:val="28"/>
        </w:rPr>
        <w:t xml:space="preserve"> - нормативные затраты на приобретение услуг связи;</w:t>
      </w:r>
    </w:p>
    <w:p w:rsidR="00FE045C" w:rsidRPr="004167FD" w:rsidRDefault="00FE045C" w:rsidP="00FE045C">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 xml:space="preserve">тр </w:t>
      </w:r>
      <w:r w:rsidRPr="004167FD">
        <w:rPr>
          <w:rFonts w:ascii="Times New Roman" w:hAnsi="Times New Roman"/>
          <w:sz w:val="28"/>
          <w:szCs w:val="28"/>
        </w:rPr>
        <w:t>- нормативные затраты на приобретение транспортных услуг</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sidRPr="004167FD">
        <w:rPr>
          <w:rFonts w:ascii="Times New Roman" w:hAnsi="Times New Roman"/>
          <w:sz w:val="28"/>
          <w:szCs w:val="28"/>
        </w:rPr>
        <w:t>;</w:t>
      </w:r>
    </w:p>
    <w:p w:rsidR="00FE045C" w:rsidRPr="00124C76" w:rsidRDefault="00FE045C" w:rsidP="00FE045C">
      <w:pPr>
        <w:tabs>
          <w:tab w:val="left" w:pos="8222"/>
        </w:tabs>
        <w:spacing w:after="0" w:line="360" w:lineRule="auto"/>
        <w:ind w:firstLine="709"/>
        <w:jc w:val="both"/>
        <w:rPr>
          <w:rFonts w:ascii="Times New Roman" w:hAnsi="Times New Roman"/>
          <w:sz w:val="28"/>
          <w:szCs w:val="28"/>
        </w:rPr>
      </w:pPr>
      <w:r w:rsidRPr="006A05C6">
        <w:rPr>
          <w:rFonts w:ascii="Times New Roman" w:hAnsi="Times New Roman"/>
          <w:b/>
          <w:bCs/>
          <w:i/>
          <w:sz w:val="28"/>
          <w:szCs w:val="28"/>
        </w:rPr>
        <w:lastRenderedPageBreak/>
        <w:t>НЗ</w:t>
      </w:r>
      <w:r w:rsidRPr="00124C76">
        <w:rPr>
          <w:rFonts w:ascii="Times New Roman" w:hAnsi="Times New Roman"/>
          <w:b/>
          <w:bCs/>
          <w:i/>
          <w:sz w:val="28"/>
          <w:szCs w:val="28"/>
        </w:rPr>
        <w:t xml:space="preserve"> </w:t>
      </w:r>
      <w:r>
        <w:rPr>
          <w:rFonts w:ascii="Times New Roman" w:hAnsi="Times New Roman"/>
          <w:b/>
          <w:bCs/>
          <w:i/>
          <w:sz w:val="28"/>
          <w:szCs w:val="28"/>
          <w:vertAlign w:val="superscript"/>
          <w:lang w:val="en-US"/>
        </w:rPr>
        <w:t>j</w:t>
      </w:r>
      <w:r>
        <w:rPr>
          <w:rFonts w:ascii="Times New Roman" w:hAnsi="Times New Roman"/>
          <w:b/>
          <w:bCs/>
          <w:i/>
          <w:sz w:val="28"/>
          <w:szCs w:val="28"/>
          <w:vertAlign w:val="subscript"/>
        </w:rPr>
        <w:t>пр</w:t>
      </w:r>
      <w:r w:rsidRPr="004167FD">
        <w:rPr>
          <w:rFonts w:ascii="Times New Roman" w:hAnsi="Times New Roman"/>
          <w:sz w:val="28"/>
          <w:szCs w:val="28"/>
        </w:rPr>
        <w:t xml:space="preserve"> - прочие нормативные зат</w:t>
      </w:r>
      <w:r>
        <w:rPr>
          <w:rFonts w:ascii="Times New Roman" w:hAnsi="Times New Roman"/>
          <w:sz w:val="28"/>
          <w:szCs w:val="28"/>
        </w:rPr>
        <w:t>раты на общехозяйственные нужды</w:t>
      </w:r>
      <w:r w:rsidRPr="00124C76">
        <w:rPr>
          <w:rFonts w:ascii="Times New Roman" w:hAnsi="Times New Roman"/>
          <w:sz w:val="28"/>
          <w:szCs w:val="28"/>
        </w:rPr>
        <w:t xml:space="preserve"> </w:t>
      </w:r>
      <w:r>
        <w:rPr>
          <w:rFonts w:ascii="Times New Roman" w:hAnsi="Times New Roman"/>
          <w:sz w:val="28"/>
          <w:szCs w:val="28"/>
        </w:rPr>
        <w:t xml:space="preserve">по АООП типа </w:t>
      </w:r>
      <w:r>
        <w:rPr>
          <w:rFonts w:ascii="Times New Roman" w:hAnsi="Times New Roman"/>
          <w:sz w:val="28"/>
          <w:szCs w:val="28"/>
          <w:lang w:val="en-US"/>
        </w:rPr>
        <w:t>j</w:t>
      </w:r>
      <w:r w:rsidRPr="00124C76">
        <w:rPr>
          <w:rFonts w:ascii="Times New Roman" w:hAnsi="Times New Roman"/>
          <w:sz w:val="28"/>
          <w:szCs w:val="28"/>
        </w:rPr>
        <w:t xml:space="preserve"> (</w:t>
      </w:r>
      <w:r>
        <w:rPr>
          <w:rFonts w:ascii="Times New Roman" w:hAnsi="Times New Roman"/>
          <w:sz w:val="28"/>
          <w:szCs w:val="28"/>
        </w:rPr>
        <w:t>в соответствии с кадровыми и материально-техническими условиями с учетом специфики обучающихся</w:t>
      </w:r>
      <w:r w:rsidRPr="00124C76">
        <w:rPr>
          <w:rFonts w:ascii="Times New Roman" w:hAnsi="Times New Roman"/>
          <w:sz w:val="28"/>
          <w:szCs w:val="28"/>
        </w:rPr>
        <w:t>)</w:t>
      </w:r>
      <w:r>
        <w:rPr>
          <w:rFonts w:ascii="Times New Roman" w:hAnsi="Times New Roman"/>
          <w:sz w:val="28"/>
          <w:szCs w:val="28"/>
        </w:rPr>
        <w:t>.</w:t>
      </w:r>
    </w:p>
    <w:p w:rsidR="00FE045C" w:rsidRPr="004167FD" w:rsidRDefault="00FE045C" w:rsidP="00FE045C">
      <w:pPr>
        <w:tabs>
          <w:tab w:val="left" w:pos="8222"/>
        </w:tabs>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оплату труда и начисления на выплаты по оплате труда работников организации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которые не принимают непосредственного участия в оказании государственной услуги (вспомогательного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технического</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административно-управленческого и </w:t>
      </w:r>
      <w:r w:rsidRPr="008E3C9D">
        <w:rPr>
          <w:rFonts w:ascii="Times New Roman" w:hAnsi="Times New Roman"/>
          <w:sz w:val="28"/>
          <w:szCs w:val="28"/>
        </w:rPr>
        <w:t>прочего персонала</w:t>
      </w:r>
      <w:smartTag w:uri="urn:schemas-microsoft-com:office:smarttags" w:element="PersonName">
        <w:r w:rsidRPr="008E3C9D">
          <w:rPr>
            <w:rFonts w:ascii="Times New Roman" w:hAnsi="Times New Roman"/>
            <w:sz w:val="28"/>
            <w:szCs w:val="28"/>
          </w:rPr>
          <w:t>,</w:t>
        </w:r>
      </w:smartTag>
      <w:r w:rsidRPr="008E3C9D">
        <w:rPr>
          <w:rFonts w:ascii="Times New Roman" w:hAnsi="Times New Roman"/>
          <w:sz w:val="28"/>
          <w:szCs w:val="28"/>
        </w:rPr>
        <w:t xml:space="preserve"> не принимающего непосредственного участия в оказании государственной услуги, </w:t>
      </w:r>
      <w:r w:rsidRPr="008E3C9D">
        <w:rPr>
          <w:rFonts w:ascii="Times New Roman" w:hAnsi="Times New Roman"/>
          <w:spacing w:val="-2"/>
          <w:sz w:val="28"/>
          <w:szCs w:val="28"/>
        </w:rPr>
        <w:t>включая ассистента, медицинских работников, необходимых для сопровождения обучающихся с ОВЗ, инженера по обслуживанию специальных технических средств и ассистивных устройств)</w:t>
      </w:r>
      <w:r w:rsidRPr="008E3C9D">
        <w:rPr>
          <w:rFonts w:ascii="Times New Roman" w:hAnsi="Times New Roman"/>
          <w:sz w:val="28"/>
          <w:szCs w:val="28"/>
        </w:rPr>
        <w:t xml:space="preserve"> определяются  исходя из количества единиц по штатному расписанию</w:t>
      </w:r>
      <w:smartTag w:uri="urn:schemas-microsoft-com:office:smarttags" w:element="PersonName">
        <w:r w:rsidRPr="008E3C9D">
          <w:rPr>
            <w:rFonts w:ascii="Times New Roman" w:hAnsi="Times New Roman"/>
            <w:sz w:val="28"/>
            <w:szCs w:val="28"/>
          </w:rPr>
          <w:t>,</w:t>
        </w:r>
      </w:smartTag>
      <w:r w:rsidRPr="004167FD">
        <w:rPr>
          <w:rFonts w:ascii="Times New Roman" w:hAnsi="Times New Roman"/>
          <w:sz w:val="28"/>
          <w:szCs w:val="28"/>
        </w:rPr>
        <w:t xml:space="preserve"> утвержденному руководителем организаци</w:t>
      </w:r>
      <w:r>
        <w:rPr>
          <w:rFonts w:ascii="Times New Roman" w:hAnsi="Times New Roman"/>
          <w:sz w:val="28"/>
          <w:szCs w:val="28"/>
        </w:rPr>
        <w:t>и</w:t>
      </w:r>
      <w:smartTag w:uri="urn:schemas-microsoft-com:office:smarttags" w:element="PersonName">
        <w:r>
          <w:rPr>
            <w:rFonts w:ascii="Times New Roman" w:hAnsi="Times New Roman"/>
            <w:sz w:val="28"/>
            <w:szCs w:val="28"/>
          </w:rPr>
          <w:t>,</w:t>
        </w:r>
      </w:smartTag>
      <w:r>
        <w:rPr>
          <w:rFonts w:ascii="Times New Roman" w:hAnsi="Times New Roman"/>
          <w:sz w:val="28"/>
          <w:szCs w:val="28"/>
        </w:rPr>
        <w:t xml:space="preserve"> с учетом действующей системы оплаты труда</w:t>
      </w:r>
      <w:r w:rsidRPr="004167FD">
        <w:rPr>
          <w:rFonts w:ascii="Times New Roman" w:hAnsi="Times New Roman"/>
          <w:sz w:val="28"/>
          <w:szCs w:val="28"/>
        </w:rPr>
        <w:t xml:space="preserve"> в пределах фонда оплаты труда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установленного образовательной организации учредителем.</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определяются исходя из нормативов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расчете на оказание единицы соответствующей государственной услуги и включают в себя:</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1) нормативные затраты на холодное водоснабжение и водоотведение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ассенизацию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канализацию</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вывоз жидких бытовых отходов при отсутствии централизованной системы канализации;</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2) нормативные затраты на горячее водоснабжение;</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3) нормативные затраты на потребление электрической энергии (учитываются в размере 90 процентов от общего объема затрат потребления электрической энергии);</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4) нормативные затраты на потребление тепловой энергии (учитываются в размере 50 процентов от общего объема затрат на оплату тепловой энергии). В случае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если организациями используется котельно-печное отопление</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данные нормативные затраты не включаются в состав коммунальных услуг.</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необходимых для </w:t>
      </w:r>
      <w:r w:rsidRPr="004167FD">
        <w:rPr>
          <w:rFonts w:ascii="Times New Roman" w:hAnsi="Times New Roman"/>
          <w:sz w:val="28"/>
          <w:szCs w:val="28"/>
        </w:rPr>
        <w:lastRenderedPageBreak/>
        <w:t>оказания единицы государственной услуги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на тариф</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установленный на соответствующий год.</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содержание недвижимого имущества включают в себя:</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эксплуатацию системы охранной сигнализации и противопожарной безопасности;</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аренду недвижимого имущества;</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проведение текущего ремонта объектов недвижимого имущества;</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 прочие нормативные затраты на содержание недвижимого имущества.</w:t>
      </w:r>
    </w:p>
    <w:p w:rsidR="00FE045C" w:rsidRPr="004167FD" w:rsidRDefault="00FE045C" w:rsidP="00FE045C">
      <w:pPr>
        <w:spacing w:after="0" w:line="360" w:lineRule="auto"/>
        <w:ind w:firstLine="709"/>
        <w:jc w:val="both"/>
        <w:rPr>
          <w:rFonts w:ascii="Times New Roman" w:hAnsi="Times New Roman"/>
          <w:sz w:val="28"/>
          <w:szCs w:val="28"/>
        </w:rPr>
      </w:pPr>
      <w:r w:rsidRPr="004167FD">
        <w:rPr>
          <w:rFonts w:ascii="Times New Roman" w:hAnsi="Times New Roman"/>
          <w:sz w:val="28"/>
          <w:szCs w:val="28"/>
        </w:rPr>
        <w:t>Нормативные затраты на эксплуатацию систем охранной сигнализации и противопожарной безопасности устанавливаются таким образом</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чтобы обеспечивать покрытие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связанных с функционированием установленных в организации средств и систем (системы охранной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системы пожарной сигнализации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первичных средств пожаротушения).</w:t>
      </w:r>
    </w:p>
    <w:p w:rsidR="00FE045C" w:rsidRDefault="00FE045C" w:rsidP="00FE045C">
      <w:pPr>
        <w:spacing w:after="0" w:line="360" w:lineRule="auto"/>
        <w:ind w:firstLine="709"/>
        <w:jc w:val="both"/>
      </w:pPr>
      <w:r w:rsidRPr="004167FD">
        <w:rPr>
          <w:rFonts w:ascii="Times New Roman" w:hAnsi="Times New Roman"/>
          <w:sz w:val="28"/>
          <w:szCs w:val="28"/>
        </w:rPr>
        <w:t>Нормативные затраты на содержание прилегающих территорий</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включая вывоз мусора</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сброс снега с крыш</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в соответствии с санитарными нормами и правилами</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устанавливаются</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исходя из необходимости покрытия затрат</w:t>
      </w:r>
      <w:smartTag w:uri="urn:schemas-microsoft-com:office:smarttags" w:element="PersonName">
        <w:r w:rsidRPr="004167FD">
          <w:rPr>
            <w:rFonts w:ascii="Times New Roman" w:hAnsi="Times New Roman"/>
            <w:sz w:val="28"/>
            <w:szCs w:val="28"/>
          </w:rPr>
          <w:t>,</w:t>
        </w:r>
      </w:smartTag>
      <w:r w:rsidRPr="004167FD">
        <w:rPr>
          <w:rFonts w:ascii="Times New Roman" w:hAnsi="Times New Roman"/>
          <w:sz w:val="28"/>
          <w:szCs w:val="28"/>
        </w:rPr>
        <w:t xml:space="preserve"> произведенных организацией в предыдущем отчетном периоде (году).</w:t>
      </w:r>
    </w:p>
    <w:p w:rsidR="002B78A5" w:rsidRDefault="002B78A5" w:rsidP="006A3D42">
      <w:pPr>
        <w:shd w:val="clear" w:color="auto" w:fill="FFFFFF"/>
        <w:autoSpaceDE w:val="0"/>
        <w:autoSpaceDN w:val="0"/>
        <w:adjustRightInd w:val="0"/>
        <w:spacing w:after="0" w:line="360" w:lineRule="auto"/>
        <w:jc w:val="center"/>
        <w:rPr>
          <w:rFonts w:ascii="Times New Roman" w:hAnsi="Times New Roman" w:cs="Times New Roman"/>
          <w:b/>
          <w:kern w:val="28"/>
          <w:sz w:val="28"/>
          <w:szCs w:val="28"/>
        </w:rPr>
      </w:pPr>
      <w:r w:rsidRPr="00F63254">
        <w:rPr>
          <w:rFonts w:ascii="Times New Roman" w:hAnsi="Times New Roman" w:cs="Times New Roman"/>
          <w:b/>
          <w:kern w:val="28"/>
          <w:sz w:val="28"/>
          <w:szCs w:val="28"/>
        </w:rPr>
        <w:t>Материально-технические условия</w:t>
      </w:r>
    </w:p>
    <w:p w:rsidR="008E1ACC" w:rsidRPr="00BF48DB" w:rsidRDefault="008E1ACC" w:rsidP="008E1ACC">
      <w:pPr>
        <w:spacing w:after="0" w:line="360" w:lineRule="auto"/>
        <w:ind w:firstLine="709"/>
        <w:jc w:val="both"/>
        <w:rPr>
          <w:rFonts w:ascii="Times New Roman" w:hAnsi="Times New Roman" w:cs="Times New Roman"/>
          <w:sz w:val="28"/>
          <w:szCs w:val="28"/>
        </w:rPr>
      </w:pPr>
      <w:r w:rsidRPr="00C05EBB">
        <w:rPr>
          <w:rFonts w:ascii="Times New Roman" w:hAnsi="Times New Roman" w:cs="Times New Roman"/>
          <w:sz w:val="28"/>
          <w:szCs w:val="28"/>
        </w:rPr>
        <w:t>Материальн</w:t>
      </w:r>
      <w:r w:rsidRPr="00BF48DB">
        <w:rPr>
          <w:rFonts w:ascii="Times New Roman" w:hAnsi="Times New Roman" w:cs="Times New Roman"/>
          <w:sz w:val="28"/>
          <w:szCs w:val="28"/>
        </w:rPr>
        <w:t>о-техническое обеспечение – это общие характеристики инфраструктуры организации, включая параметры информационно-образовательной среды.</w:t>
      </w:r>
    </w:p>
    <w:p w:rsidR="00464C3D" w:rsidRPr="00BF48DB" w:rsidRDefault="00464C3D" w:rsidP="00464C3D">
      <w:pPr>
        <w:pStyle w:val="ad"/>
        <w:spacing w:after="0" w:line="360" w:lineRule="auto"/>
        <w:ind w:firstLine="709"/>
        <w:jc w:val="both"/>
        <w:rPr>
          <w:rFonts w:ascii="Times New Roman" w:hAnsi="Times New Roman"/>
          <w:sz w:val="28"/>
          <w:szCs w:val="28"/>
        </w:rPr>
      </w:pPr>
      <w:r w:rsidRPr="00BF48DB">
        <w:rPr>
          <w:rFonts w:ascii="Times New Roman" w:hAnsi="Times New Roman"/>
          <w:sz w:val="28"/>
          <w:szCs w:val="28"/>
        </w:rPr>
        <w:t xml:space="preserve">Материально-технические условия реализации АООП должны обеспечивать возможность достижения обучающимися установленных </w:t>
      </w:r>
      <w:r>
        <w:rPr>
          <w:rFonts w:ascii="Times New Roman" w:hAnsi="Times New Roman"/>
          <w:sz w:val="28"/>
          <w:szCs w:val="28"/>
        </w:rPr>
        <w:t>ФГОС НОО обучающихся с ОВЗ</w:t>
      </w:r>
      <w:r w:rsidRPr="00BF48DB">
        <w:rPr>
          <w:rFonts w:ascii="Times New Roman" w:hAnsi="Times New Roman"/>
          <w:sz w:val="28"/>
          <w:szCs w:val="28"/>
        </w:rPr>
        <w:t xml:space="preserve"> требований к результатам освоения АООП</w:t>
      </w:r>
      <w:r>
        <w:rPr>
          <w:rFonts w:ascii="Times New Roman" w:hAnsi="Times New Roman"/>
          <w:sz w:val="28"/>
          <w:szCs w:val="28"/>
        </w:rPr>
        <w:t xml:space="preserve"> НОО обучающихся с ЗПР</w:t>
      </w:r>
      <w:r w:rsidRPr="00BF48DB">
        <w:rPr>
          <w:rFonts w:ascii="Times New Roman" w:hAnsi="Times New Roman"/>
          <w:sz w:val="28"/>
          <w:szCs w:val="28"/>
        </w:rPr>
        <w:t>.</w:t>
      </w:r>
    </w:p>
    <w:p w:rsidR="008E1ACC" w:rsidRPr="00384219" w:rsidRDefault="008E1ACC" w:rsidP="008E1ACC">
      <w:pPr>
        <w:pStyle w:val="ad"/>
        <w:spacing w:after="0" w:line="360" w:lineRule="auto"/>
        <w:ind w:firstLine="709"/>
        <w:jc w:val="both"/>
        <w:rPr>
          <w:rFonts w:ascii="Times New Roman" w:hAnsi="Times New Roman"/>
          <w:sz w:val="28"/>
          <w:szCs w:val="28"/>
        </w:rPr>
      </w:pPr>
      <w:r w:rsidRPr="00384219">
        <w:rPr>
          <w:rFonts w:ascii="Times New Roman" w:hAnsi="Times New Roman"/>
          <w:sz w:val="28"/>
          <w:szCs w:val="28"/>
        </w:rPr>
        <w:lastRenderedPageBreak/>
        <w:t xml:space="preserve">Материально-техническая база образовательного учреждения должна быть приведена в соответствие с задачами по обеспечению реализации </w:t>
      </w:r>
      <w:r>
        <w:rPr>
          <w:rFonts w:ascii="Times New Roman" w:hAnsi="Times New Roman"/>
          <w:sz w:val="28"/>
          <w:szCs w:val="28"/>
        </w:rPr>
        <w:t>АООП НОО</w:t>
      </w:r>
      <w:r w:rsidRPr="00384219">
        <w:rPr>
          <w:rFonts w:ascii="Times New Roman" w:hAnsi="Times New Roman"/>
          <w:sz w:val="28"/>
          <w:szCs w:val="28"/>
        </w:rPr>
        <w:t xml:space="preserve"> и созданию соответствующей образовательной и социальной среды.</w:t>
      </w:r>
    </w:p>
    <w:p w:rsidR="008E1ACC" w:rsidRDefault="008E1ACC" w:rsidP="008E1ACC">
      <w:pPr>
        <w:pStyle w:val="Default"/>
        <w:spacing w:line="360" w:lineRule="auto"/>
        <w:ind w:firstLine="709"/>
        <w:jc w:val="both"/>
        <w:rPr>
          <w:sz w:val="28"/>
          <w:szCs w:val="28"/>
        </w:rPr>
      </w:pPr>
      <w:r w:rsidRPr="00F63254">
        <w:rPr>
          <w:sz w:val="28"/>
          <w:szCs w:val="28"/>
        </w:rPr>
        <w:t xml:space="preserve">Материально-техническое обеспечение </w:t>
      </w:r>
      <w:r>
        <w:rPr>
          <w:sz w:val="28"/>
          <w:szCs w:val="28"/>
        </w:rPr>
        <w:t>начального общего</w:t>
      </w:r>
      <w:r w:rsidRPr="00F63254">
        <w:rPr>
          <w:sz w:val="28"/>
          <w:szCs w:val="28"/>
        </w:rPr>
        <w:t xml:space="preserve"> образования обучающихся с </w:t>
      </w:r>
      <w:r>
        <w:rPr>
          <w:sz w:val="28"/>
          <w:szCs w:val="28"/>
        </w:rPr>
        <w:t>ЗПР</w:t>
      </w:r>
      <w:r w:rsidRPr="00F63254">
        <w:rPr>
          <w:sz w:val="28"/>
          <w:szCs w:val="28"/>
        </w:rPr>
        <w:t xml:space="preserve"> должно отвечать не только общим, но и их особым образовательным потребностям. В связи с этим в структуре материально-технического обеспечения процесса образования должна быть отражена специфика требований к:</w:t>
      </w:r>
    </w:p>
    <w:p w:rsidR="008E1ACC" w:rsidRPr="00F63254" w:rsidRDefault="008E1ACC" w:rsidP="000C5522">
      <w:pPr>
        <w:pStyle w:val="18TexstSPISOK1"/>
        <w:numPr>
          <w:ilvl w:val="0"/>
          <w:numId w:val="3"/>
        </w:numPr>
        <w:spacing w:line="360" w:lineRule="auto"/>
        <w:ind w:left="0"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организации пространства, в котором обучается ребенок с ЗПР;</w:t>
      </w:r>
    </w:p>
    <w:p w:rsidR="008E1ACC" w:rsidRPr="00F63254" w:rsidRDefault="008E1ACC" w:rsidP="000C5522">
      <w:pPr>
        <w:pStyle w:val="18TexstSPISOK1"/>
        <w:numPr>
          <w:ilvl w:val="0"/>
          <w:numId w:val="3"/>
        </w:numPr>
        <w:spacing w:line="360" w:lineRule="auto"/>
        <w:ind w:left="0"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организации временного режима обучения;</w:t>
      </w:r>
    </w:p>
    <w:p w:rsidR="008E1ACC" w:rsidRPr="00F63254" w:rsidRDefault="008E1ACC" w:rsidP="000C5522">
      <w:pPr>
        <w:pStyle w:val="18TexstSPISOK1"/>
        <w:numPr>
          <w:ilvl w:val="0"/>
          <w:numId w:val="3"/>
        </w:numPr>
        <w:spacing w:line="360" w:lineRule="auto"/>
        <w:ind w:left="0"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техническим средствам обучения, включая компьютерные инструменты обучения, ориентированные на удовлетворение особых образовательных потребностей обучающихся с ЗПР;</w:t>
      </w:r>
    </w:p>
    <w:p w:rsidR="008E1ACC" w:rsidRPr="00F63254" w:rsidRDefault="008E1ACC" w:rsidP="000C5522">
      <w:pPr>
        <w:pStyle w:val="18TexstSPISOK1"/>
        <w:numPr>
          <w:ilvl w:val="0"/>
          <w:numId w:val="3"/>
        </w:numPr>
        <w:spacing w:line="360" w:lineRule="auto"/>
        <w:ind w:left="0"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учебникам, рабочим тетрадям, дидактическим материалам, отвечающим особым образовательным потребностям обучающихся с ЗПР и позволяющих реализовывать выбранный вариант программы.</w:t>
      </w:r>
    </w:p>
    <w:p w:rsidR="006D300A" w:rsidRPr="00F63254" w:rsidRDefault="006D300A" w:rsidP="006D300A">
      <w:pPr>
        <w:pStyle w:val="Default"/>
        <w:spacing w:line="360" w:lineRule="auto"/>
        <w:jc w:val="center"/>
        <w:rPr>
          <w:b/>
          <w:i/>
          <w:color w:val="auto"/>
          <w:sz w:val="28"/>
          <w:szCs w:val="28"/>
        </w:rPr>
      </w:pPr>
      <w:r w:rsidRPr="00F63254">
        <w:rPr>
          <w:b/>
          <w:i/>
          <w:color w:val="auto"/>
          <w:sz w:val="28"/>
          <w:szCs w:val="28"/>
        </w:rPr>
        <w:t>Требования к организации пространства</w:t>
      </w:r>
    </w:p>
    <w:p w:rsidR="006D300A" w:rsidRDefault="006D300A" w:rsidP="006D300A">
      <w:pPr>
        <w:pStyle w:val="Default"/>
        <w:spacing w:line="336" w:lineRule="auto"/>
        <w:ind w:firstLine="708"/>
        <w:jc w:val="both"/>
        <w:rPr>
          <w:sz w:val="28"/>
          <w:szCs w:val="28"/>
        </w:rPr>
      </w:pPr>
      <w:r w:rsidRPr="00F63254">
        <w:rPr>
          <w:sz w:val="28"/>
          <w:szCs w:val="28"/>
        </w:rPr>
        <w:t xml:space="preserve">Пространство (прежде всего здание и прилегающая территория), в котором осуществляется образование обучающихся с ЗПР должно соответствовать общим требованиям, предъявляемым к образовательным организациям, в частности: </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 xml:space="preserve">к соблюдению санитарно-гигиенических </w:t>
      </w:r>
      <w:r w:rsidRPr="00F63254">
        <w:rPr>
          <w:color w:val="auto"/>
          <w:sz w:val="28"/>
          <w:szCs w:val="28"/>
        </w:rPr>
        <w:t>норм</w:t>
      </w:r>
      <w:r w:rsidRPr="00F63254">
        <w:rPr>
          <w:color w:val="FF0000"/>
          <w:sz w:val="28"/>
          <w:szCs w:val="28"/>
        </w:rPr>
        <w:t xml:space="preserve"> </w:t>
      </w:r>
      <w:r w:rsidRPr="00F63254">
        <w:rPr>
          <w:sz w:val="28"/>
          <w:szCs w:val="28"/>
        </w:rPr>
        <w:t xml:space="preserve">образовательного процесса (требования к водоснабжению, канализации, освещению, воздушно-тепловому режиму и т. д.); </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учительской и т.д.);</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 xml:space="preserve">к соблюдению пожарной и электробезопасности; </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к соблюдению</w:t>
      </w:r>
      <w:r w:rsidRPr="00F63254">
        <w:rPr>
          <w:color w:val="auto"/>
          <w:sz w:val="28"/>
          <w:szCs w:val="28"/>
        </w:rPr>
        <w:t xml:space="preserve"> требований</w:t>
      </w:r>
      <w:r w:rsidRPr="00F63254">
        <w:rPr>
          <w:color w:val="FF0000"/>
          <w:sz w:val="28"/>
          <w:szCs w:val="28"/>
        </w:rPr>
        <w:t xml:space="preserve"> </w:t>
      </w:r>
      <w:r w:rsidRPr="00F63254">
        <w:rPr>
          <w:sz w:val="28"/>
          <w:szCs w:val="28"/>
        </w:rPr>
        <w:t>охраны труда;</w:t>
      </w:r>
    </w:p>
    <w:p w:rsidR="006D300A" w:rsidRPr="00F63254" w:rsidRDefault="006D300A" w:rsidP="000C5522">
      <w:pPr>
        <w:pStyle w:val="Default"/>
        <w:numPr>
          <w:ilvl w:val="0"/>
          <w:numId w:val="4"/>
        </w:numPr>
        <w:tabs>
          <w:tab w:val="clear" w:pos="720"/>
          <w:tab w:val="num" w:pos="993"/>
        </w:tabs>
        <w:spacing w:line="336" w:lineRule="auto"/>
        <w:ind w:left="0" w:firstLine="709"/>
        <w:jc w:val="both"/>
        <w:rPr>
          <w:sz w:val="28"/>
          <w:szCs w:val="28"/>
        </w:rPr>
      </w:pPr>
      <w:r w:rsidRPr="00F63254">
        <w:rPr>
          <w:sz w:val="28"/>
          <w:szCs w:val="28"/>
        </w:rPr>
        <w:t xml:space="preserve">к соблюдению </w:t>
      </w:r>
      <w:r w:rsidRPr="00F63254">
        <w:rPr>
          <w:color w:val="auto"/>
          <w:sz w:val="28"/>
          <w:szCs w:val="28"/>
        </w:rPr>
        <w:t>своевременных сроков и</w:t>
      </w:r>
      <w:r w:rsidRPr="00F63254">
        <w:rPr>
          <w:sz w:val="28"/>
          <w:szCs w:val="28"/>
        </w:rPr>
        <w:t xml:space="preserve"> необходимых объемов текущего и капитального ремонта и др.</w:t>
      </w:r>
    </w:p>
    <w:p w:rsidR="006D300A" w:rsidRPr="00F63254" w:rsidRDefault="006D300A" w:rsidP="006D300A">
      <w:pPr>
        <w:widowControl w:val="0"/>
        <w:tabs>
          <w:tab w:val="left" w:pos="0"/>
        </w:tabs>
        <w:spacing w:after="0" w:line="360" w:lineRule="auto"/>
        <w:ind w:firstLine="720"/>
        <w:jc w:val="both"/>
        <w:rPr>
          <w:rFonts w:ascii="Times New Roman" w:hAnsi="Times New Roman" w:cs="Times New Roman"/>
          <w:sz w:val="28"/>
          <w:szCs w:val="28"/>
        </w:rPr>
      </w:pPr>
      <w:r w:rsidRPr="00F63254">
        <w:rPr>
          <w:rFonts w:ascii="Times New Roman" w:hAnsi="Times New Roman" w:cs="Times New Roman"/>
          <w:sz w:val="28"/>
          <w:szCs w:val="28"/>
        </w:rPr>
        <w:lastRenderedPageBreak/>
        <w:t>Материально-техническая база реализации адаптированной основной образовательной программы начального образования обучающихся с ЗПР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6D300A" w:rsidRPr="00F63254" w:rsidRDefault="006D300A" w:rsidP="000C5522">
      <w:pPr>
        <w:pStyle w:val="Default"/>
        <w:numPr>
          <w:ilvl w:val="0"/>
          <w:numId w:val="6"/>
        </w:numPr>
        <w:tabs>
          <w:tab w:val="clear" w:pos="720"/>
          <w:tab w:val="num" w:pos="993"/>
        </w:tabs>
        <w:spacing w:line="360" w:lineRule="auto"/>
        <w:ind w:left="0" w:firstLine="709"/>
        <w:jc w:val="both"/>
        <w:rPr>
          <w:color w:val="auto"/>
          <w:sz w:val="28"/>
          <w:szCs w:val="28"/>
        </w:rPr>
      </w:pPr>
      <w:r w:rsidRPr="00F63254">
        <w:rPr>
          <w:color w:val="auto"/>
          <w:sz w:val="28"/>
          <w:szCs w:val="28"/>
        </w:rPr>
        <w:t xml:space="preserve">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 </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зданию образовательного учреждения (высота и архитектура здания);</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помещениям библиотек (площадь, размещение рабочих зон, наличие читального зала, число читательских мест, медиатеки);</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 xml:space="preserve">помещениям для осуществления образовательного и коррекционно-развивающего процессов: классам, кабинетам учителя-дефектолога, учителя-логопеда, педагога-психолога и др. специалистов (необходимый набор и размещение, их площадь, освещенность, расположение и размеры, структура которых должна обеспечивать возможность для организации урочной и внеурочной учебной деятельности); </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актовому и физкультурному залам, залу для проведения занятий по ритмике;</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 xml:space="preserve">кабинетам медицинского назначения; </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w:t>
      </w:r>
    </w:p>
    <w:p w:rsidR="006D300A" w:rsidRPr="00F63254" w:rsidRDefault="006D300A" w:rsidP="000C5522">
      <w:pPr>
        <w:pStyle w:val="Default"/>
        <w:numPr>
          <w:ilvl w:val="0"/>
          <w:numId w:val="5"/>
        </w:numPr>
        <w:tabs>
          <w:tab w:val="clear" w:pos="360"/>
          <w:tab w:val="num" w:pos="993"/>
        </w:tabs>
        <w:spacing w:line="360" w:lineRule="auto"/>
        <w:ind w:left="0" w:firstLine="709"/>
        <w:jc w:val="both"/>
        <w:rPr>
          <w:color w:val="auto"/>
          <w:sz w:val="28"/>
          <w:szCs w:val="28"/>
        </w:rPr>
      </w:pPr>
      <w:r w:rsidRPr="00F63254">
        <w:rPr>
          <w:color w:val="auto"/>
          <w:sz w:val="28"/>
          <w:szCs w:val="28"/>
        </w:rPr>
        <w:t>туалетам, душевым, коридорам и другим помещениям.</w:t>
      </w:r>
    </w:p>
    <w:p w:rsidR="009453EA" w:rsidRPr="00B10D05" w:rsidRDefault="006D300A" w:rsidP="009453EA">
      <w:pPr>
        <w:pStyle w:val="18TexstSPISOK1"/>
        <w:spacing w:line="360" w:lineRule="auto"/>
        <w:ind w:left="0" w:firstLine="709"/>
        <w:rPr>
          <w:rFonts w:ascii="Times New Roman" w:hAnsi="Times New Roman" w:cs="Times New Roman"/>
          <w:color w:val="auto"/>
          <w:sz w:val="28"/>
          <w:szCs w:val="28"/>
        </w:rPr>
      </w:pPr>
      <w:r w:rsidRPr="00F450FA">
        <w:rPr>
          <w:rFonts w:ascii="Times New Roman" w:hAnsi="Times New Roman" w:cs="Times New Roman"/>
          <w:sz w:val="28"/>
          <w:szCs w:val="28"/>
        </w:rPr>
        <w:t>Организация обеспечивает отдельны</w:t>
      </w:r>
      <w:r>
        <w:rPr>
          <w:rFonts w:ascii="Times New Roman" w:hAnsi="Times New Roman" w:cs="Times New Roman"/>
          <w:sz w:val="28"/>
          <w:szCs w:val="28"/>
        </w:rPr>
        <w:t>е</w:t>
      </w:r>
      <w:r w:rsidRPr="00F450FA">
        <w:rPr>
          <w:rFonts w:ascii="Times New Roman" w:hAnsi="Times New Roman" w:cs="Times New Roman"/>
          <w:sz w:val="28"/>
          <w:szCs w:val="28"/>
        </w:rPr>
        <w:t xml:space="preserve"> специально оборудованны</w:t>
      </w:r>
      <w:r>
        <w:rPr>
          <w:rFonts w:ascii="Times New Roman" w:hAnsi="Times New Roman" w:cs="Times New Roman"/>
          <w:sz w:val="28"/>
          <w:szCs w:val="28"/>
        </w:rPr>
        <w:t>е</w:t>
      </w:r>
      <w:r w:rsidRPr="00F450FA">
        <w:rPr>
          <w:rFonts w:ascii="Times New Roman" w:hAnsi="Times New Roman" w:cs="Times New Roman"/>
          <w:sz w:val="28"/>
          <w:szCs w:val="28"/>
        </w:rPr>
        <w:t xml:space="preserve"> помещени</w:t>
      </w:r>
      <w:r>
        <w:rPr>
          <w:rFonts w:ascii="Times New Roman" w:hAnsi="Times New Roman" w:cs="Times New Roman"/>
          <w:sz w:val="28"/>
          <w:szCs w:val="28"/>
        </w:rPr>
        <w:t>я</w:t>
      </w:r>
      <w:r w:rsidRPr="00F450FA">
        <w:rPr>
          <w:rFonts w:ascii="Times New Roman" w:hAnsi="Times New Roman" w:cs="Times New Roman"/>
          <w:sz w:val="28"/>
          <w:szCs w:val="28"/>
        </w:rPr>
        <w:t xml:space="preserve"> для реализации курсов коррекционно-развивающей области и  психолого-медико-педагогического сопровождения обучающихся с </w:t>
      </w:r>
      <w:r>
        <w:rPr>
          <w:rFonts w:ascii="Times New Roman" w:hAnsi="Times New Roman" w:cs="Times New Roman"/>
          <w:sz w:val="28"/>
          <w:szCs w:val="28"/>
        </w:rPr>
        <w:t>ЗПР</w:t>
      </w:r>
      <w:r w:rsidRPr="00F450FA">
        <w:rPr>
          <w:rFonts w:ascii="Times New Roman" w:hAnsi="Times New Roman" w:cs="Times New Roman"/>
          <w:sz w:val="28"/>
          <w:szCs w:val="28"/>
        </w:rPr>
        <w:t xml:space="preserve">. </w:t>
      </w:r>
      <w:r w:rsidRPr="00F450FA">
        <w:rPr>
          <w:rFonts w:ascii="Times New Roman" w:hAnsi="Times New Roman" w:cs="Times New Roman"/>
          <w:color w:val="auto"/>
          <w:sz w:val="28"/>
          <w:szCs w:val="28"/>
        </w:rPr>
        <w:t>В образовательной организации должны быть отдельные специально оборудованные п</w:t>
      </w:r>
      <w:r w:rsidRPr="00F63254">
        <w:rPr>
          <w:rFonts w:ascii="Times New Roman" w:hAnsi="Times New Roman" w:cs="Times New Roman"/>
          <w:color w:val="auto"/>
          <w:sz w:val="28"/>
          <w:szCs w:val="28"/>
        </w:rPr>
        <w:t xml:space="preserve">омещения для проведения занятий с педагогом-дефектологом, </w:t>
      </w:r>
      <w:r>
        <w:rPr>
          <w:rFonts w:ascii="Times New Roman" w:hAnsi="Times New Roman" w:cs="Times New Roman"/>
          <w:color w:val="auto"/>
          <w:sz w:val="28"/>
          <w:szCs w:val="28"/>
        </w:rPr>
        <w:lastRenderedPageBreak/>
        <w:t>педагогом-</w:t>
      </w:r>
      <w:r w:rsidRPr="00F63254">
        <w:rPr>
          <w:rFonts w:ascii="Times New Roman" w:hAnsi="Times New Roman" w:cs="Times New Roman"/>
          <w:color w:val="auto"/>
          <w:sz w:val="28"/>
          <w:szCs w:val="28"/>
        </w:rPr>
        <w:t>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ЗПР.</w:t>
      </w:r>
      <w:r w:rsidR="009453EA">
        <w:rPr>
          <w:rFonts w:ascii="Times New Roman" w:hAnsi="Times New Roman" w:cs="Times New Roman"/>
          <w:color w:val="auto"/>
          <w:sz w:val="28"/>
          <w:szCs w:val="28"/>
        </w:rPr>
        <w:t xml:space="preserve"> </w:t>
      </w:r>
      <w:r w:rsidR="009453EA" w:rsidRPr="00B10D05">
        <w:rPr>
          <w:rFonts w:ascii="Times New Roman" w:hAnsi="Times New Roman" w:cs="Times New Roman"/>
          <w:color w:val="auto"/>
          <w:sz w:val="28"/>
          <w:szCs w:val="28"/>
        </w:rPr>
        <w:t xml:space="preserve">Должно быть </w:t>
      </w:r>
      <w:r w:rsidR="009453EA" w:rsidRPr="00B10D05">
        <w:rPr>
          <w:rFonts w:ascii="Times New Roman" w:hAnsi="Times New Roman"/>
          <w:sz w:val="28"/>
          <w:szCs w:val="28"/>
        </w:rPr>
        <w:t xml:space="preserve">организовано пространство для отдыха и двигательной активности обучающихся на перемене и во второй половине дня, желательно наличие игрового </w:t>
      </w:r>
      <w:r w:rsidR="009453EA" w:rsidRPr="00B10D05">
        <w:rPr>
          <w:rFonts w:ascii="Times New Roman" w:hAnsi="Times New Roman"/>
          <w:sz w:val="28"/>
          <w:szCs w:val="28"/>
          <w:lang w:eastAsia="en-US"/>
        </w:rPr>
        <w:t>помещения.</w:t>
      </w:r>
    </w:p>
    <w:p w:rsidR="006D300A" w:rsidRPr="00DC7F83" w:rsidRDefault="006D300A" w:rsidP="006D300A">
      <w:pPr>
        <w:spacing w:after="0" w:line="360" w:lineRule="auto"/>
        <w:ind w:firstLine="709"/>
        <w:jc w:val="both"/>
        <w:rPr>
          <w:rFonts w:ascii="Times New Roman" w:hAnsi="Times New Roman" w:cs="Times New Roman"/>
          <w:sz w:val="28"/>
          <w:szCs w:val="28"/>
        </w:rPr>
      </w:pPr>
      <w:r w:rsidRPr="00DC7F83">
        <w:rPr>
          <w:rFonts w:ascii="Times New Roman" w:hAnsi="Times New Roman" w:cs="Times New Roman"/>
          <w:sz w:val="28"/>
          <w:szCs w:val="28"/>
        </w:rPr>
        <w:t xml:space="preserve">Важным условием организации пространства, в котором обучаются обучающиеся с ЗПР, является наличие доступного пространства, которое позволит воспринимать максимальное количество сведений через аудио-визуализированные источники, удобно расположенные и доступные </w:t>
      </w:r>
      <w:r w:rsidRPr="00DC7F83">
        <w:rPr>
          <w:rFonts w:ascii="Times New Roman" w:hAnsi="Times New Roman" w:cs="Times New Roman"/>
          <w:iCs/>
          <w:sz w:val="28"/>
          <w:szCs w:val="28"/>
        </w:rPr>
        <w:t>стенды</w:t>
      </w:r>
      <w:r w:rsidRPr="00DC7F83">
        <w:rPr>
          <w:rFonts w:ascii="Times New Roman" w:hAnsi="Times New Roman" w:cs="Times New Roman"/>
          <w:sz w:val="28"/>
          <w:szCs w:val="28"/>
        </w:rPr>
        <w:t xml:space="preserve"> с представленным на них наглядным материалом о внутришкольных правилах поведения, правилах безопасности, распорядке/режиме функционирования Организации, расписании уроков, изменениях в режиме обучения, последних событиях в школе, ближайших планах и т.д.</w:t>
      </w:r>
    </w:p>
    <w:p w:rsidR="006D300A" w:rsidRPr="00F63254" w:rsidRDefault="006D300A" w:rsidP="006D300A">
      <w:pPr>
        <w:spacing w:after="0" w:line="360" w:lineRule="auto"/>
        <w:ind w:firstLine="709"/>
        <w:jc w:val="both"/>
        <w:rPr>
          <w:rFonts w:ascii="Times New Roman" w:hAnsi="Times New Roman" w:cs="Times New Roman"/>
          <w:sz w:val="28"/>
          <w:szCs w:val="28"/>
          <w:lang w:eastAsia="ru-RU"/>
        </w:rPr>
      </w:pPr>
      <w:r w:rsidRPr="00F63254">
        <w:rPr>
          <w:rFonts w:ascii="Times New Roman" w:hAnsi="Times New Roman" w:cs="Times New Roman"/>
          <w:iCs/>
          <w:sz w:val="28"/>
          <w:szCs w:val="28"/>
        </w:rPr>
        <w:t xml:space="preserve">Организация рабочего пространства обучающегося с </w:t>
      </w:r>
      <w:r>
        <w:rPr>
          <w:rFonts w:ascii="Times New Roman" w:hAnsi="Times New Roman" w:cs="Times New Roman"/>
          <w:sz w:val="28"/>
          <w:szCs w:val="28"/>
        </w:rPr>
        <w:t>ЗПР</w:t>
      </w:r>
      <w:r w:rsidRPr="00F63254">
        <w:rPr>
          <w:rFonts w:ascii="Times New Roman" w:hAnsi="Times New Roman" w:cs="Times New Roman"/>
          <w:iCs/>
          <w:sz w:val="28"/>
          <w:szCs w:val="28"/>
        </w:rPr>
        <w:t xml:space="preserve"> в классе</w:t>
      </w:r>
      <w:r w:rsidRPr="00F63254">
        <w:rPr>
          <w:rFonts w:ascii="Times New Roman" w:hAnsi="Times New Roman" w:cs="Times New Roman"/>
          <w:b/>
          <w:i/>
          <w:iCs/>
          <w:sz w:val="28"/>
          <w:szCs w:val="28"/>
        </w:rPr>
        <w:t xml:space="preserve"> </w:t>
      </w:r>
      <w:r w:rsidRPr="00F63254">
        <w:rPr>
          <w:rFonts w:ascii="Times New Roman" w:hAnsi="Times New Roman" w:cs="Times New Roman"/>
          <w:sz w:val="28"/>
          <w:szCs w:val="28"/>
        </w:rPr>
        <w:t xml:space="preserve">предполагает выбор парты и партнера. </w:t>
      </w:r>
    </w:p>
    <w:p w:rsidR="006D300A" w:rsidRDefault="006D300A" w:rsidP="006D300A">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Каждый класс должен быть оборудован партами, регулируемыми в соответствии с ростом учащихся. Номер парты подбирается тщательно, в соответствии с ростом ученика, что обеспечивает возможность поддерживать правильную позу.</w:t>
      </w:r>
    </w:p>
    <w:p w:rsidR="006D300A" w:rsidRPr="00B509C8" w:rsidRDefault="006D300A" w:rsidP="006D300A">
      <w:pPr>
        <w:spacing w:after="0" w:line="360" w:lineRule="auto"/>
        <w:ind w:firstLine="709"/>
        <w:jc w:val="both"/>
        <w:rPr>
          <w:rFonts w:ascii="Times New Roman" w:hAnsi="Times New Roman" w:cs="Times New Roman"/>
          <w:sz w:val="28"/>
          <w:szCs w:val="28"/>
        </w:rPr>
      </w:pPr>
      <w:r w:rsidRPr="00B509C8">
        <w:rPr>
          <w:rFonts w:ascii="Times New Roman" w:hAnsi="Times New Roman" w:cs="Times New Roman"/>
          <w:color w:val="auto"/>
          <w:sz w:val="28"/>
          <w:szCs w:val="28"/>
        </w:rPr>
        <w:t xml:space="preserve">Обязательным условием к организации рабочего места обучающегося с ЗПР является </w:t>
      </w:r>
      <w:r w:rsidRPr="00B509C8">
        <w:rPr>
          <w:rFonts w:ascii="Times New Roman" w:hAnsi="Times New Roman" w:cs="Times New Roman"/>
          <w:sz w:val="28"/>
          <w:szCs w:val="28"/>
        </w:rPr>
        <w:t>о</w:t>
      </w:r>
      <w:r w:rsidRPr="00B509C8">
        <w:rPr>
          <w:rFonts w:ascii="Times New Roman" w:hAnsi="Times New Roman" w:cs="Times New Roman"/>
          <w:sz w:val="28"/>
          <w:szCs w:val="28"/>
          <w:lang w:eastAsia="ru-RU"/>
        </w:rPr>
        <w:t>беспечение возможности постоянно находиться в зоне внимания педагога.</w:t>
      </w:r>
    </w:p>
    <w:p w:rsidR="006F0E47" w:rsidRPr="00F63254" w:rsidRDefault="006F0E47" w:rsidP="006F0E47">
      <w:pPr>
        <w:pStyle w:val="Default"/>
        <w:spacing w:line="360" w:lineRule="auto"/>
        <w:jc w:val="center"/>
        <w:rPr>
          <w:b/>
          <w:i/>
          <w:color w:val="auto"/>
          <w:sz w:val="28"/>
          <w:szCs w:val="28"/>
        </w:rPr>
      </w:pPr>
      <w:r w:rsidRPr="00F63254">
        <w:rPr>
          <w:b/>
          <w:i/>
          <w:color w:val="auto"/>
          <w:sz w:val="28"/>
          <w:szCs w:val="28"/>
        </w:rPr>
        <w:t>Требования к организации временного режима</w:t>
      </w:r>
    </w:p>
    <w:p w:rsidR="006F0E47" w:rsidRPr="00F63254" w:rsidRDefault="006F0E47" w:rsidP="006F0E47">
      <w:pPr>
        <w:pStyle w:val="Default"/>
        <w:spacing w:line="360" w:lineRule="auto"/>
        <w:ind w:firstLine="709"/>
        <w:jc w:val="both"/>
        <w:rPr>
          <w:sz w:val="28"/>
          <w:szCs w:val="28"/>
        </w:rPr>
      </w:pPr>
      <w:r w:rsidRPr="00F63254">
        <w:rPr>
          <w:sz w:val="28"/>
          <w:szCs w:val="28"/>
        </w:rPr>
        <w:t>Временной режим образования обучающихся с ЗПР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6F0E47" w:rsidRPr="00F63254" w:rsidRDefault="006F0E47" w:rsidP="006F0E4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lastRenderedPageBreak/>
        <w:t>Организация временного режима обучения детей с ЗПР должна соответствовать их особым образовательным потребностям и учитывать их индивидуальные возможности.</w:t>
      </w:r>
    </w:p>
    <w:p w:rsidR="006F0E47" w:rsidRPr="00F63254" w:rsidRDefault="006F0E47" w:rsidP="006F0E4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Сроки освоения АООП НОО обучающимися с ЗПР для </w:t>
      </w:r>
      <w:r w:rsidRPr="00F63254">
        <w:rPr>
          <w:rFonts w:ascii="Times New Roman" w:hAnsi="Times New Roman" w:cs="Times New Roman"/>
          <w:b/>
          <w:sz w:val="28"/>
          <w:szCs w:val="28"/>
        </w:rPr>
        <w:t>варианта В</w:t>
      </w:r>
      <w:r>
        <w:rPr>
          <w:rFonts w:ascii="Times New Roman" w:hAnsi="Times New Roman" w:cs="Times New Roman"/>
          <w:b/>
          <w:sz w:val="28"/>
          <w:szCs w:val="28"/>
        </w:rPr>
        <w:t>7.2</w:t>
      </w:r>
      <w:r w:rsidRPr="00F63254">
        <w:rPr>
          <w:rFonts w:ascii="Times New Roman" w:hAnsi="Times New Roman" w:cs="Times New Roman"/>
          <w:sz w:val="28"/>
          <w:szCs w:val="28"/>
        </w:rPr>
        <w:t xml:space="preserve"> составляют 5 лет (</w:t>
      </w:r>
      <w:r>
        <w:rPr>
          <w:rFonts w:ascii="Times New Roman" w:hAnsi="Times New Roman" w:cs="Times New Roman"/>
          <w:sz w:val="28"/>
          <w:szCs w:val="28"/>
        </w:rPr>
        <w:t>с обязательным введением 1</w:t>
      </w:r>
      <w:r>
        <w:rPr>
          <w:rFonts w:ascii="Times New Roman" w:hAnsi="Times New Roman" w:cs="Times New Roman"/>
          <w:sz w:val="28"/>
          <w:szCs w:val="28"/>
          <w:vertAlign w:val="superscript"/>
        </w:rPr>
        <w:t xml:space="preserve"> </w:t>
      </w:r>
      <w:r w:rsidRPr="00B93D93">
        <w:rPr>
          <w:rFonts w:ascii="Times New Roman" w:hAnsi="Times New Roman" w:cs="Times New Roman"/>
          <w:sz w:val="28"/>
          <w:szCs w:val="28"/>
        </w:rPr>
        <w:t>дополнительного класса</w:t>
      </w:r>
      <w:r w:rsidRPr="00F63254">
        <w:rPr>
          <w:rFonts w:ascii="Times New Roman" w:hAnsi="Times New Roman" w:cs="Times New Roman"/>
          <w:sz w:val="28"/>
          <w:szCs w:val="28"/>
        </w:rPr>
        <w:t>).</w:t>
      </w:r>
    </w:p>
    <w:p w:rsidR="006F0E47" w:rsidRPr="00F63254" w:rsidRDefault="006F0E47" w:rsidP="006F0E47">
      <w:pPr>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Устанавливается следующая продолжительность учебного года:</w:t>
      </w:r>
      <w:r w:rsidRPr="00F63254">
        <w:rPr>
          <w:rFonts w:ascii="Times New Roman" w:hAnsi="Times New Roman" w:cs="Times New Roman"/>
          <w:sz w:val="28"/>
          <w:szCs w:val="28"/>
        </w:rPr>
        <w:br/>
      </w:r>
      <w:r>
        <w:rPr>
          <w:rFonts w:ascii="Times New Roman" w:hAnsi="Times New Roman" w:cs="Times New Roman"/>
          <w:sz w:val="28"/>
          <w:szCs w:val="28"/>
        </w:rPr>
        <w:t>1</w:t>
      </w:r>
      <w:r w:rsidRPr="00F63254">
        <w:rPr>
          <w:rFonts w:ascii="Times New Roman" w:hAnsi="Times New Roman" w:cs="Times New Roman"/>
          <w:sz w:val="28"/>
          <w:szCs w:val="28"/>
        </w:rPr>
        <w:t xml:space="preserve"> </w:t>
      </w:r>
      <w:r w:rsidRPr="00F63254">
        <w:rPr>
          <w:rFonts w:ascii="Times New Roman" w:hAnsi="Times New Roman" w:cs="Times New Roman"/>
          <w:caps/>
          <w:sz w:val="28"/>
          <w:szCs w:val="28"/>
        </w:rPr>
        <w:t xml:space="preserve">– </w:t>
      </w:r>
      <w:r>
        <w:rPr>
          <w:rFonts w:ascii="Times New Roman" w:hAnsi="Times New Roman" w:cs="Times New Roman"/>
          <w:sz w:val="28"/>
          <w:szCs w:val="28"/>
        </w:rPr>
        <w:t>1 дополнительный</w:t>
      </w:r>
      <w:r w:rsidRPr="00F63254">
        <w:rPr>
          <w:rFonts w:ascii="Times New Roman" w:hAnsi="Times New Roman" w:cs="Times New Roman"/>
          <w:sz w:val="28"/>
          <w:szCs w:val="28"/>
        </w:rPr>
        <w:t xml:space="preserve"> классы – 33 учебных недели; </w:t>
      </w:r>
      <w:r>
        <w:rPr>
          <w:rFonts w:ascii="Times New Roman" w:hAnsi="Times New Roman" w:cs="Times New Roman"/>
          <w:sz w:val="28"/>
          <w:szCs w:val="28"/>
        </w:rPr>
        <w:t>2</w:t>
      </w:r>
      <w:r w:rsidRPr="00F63254">
        <w:rPr>
          <w:rFonts w:ascii="Times New Roman" w:hAnsi="Times New Roman" w:cs="Times New Roman"/>
          <w:sz w:val="28"/>
          <w:szCs w:val="28"/>
        </w:rPr>
        <w:t xml:space="preserve"> </w:t>
      </w:r>
      <w:r w:rsidRPr="00F63254">
        <w:rPr>
          <w:rFonts w:ascii="Times New Roman" w:hAnsi="Times New Roman" w:cs="Times New Roman"/>
          <w:caps/>
          <w:sz w:val="28"/>
          <w:szCs w:val="28"/>
        </w:rPr>
        <w:t xml:space="preserve">– </w:t>
      </w:r>
      <w:r>
        <w:rPr>
          <w:rFonts w:ascii="Times New Roman" w:hAnsi="Times New Roman" w:cs="Times New Roman"/>
          <w:sz w:val="28"/>
          <w:szCs w:val="28"/>
        </w:rPr>
        <w:t>4</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классы – 34 учебных недели.</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Для профилактики переутомления обучающихся с ЗПР в годовом календарном учебном плане рекомендуется предусмотреть равномерное распределение периодов учебного времени и каникул. </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ЗПР устанавливается с учетом их повышенной утомляемости в соответствии с требованиями к здоровьесбережению (регулируется объем нагрузки по реализации АООП НОО, время на самостоятельную учебную работу, время отдыха, удовлетворение потребностей 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образовательного процесса, не должно в совокупности превышать величину недельной образовательной нагрузки, установленную СанПиН </w:t>
      </w:r>
      <w:r w:rsidRPr="00F63254">
        <w:rPr>
          <w:rFonts w:ascii="Times New Roman" w:hAnsi="Times New Roman" w:cs="Times New Roman"/>
          <w:sz w:val="28"/>
          <w:szCs w:val="28"/>
        </w:rPr>
        <w:lastRenderedPageBreak/>
        <w:t>2.4.2.2821-10. Образовательную недельную нагрузку необходимо равномерно распределять в течение учебной недели.</w:t>
      </w:r>
    </w:p>
    <w:p w:rsidR="006F0E47" w:rsidRPr="00F63254" w:rsidRDefault="006F0E47" w:rsidP="006F0E47">
      <w:pPr>
        <w:pStyle w:val="Standard"/>
        <w:spacing w:line="360" w:lineRule="auto"/>
        <w:ind w:firstLine="709"/>
        <w:jc w:val="both"/>
        <w:rPr>
          <w:rFonts w:ascii="Times New Roman" w:hAnsi="Times New Roman" w:cs="Times New Roman"/>
          <w:i/>
          <w:color w:val="00000A"/>
          <w:sz w:val="28"/>
          <w:szCs w:val="28"/>
        </w:rPr>
      </w:pPr>
      <w:r w:rsidRPr="00F63254">
        <w:rPr>
          <w:rFonts w:ascii="Times New Roman" w:hAnsi="Times New Roman" w:cs="Times New Roman"/>
          <w:sz w:val="28"/>
          <w:szCs w:val="28"/>
        </w:rP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 уроков, так и во время другой (внеурочной) деятельности обучающегося в течение учебного дня.</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Учебные занятия следует начинать не ранее 8 часов. Проведение нулевых уроков не допускается. Число уроков в день: </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для обучающихся </w:t>
      </w:r>
      <w:r>
        <w:rPr>
          <w:rFonts w:ascii="Times New Roman" w:hAnsi="Times New Roman" w:cs="Times New Roman"/>
          <w:sz w:val="28"/>
          <w:szCs w:val="28"/>
        </w:rPr>
        <w:t>1</w:t>
      </w:r>
      <w:r w:rsidRPr="00F63254">
        <w:rPr>
          <w:rFonts w:ascii="Times New Roman" w:hAnsi="Times New Roman" w:cs="Times New Roman"/>
          <w:sz w:val="28"/>
          <w:szCs w:val="28"/>
        </w:rPr>
        <w:t xml:space="preserve"> </w:t>
      </w:r>
      <w:r w:rsidRPr="00F63254">
        <w:rPr>
          <w:rFonts w:ascii="Times New Roman" w:hAnsi="Times New Roman" w:cs="Times New Roman"/>
          <w:caps/>
          <w:sz w:val="28"/>
          <w:szCs w:val="28"/>
        </w:rPr>
        <w:t xml:space="preserve">– </w:t>
      </w:r>
      <w:r>
        <w:rPr>
          <w:rFonts w:ascii="Times New Roman" w:hAnsi="Times New Roman" w:cs="Times New Roman"/>
          <w:sz w:val="28"/>
          <w:szCs w:val="28"/>
        </w:rPr>
        <w:t>1 дополнительного</w:t>
      </w:r>
      <w:r w:rsidRPr="00F63254">
        <w:rPr>
          <w:rFonts w:ascii="Times New Roman" w:hAnsi="Times New Roman" w:cs="Times New Roman"/>
          <w:sz w:val="28"/>
          <w:szCs w:val="28"/>
        </w:rPr>
        <w:t xml:space="preserve"> классов – не должно превышать 4 уроков и один день в неделю – не более 5 уроков, за счет урока физической культуры;</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для обучающихся </w:t>
      </w:r>
      <w:r>
        <w:rPr>
          <w:rFonts w:ascii="Times New Roman" w:hAnsi="Times New Roman" w:cs="Times New Roman"/>
          <w:sz w:val="28"/>
          <w:szCs w:val="28"/>
        </w:rPr>
        <w:t>2</w:t>
      </w:r>
      <w:r w:rsidRPr="00F63254">
        <w:rPr>
          <w:rFonts w:ascii="Times New Roman" w:hAnsi="Times New Roman" w:cs="Times New Roman"/>
          <w:sz w:val="28"/>
          <w:szCs w:val="28"/>
        </w:rPr>
        <w:t xml:space="preserve"> </w:t>
      </w:r>
      <w:r w:rsidRPr="00F63254">
        <w:rPr>
          <w:rFonts w:ascii="Times New Roman" w:hAnsi="Times New Roman" w:cs="Times New Roman"/>
          <w:caps/>
          <w:sz w:val="28"/>
          <w:szCs w:val="28"/>
        </w:rPr>
        <w:t xml:space="preserve">– </w:t>
      </w:r>
      <w:r>
        <w:rPr>
          <w:rFonts w:ascii="Times New Roman" w:hAnsi="Times New Roman" w:cs="Times New Roman"/>
          <w:sz w:val="28"/>
          <w:szCs w:val="28"/>
        </w:rPr>
        <w:t>4</w:t>
      </w:r>
      <w:r w:rsidRPr="00F63254">
        <w:rPr>
          <w:rFonts w:ascii="Times New Roman" w:hAnsi="Times New Roman" w:cs="Times New Roman"/>
          <w:caps/>
          <w:sz w:val="28"/>
          <w:szCs w:val="28"/>
        </w:rPr>
        <w:t xml:space="preserve"> </w:t>
      </w:r>
      <w:r w:rsidRPr="00F63254">
        <w:rPr>
          <w:rFonts w:ascii="Times New Roman" w:hAnsi="Times New Roman" w:cs="Times New Roman"/>
          <w:sz w:val="28"/>
          <w:szCs w:val="28"/>
        </w:rPr>
        <w:t>классов – не более 5 уроков.</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Продолжительность учебных занятий не превышает 40 минут. При определении продолжительности занятий в </w:t>
      </w:r>
      <w:r>
        <w:rPr>
          <w:rFonts w:ascii="Times New Roman" w:hAnsi="Times New Roman" w:cs="Times New Roman"/>
          <w:sz w:val="28"/>
          <w:szCs w:val="28"/>
        </w:rPr>
        <w:t>1</w:t>
      </w:r>
      <w:r w:rsidRPr="00F63254">
        <w:rPr>
          <w:rFonts w:ascii="Times New Roman" w:hAnsi="Times New Roman" w:cs="Times New Roman"/>
          <w:caps/>
          <w:sz w:val="28"/>
          <w:szCs w:val="28"/>
        </w:rPr>
        <w:t>–</w:t>
      </w:r>
      <w:r>
        <w:rPr>
          <w:rFonts w:ascii="Times New Roman" w:hAnsi="Times New Roman" w:cs="Times New Roman"/>
          <w:caps/>
          <w:sz w:val="28"/>
          <w:szCs w:val="28"/>
        </w:rPr>
        <w:t xml:space="preserve">1 </w:t>
      </w:r>
      <w:r>
        <w:rPr>
          <w:rFonts w:ascii="Times New Roman" w:hAnsi="Times New Roman" w:cs="Times New Roman"/>
          <w:sz w:val="28"/>
          <w:szCs w:val="28"/>
        </w:rPr>
        <w:t>дополнительном</w:t>
      </w:r>
      <w:r w:rsidRPr="00F63254">
        <w:rPr>
          <w:rFonts w:ascii="Times New Roman" w:hAnsi="Times New Roman" w:cs="Times New Roman"/>
          <w:sz w:val="28"/>
          <w:szCs w:val="28"/>
        </w:rPr>
        <w:t xml:space="preserve"> классах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r w:rsidRPr="00F63254">
        <w:rPr>
          <w:rStyle w:val="a4"/>
          <w:rFonts w:ascii="Times New Roman" w:hAnsi="Times New Roman" w:cs="Times New Roman"/>
          <w:sz w:val="28"/>
          <w:szCs w:val="28"/>
        </w:rPr>
        <w:footnoteReference w:id="25"/>
      </w:r>
      <w:r w:rsidRPr="00F63254">
        <w:rPr>
          <w:rFonts w:ascii="Times New Roman" w:hAnsi="Times New Roman" w:cs="Times New Roman"/>
          <w:sz w:val="28"/>
          <w:szCs w:val="28"/>
        </w:rPr>
        <w:t>.</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Продолжительность перемен между уроками составляет не менее 10 минут, большой перемены (после 2-го или 3-го уроков) - 20 - 30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перерыв продолжительностью не менее 45 минут. </w:t>
      </w:r>
    </w:p>
    <w:p w:rsidR="006F0E47" w:rsidRPr="00F63254" w:rsidRDefault="006F0E47" w:rsidP="006F0E47">
      <w:pPr>
        <w:pStyle w:val="Standard"/>
        <w:spacing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При обучении детей с ЗПР предусматривается специальный подход при комплектовании класса, в котором будет обучаться ребенок с ЗПР. Обучающиеся с</w:t>
      </w:r>
      <w:r w:rsidRPr="00F63254">
        <w:rPr>
          <w:rFonts w:ascii="Times New Roman" w:hAnsi="Times New Roman" w:cs="Times New Roman"/>
          <w:caps/>
          <w:sz w:val="28"/>
          <w:szCs w:val="28"/>
        </w:rPr>
        <w:t xml:space="preserve"> ЗПР, </w:t>
      </w:r>
      <w:r w:rsidRPr="00F63254">
        <w:rPr>
          <w:rFonts w:ascii="Times New Roman" w:hAnsi="Times New Roman" w:cs="Times New Roman"/>
          <w:sz w:val="28"/>
          <w:szCs w:val="28"/>
        </w:rPr>
        <w:t xml:space="preserve">осваивающие </w:t>
      </w:r>
      <w:r w:rsidRPr="00F63254">
        <w:rPr>
          <w:rFonts w:ascii="Times New Roman" w:hAnsi="Times New Roman" w:cs="Times New Roman"/>
          <w:b/>
          <w:sz w:val="28"/>
          <w:szCs w:val="28"/>
        </w:rPr>
        <w:t xml:space="preserve">вариант </w:t>
      </w:r>
      <w:r>
        <w:rPr>
          <w:rFonts w:ascii="Times New Roman" w:hAnsi="Times New Roman" w:cs="Times New Roman"/>
          <w:b/>
          <w:caps/>
          <w:sz w:val="28"/>
          <w:szCs w:val="28"/>
        </w:rPr>
        <w:t>7.2</w:t>
      </w:r>
      <w:r w:rsidRPr="00F63254">
        <w:rPr>
          <w:rFonts w:ascii="Times New Roman" w:hAnsi="Times New Roman" w:cs="Times New Roman"/>
          <w:caps/>
          <w:sz w:val="28"/>
          <w:szCs w:val="28"/>
        </w:rPr>
        <w:t xml:space="preserve"> АООП НОО, </w:t>
      </w:r>
      <w:r w:rsidRPr="00F63254">
        <w:rPr>
          <w:rFonts w:ascii="Times New Roman" w:hAnsi="Times New Roman" w:cs="Times New Roman"/>
          <w:sz w:val="28"/>
          <w:szCs w:val="28"/>
        </w:rPr>
        <w:t xml:space="preserve">обучаются в среде сверстников со сходными нарушениями развития в отдельных классах или в отдельных организациях, осуществляющих образовательную деятельность. </w:t>
      </w:r>
      <w:r w:rsidRPr="00F63254">
        <w:rPr>
          <w:rFonts w:ascii="Times New Roman" w:hAnsi="Times New Roman" w:cs="Times New Roman"/>
          <w:sz w:val="28"/>
          <w:szCs w:val="28"/>
        </w:rPr>
        <w:lastRenderedPageBreak/>
        <w:t>Наполняемость класса не должна превышать 12 обучающихся.</w:t>
      </w:r>
      <w:r w:rsidRPr="00F63254">
        <w:rPr>
          <w:rFonts w:ascii="Times New Roman" w:hAnsi="Times New Roman" w:cs="Times New Roman"/>
          <w:caps/>
          <w:sz w:val="28"/>
          <w:szCs w:val="28"/>
        </w:rPr>
        <w:t xml:space="preserve"> </w:t>
      </w:r>
    </w:p>
    <w:p w:rsidR="00EE0A5B" w:rsidRPr="00F63254" w:rsidRDefault="00EE0A5B" w:rsidP="00EE0A5B">
      <w:pPr>
        <w:pStyle w:val="18TexstSPISOK1"/>
        <w:spacing w:line="360" w:lineRule="auto"/>
        <w:ind w:left="0" w:firstLine="0"/>
        <w:jc w:val="center"/>
        <w:rPr>
          <w:rFonts w:ascii="Times New Roman" w:hAnsi="Times New Roman" w:cs="Times New Roman"/>
          <w:b/>
          <w:i/>
          <w:color w:val="auto"/>
          <w:sz w:val="28"/>
          <w:szCs w:val="28"/>
        </w:rPr>
      </w:pPr>
      <w:r w:rsidRPr="00F63254">
        <w:rPr>
          <w:rFonts w:ascii="Times New Roman" w:hAnsi="Times New Roman" w:cs="Times New Roman"/>
          <w:b/>
          <w:i/>
          <w:color w:val="auto"/>
          <w:sz w:val="28"/>
          <w:szCs w:val="28"/>
        </w:rPr>
        <w:t>Требования к техническим средствам обучения</w:t>
      </w:r>
    </w:p>
    <w:p w:rsidR="00EE0A5B" w:rsidRDefault="00EE0A5B" w:rsidP="00EE0A5B">
      <w:pPr>
        <w:pStyle w:val="Default"/>
        <w:spacing w:line="360" w:lineRule="auto"/>
        <w:ind w:firstLine="708"/>
        <w:jc w:val="both"/>
        <w:rPr>
          <w:sz w:val="28"/>
          <w:szCs w:val="28"/>
        </w:rPr>
      </w:pPr>
      <w:r w:rsidRPr="00F63254">
        <w:rPr>
          <w:sz w:val="28"/>
          <w:szCs w:val="28"/>
        </w:rPr>
        <w:t xml:space="preserve">Технические средства обучения </w:t>
      </w:r>
      <w:r w:rsidRPr="00F63254">
        <w:rPr>
          <w:color w:val="auto"/>
          <w:sz w:val="28"/>
          <w:szCs w:val="28"/>
        </w:rPr>
        <w:t xml:space="preserve">дают возможность удовлетворить особые образовательные потребности обучающихся с ЗПР, способствуют мотивации учебной деятельности, развивают познавательную активность обучающихся. </w:t>
      </w:r>
      <w:r w:rsidRPr="00F63254">
        <w:rPr>
          <w:sz w:val="28"/>
          <w:szCs w:val="28"/>
        </w:rPr>
        <w:t>К техническим средствам обучения обучающихся с ЗПР, ориентированным на их особые образовательные потребности, относятся: компьютеры c колонками и выходом в Internet, мультимедийные проекторы с экранами,</w:t>
      </w:r>
      <w:r>
        <w:rPr>
          <w:sz w:val="28"/>
          <w:szCs w:val="28"/>
        </w:rPr>
        <w:t xml:space="preserve"> </w:t>
      </w:r>
      <w:r w:rsidRPr="00F63254">
        <w:rPr>
          <w:sz w:val="28"/>
          <w:szCs w:val="28"/>
        </w:rPr>
        <w:t>принтер, сканер,</w:t>
      </w:r>
      <w:r>
        <w:rPr>
          <w:sz w:val="28"/>
          <w:szCs w:val="28"/>
        </w:rPr>
        <w:t xml:space="preserve"> </w:t>
      </w:r>
      <w:r w:rsidRPr="00384219">
        <w:rPr>
          <w:sz w:val="28"/>
          <w:szCs w:val="28"/>
        </w:rPr>
        <w:t>цифровой фотоаппарат</w:t>
      </w:r>
      <w:r>
        <w:rPr>
          <w:sz w:val="28"/>
          <w:szCs w:val="28"/>
        </w:rPr>
        <w:t>,</w:t>
      </w:r>
      <w:r w:rsidRPr="00384219">
        <w:rPr>
          <w:sz w:val="28"/>
          <w:szCs w:val="28"/>
        </w:rPr>
        <w:t xml:space="preserve"> цифровая видеокамера</w:t>
      </w:r>
      <w:r>
        <w:rPr>
          <w:sz w:val="28"/>
          <w:szCs w:val="28"/>
        </w:rPr>
        <w:t>,</w:t>
      </w:r>
      <w:r w:rsidRPr="00F63254">
        <w:rPr>
          <w:sz w:val="28"/>
          <w:szCs w:val="28"/>
        </w:rPr>
        <w:t xml:space="preserve"> интерактивные доски, программные продукты, средства для хранения и переноса информации (USB накопители), музыкальные центры с набором аудиодисков со звуками живой и неживой природы, музыкальными записями, аудиокнигами и др.</w:t>
      </w:r>
    </w:p>
    <w:p w:rsidR="001A085F" w:rsidRPr="002F71F1" w:rsidRDefault="001A085F" w:rsidP="001A085F">
      <w:pPr>
        <w:pStyle w:val="18TexstSPISOK1"/>
        <w:spacing w:line="360" w:lineRule="auto"/>
        <w:ind w:left="0" w:firstLine="0"/>
        <w:jc w:val="center"/>
        <w:rPr>
          <w:rFonts w:ascii="Times New Roman" w:hAnsi="Times New Roman" w:cs="Times New Roman"/>
          <w:b/>
          <w:i/>
          <w:color w:val="auto"/>
          <w:sz w:val="28"/>
          <w:szCs w:val="28"/>
        </w:rPr>
      </w:pPr>
      <w:r w:rsidRPr="002F71F1">
        <w:rPr>
          <w:rFonts w:ascii="Times New Roman" w:hAnsi="Times New Roman" w:cs="Times New Roman"/>
          <w:b/>
          <w:i/>
          <w:color w:val="auto"/>
          <w:sz w:val="28"/>
          <w:szCs w:val="28"/>
        </w:rPr>
        <w:t>Требования к и</w:t>
      </w:r>
      <w:r w:rsidRPr="002F71F1">
        <w:rPr>
          <w:rFonts w:ascii="Times New Roman" w:hAnsi="Times New Roman" w:cs="Times New Roman"/>
          <w:b/>
          <w:i/>
          <w:sz w:val="28"/>
          <w:szCs w:val="28"/>
        </w:rPr>
        <w:t>нформационно-образовательной среде</w:t>
      </w:r>
    </w:p>
    <w:p w:rsidR="001A085F" w:rsidRDefault="001A085F" w:rsidP="001A085F">
      <w:pPr>
        <w:spacing w:after="0" w:line="360" w:lineRule="auto"/>
        <w:ind w:firstLine="709"/>
        <w:jc w:val="both"/>
        <w:rPr>
          <w:rFonts w:ascii="Times New Roman" w:hAnsi="Times New Roman" w:cs="Times New Roman"/>
          <w:sz w:val="28"/>
          <w:szCs w:val="28"/>
        </w:rPr>
      </w:pPr>
      <w:r>
        <w:rPr>
          <w:rFonts w:ascii="Times New Roman" w:hAnsi="Times New Roman" w:cs="Times New Roman"/>
          <w:caps/>
          <w:color w:val="auto"/>
          <w:sz w:val="28"/>
          <w:szCs w:val="28"/>
        </w:rPr>
        <w:t>В О</w:t>
      </w:r>
      <w:r>
        <w:rPr>
          <w:rFonts w:ascii="Times New Roman" w:hAnsi="Times New Roman" w:cs="Times New Roman"/>
          <w:color w:val="auto"/>
          <w:sz w:val="28"/>
          <w:szCs w:val="28"/>
        </w:rPr>
        <w:t>рганизации</w:t>
      </w:r>
      <w:r>
        <w:rPr>
          <w:rFonts w:ascii="Times New Roman" w:hAnsi="Times New Roman" w:cs="Times New Roman"/>
          <w:caps/>
          <w:color w:val="auto"/>
          <w:sz w:val="28"/>
          <w:szCs w:val="28"/>
        </w:rPr>
        <w:t xml:space="preserve"> </w:t>
      </w:r>
      <w:r>
        <w:rPr>
          <w:rFonts w:ascii="Times New Roman" w:hAnsi="Times New Roman" w:cs="Times New Roman"/>
          <w:color w:val="auto"/>
          <w:sz w:val="28"/>
          <w:szCs w:val="28"/>
        </w:rPr>
        <w:t>д</w:t>
      </w:r>
      <w:r w:rsidRPr="00D3206F">
        <w:rPr>
          <w:rFonts w:ascii="Times New Roman" w:hAnsi="Times New Roman" w:cs="Times New Roman"/>
          <w:color w:val="auto"/>
          <w:sz w:val="28"/>
          <w:szCs w:val="28"/>
        </w:rPr>
        <w:t>олжны быть 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wiki, цифровых видео материалов и др.), обеспечивающих достижение каждым обучающимся максимально возможных для него результатов освоения АООП НОО.</w:t>
      </w:r>
    </w:p>
    <w:p w:rsidR="00235101" w:rsidRPr="002F71F1" w:rsidRDefault="00235101" w:rsidP="00235101">
      <w:pPr>
        <w:pStyle w:val="18TexstSPISOK1"/>
        <w:tabs>
          <w:tab w:val="clear" w:pos="640"/>
          <w:tab w:val="left" w:pos="142"/>
        </w:tabs>
        <w:spacing w:before="120" w:after="120" w:line="240" w:lineRule="auto"/>
        <w:ind w:left="0" w:firstLine="0"/>
        <w:jc w:val="center"/>
        <w:rPr>
          <w:rFonts w:ascii="Times New Roman" w:hAnsi="Times New Roman" w:cs="Times New Roman"/>
          <w:b/>
          <w:i/>
          <w:color w:val="auto"/>
          <w:sz w:val="28"/>
          <w:szCs w:val="28"/>
        </w:rPr>
      </w:pPr>
      <w:r w:rsidRPr="002F71F1">
        <w:rPr>
          <w:rFonts w:ascii="Times New Roman" w:hAnsi="Times New Roman" w:cs="Times New Roman"/>
          <w:b/>
          <w:i/>
          <w:color w:val="auto"/>
          <w:sz w:val="28"/>
          <w:szCs w:val="28"/>
        </w:rPr>
        <w:t>Требования к учебникам, рабочим тетрадям и специальным дидактическим материалам</w:t>
      </w:r>
    </w:p>
    <w:p w:rsidR="00235101" w:rsidRPr="002F71F1" w:rsidRDefault="00235101" w:rsidP="00235101">
      <w:pPr>
        <w:pStyle w:val="Default"/>
        <w:spacing w:line="336" w:lineRule="auto"/>
        <w:ind w:firstLine="708"/>
        <w:jc w:val="both"/>
        <w:rPr>
          <w:sz w:val="28"/>
          <w:szCs w:val="28"/>
        </w:rPr>
      </w:pPr>
      <w:r w:rsidRPr="002F71F1">
        <w:rPr>
          <w:color w:val="auto"/>
          <w:sz w:val="28"/>
          <w:szCs w:val="28"/>
        </w:rPr>
        <w:t>Реализация АООП НОО обучающихся с ЗПР предусматривает использование базовых учебников для сверстников без ограничений здоровья. С учётом особых образовательных потребностей обучающихся с ЗПР применяются специальные приложения и дидактические материалы (преимущественное использование натуральной и иллюстративной наглядности), рабочие тетради и пр. на бумажных и/или электронных носителях, обеспечивающих реализацию программы коррекционной работы и специальную поддержку освоения АООП НОО.</w:t>
      </w:r>
    </w:p>
    <w:p w:rsidR="00235101" w:rsidRPr="00F63254" w:rsidRDefault="00235101" w:rsidP="00235101">
      <w:pPr>
        <w:pStyle w:val="18TexstSPISOK1"/>
        <w:spacing w:line="360" w:lineRule="auto"/>
        <w:ind w:left="0" w:firstLine="709"/>
        <w:rPr>
          <w:rFonts w:ascii="Times New Roman" w:hAnsi="Times New Roman" w:cs="Times New Roman"/>
          <w:sz w:val="28"/>
          <w:szCs w:val="28"/>
        </w:rPr>
      </w:pPr>
      <w:r w:rsidRPr="00F63254">
        <w:rPr>
          <w:rFonts w:ascii="Times New Roman" w:hAnsi="Times New Roman" w:cs="Times New Roman"/>
          <w:color w:val="auto"/>
          <w:sz w:val="28"/>
          <w:szCs w:val="28"/>
        </w:rPr>
        <w:lastRenderedPageBreak/>
        <w:t>Особые образовательные потребности обучающихся с ЗПР обусловливают необходимость специального подбора дидактического материала</w:t>
      </w:r>
      <w:r w:rsidRPr="00F63254">
        <w:rPr>
          <w:rFonts w:ascii="Times New Roman" w:hAnsi="Times New Roman" w:cs="Times New Roman"/>
          <w:caps/>
          <w:color w:val="auto"/>
          <w:sz w:val="28"/>
          <w:szCs w:val="28"/>
        </w:rPr>
        <w:t xml:space="preserve">, </w:t>
      </w:r>
      <w:r w:rsidRPr="00F63254">
        <w:rPr>
          <w:rFonts w:ascii="Times New Roman" w:hAnsi="Times New Roman" w:cs="Times New Roman"/>
          <w:color w:val="auto"/>
          <w:sz w:val="28"/>
          <w:szCs w:val="28"/>
        </w:rPr>
        <w:t>преимущественное использование натуральной и иллюстративной наглядности</w:t>
      </w:r>
      <w:r w:rsidRPr="00F63254">
        <w:rPr>
          <w:rFonts w:ascii="Times New Roman" w:hAnsi="Times New Roman" w:cs="Times New Roman"/>
          <w:caps/>
          <w:color w:val="auto"/>
          <w:sz w:val="28"/>
          <w:szCs w:val="28"/>
        </w:rPr>
        <w:t>.</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Освоение содержательной области </w:t>
      </w:r>
      <w:r w:rsidRPr="002F71F1">
        <w:rPr>
          <w:rFonts w:ascii="Times New Roman" w:hAnsi="Times New Roman" w:cs="Times New Roman"/>
          <w:b/>
          <w:i/>
          <w:sz w:val="28"/>
          <w:szCs w:val="28"/>
        </w:rPr>
        <w:t>«Филология»</w:t>
      </w:r>
      <w:r w:rsidRPr="00F63254">
        <w:rPr>
          <w:rFonts w:ascii="Times New Roman" w:hAnsi="Times New Roman" w:cs="Times New Roman"/>
          <w:sz w:val="28"/>
          <w:szCs w:val="28"/>
        </w:rPr>
        <w:t xml:space="preserve"> предполагает использование </w:t>
      </w:r>
      <w:r w:rsidRPr="00F63254">
        <w:rPr>
          <w:rFonts w:ascii="Times New Roman" w:hAnsi="Times New Roman" w:cs="Times New Roman"/>
          <w:color w:val="auto"/>
          <w:sz w:val="28"/>
          <w:szCs w:val="28"/>
        </w:rPr>
        <w:t>печатных пособий (наборы картинной азбуки; наборы предметных картинок; картинное лото; наборы сюжетных картинок по отдельным темам; различные виды словарей; репродукции картин в соответствии с тематикой и видами работ); опорных таблиц по отдельным изучаемым темам; схем (звуко-буквенного разбора слова; разбора слов по составу и др.); дидактического раздаточного материала (карточки с заданиями); наборов ролевых игр, игрушек по отдельным темам; наборов муляжей (фрукты, овощи, ягоды и т.д.).</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Освоение содержательной области</w:t>
      </w:r>
      <w:r w:rsidRPr="00F63254">
        <w:rPr>
          <w:rFonts w:ascii="Times New Roman" w:hAnsi="Times New Roman" w:cs="Times New Roman"/>
          <w:b/>
          <w:sz w:val="28"/>
          <w:szCs w:val="28"/>
        </w:rPr>
        <w:t xml:space="preserve"> </w:t>
      </w:r>
      <w:r w:rsidRPr="002F71F1">
        <w:rPr>
          <w:rFonts w:ascii="Times New Roman" w:hAnsi="Times New Roman" w:cs="Times New Roman"/>
          <w:b/>
          <w:i/>
          <w:sz w:val="28"/>
          <w:szCs w:val="28"/>
        </w:rPr>
        <w:t>«Математика»</w:t>
      </w:r>
      <w:r w:rsidRPr="00F63254">
        <w:rPr>
          <w:rFonts w:ascii="Times New Roman" w:hAnsi="Times New Roman" w:cs="Times New Roman"/>
          <w:sz w:val="28"/>
          <w:szCs w:val="28"/>
        </w:rPr>
        <w:t xml:space="preserve"> предполагает использование разнообразного дидактического материала: </w:t>
      </w:r>
      <w:r w:rsidRPr="00F63254">
        <w:rPr>
          <w:rFonts w:ascii="Times New Roman" w:hAnsi="Times New Roman"/>
          <w:sz w:val="28"/>
          <w:szCs w:val="28"/>
        </w:rPr>
        <w:t xml:space="preserve">предметов различной формы, величины, цвета, счетного материала; таблиц на печатной основе; калькулятора; измерительных инструментов и приспособлений (размеченные и неразмеченные линейки, циркули, транспортиры, наборы угольников, мерки); демонстрационных пособий для изучения геометрических величин, геометрических фигур и тел; </w:t>
      </w:r>
      <w:r w:rsidRPr="00F63254">
        <w:rPr>
          <w:rFonts w:ascii="Times New Roman" w:hAnsi="Times New Roman" w:cs="Times New Roman"/>
          <w:color w:val="auto"/>
          <w:sz w:val="28"/>
          <w:szCs w:val="28"/>
        </w:rPr>
        <w:t>настольных развивающих игр.</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Формирование доступных представлений о мире и практики взаимодействия с окружающим миром в рамках содержательной области</w:t>
      </w:r>
      <w:r w:rsidRPr="00F63254">
        <w:rPr>
          <w:rFonts w:ascii="Times New Roman" w:hAnsi="Times New Roman" w:cs="Times New Roman"/>
          <w:b/>
          <w:sz w:val="28"/>
          <w:szCs w:val="28"/>
        </w:rPr>
        <w:t xml:space="preserve"> </w:t>
      </w:r>
      <w:r w:rsidRPr="002F71F1">
        <w:rPr>
          <w:rFonts w:ascii="Times New Roman" w:hAnsi="Times New Roman" w:cs="Times New Roman"/>
          <w:b/>
          <w:i/>
          <w:sz w:val="28"/>
          <w:szCs w:val="28"/>
        </w:rPr>
        <w:t>«Обществознание и естествознание (Окружающий мир)»</w:t>
      </w:r>
      <w:r w:rsidRPr="00F63254">
        <w:rPr>
          <w:rFonts w:ascii="Times New Roman" w:hAnsi="Times New Roman" w:cs="Times New Roman"/>
          <w:b/>
          <w:sz w:val="28"/>
          <w:szCs w:val="28"/>
        </w:rPr>
        <w:t xml:space="preserve"> </w:t>
      </w:r>
      <w:r w:rsidRPr="00F63254">
        <w:rPr>
          <w:rFonts w:ascii="Times New Roman" w:hAnsi="Times New Roman" w:cs="Times New Roman"/>
          <w:sz w:val="28"/>
          <w:szCs w:val="28"/>
        </w:rPr>
        <w:t xml:space="preserve">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ЗПР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w:t>
      </w:r>
      <w:r w:rsidRPr="00F63254">
        <w:rPr>
          <w:rFonts w:ascii="Times New Roman" w:hAnsi="Times New Roman" w:cs="Times New Roman"/>
          <w:sz w:val="28"/>
          <w:szCs w:val="28"/>
        </w:rPr>
        <w:lastRenderedPageBreak/>
        <w:t xml:space="preserve">теплицы, пришкольный участок и другие объекты на прилегающей к образовательной организации территории. </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Специальный учебный и дидактический материал необходим для образования обучающихся с ЗПР в области </w:t>
      </w:r>
      <w:r w:rsidRPr="002F71F1">
        <w:rPr>
          <w:rFonts w:ascii="Times New Roman" w:hAnsi="Times New Roman" w:cs="Times New Roman"/>
          <w:b/>
          <w:i/>
          <w:sz w:val="28"/>
          <w:szCs w:val="28"/>
        </w:rPr>
        <w:t>«Искусство».</w:t>
      </w:r>
      <w:r w:rsidRPr="00F63254">
        <w:rPr>
          <w:rFonts w:ascii="Times New Roman" w:hAnsi="Times New Roman" w:cs="Times New Roman"/>
          <w:sz w:val="28"/>
          <w:szCs w:val="28"/>
        </w:rPr>
        <w:t xml:space="preserve">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На занятиях музыкой важно обеспечить обучающимся с ЗПР использование доступных музыкальных инструментов (бубен, барабан, маракас и др.), а также оснастить актовые залы воспроизводящим, звукоусиливающим и осветительным оборудованием.</w:t>
      </w:r>
    </w:p>
    <w:p w:rsidR="00235101" w:rsidRPr="00F63254" w:rsidRDefault="00235101" w:rsidP="00235101">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color w:val="auto"/>
          <w:sz w:val="28"/>
          <w:szCs w:val="28"/>
        </w:rPr>
        <w:t xml:space="preserve">Овладение обучающимися с ЗПР образовательной областью </w:t>
      </w:r>
      <w:r w:rsidRPr="002F71F1">
        <w:rPr>
          <w:rFonts w:ascii="Times New Roman" w:hAnsi="Times New Roman" w:cs="Times New Roman"/>
          <w:b/>
          <w:i/>
          <w:color w:val="auto"/>
          <w:sz w:val="28"/>
          <w:szCs w:val="28"/>
        </w:rPr>
        <w:t>«Физическая культура</w:t>
      </w:r>
      <w:r w:rsidRPr="002F71F1">
        <w:rPr>
          <w:rFonts w:ascii="Times New Roman" w:hAnsi="Times New Roman" w:cs="Times New Roman"/>
          <w:b/>
          <w:i/>
          <w:caps/>
          <w:color w:val="auto"/>
          <w:sz w:val="28"/>
          <w:szCs w:val="28"/>
        </w:rPr>
        <w:t>»</w:t>
      </w:r>
      <w:r w:rsidRPr="00F63254">
        <w:rPr>
          <w:rFonts w:ascii="Times New Roman" w:hAnsi="Times New Roman" w:cs="Times New Roman"/>
          <w:color w:val="auto"/>
          <w:sz w:val="28"/>
          <w:szCs w:val="28"/>
        </w:rPr>
        <w:t xml:space="preserve"> предполагает коррекцию двигательных навыков в процессе музыкально-ритмической и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физкультурно-спортивной деятельности.</w:t>
      </w:r>
    </w:p>
    <w:p w:rsidR="00235101" w:rsidRPr="00F63254" w:rsidRDefault="00235101" w:rsidP="00235101">
      <w:pPr>
        <w:widowControl w:val="0"/>
        <w:autoSpaceDE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sz w:val="28"/>
          <w:szCs w:val="28"/>
        </w:rPr>
        <w:t xml:space="preserve">Для овладения образовательной областью </w:t>
      </w:r>
      <w:r w:rsidRPr="002F71F1">
        <w:rPr>
          <w:rFonts w:ascii="Times New Roman" w:hAnsi="Times New Roman" w:cs="Times New Roman"/>
          <w:b/>
          <w:i/>
          <w:sz w:val="28"/>
          <w:szCs w:val="28"/>
        </w:rPr>
        <w:t>«Технологии»</w:t>
      </w:r>
      <w:r w:rsidRPr="00F63254">
        <w:rPr>
          <w:rFonts w:ascii="Times New Roman" w:hAnsi="Times New Roman" w:cs="Times New Roman"/>
          <w:sz w:val="28"/>
          <w:szCs w:val="28"/>
        </w:rPr>
        <w:t xml:space="preserve"> обучающимся с ЗПР необходимо использование специфических инструментов (</w:t>
      </w:r>
      <w:r w:rsidRPr="00F63254">
        <w:rPr>
          <w:rFonts w:ascii="Times New Roman" w:hAnsi="Times New Roman"/>
          <w:iCs/>
          <w:sz w:val="28"/>
          <w:szCs w:val="28"/>
        </w:rPr>
        <w:t>кисти беличьи, кисти из щетины, стеки, ножницы, циркуль, линейки, угольники, иглы швейные с удлиненным (широким) ушком и др.</w:t>
      </w:r>
      <w:r w:rsidRPr="00F63254">
        <w:rPr>
          <w:rFonts w:ascii="Times New Roman" w:hAnsi="Times New Roman" w:cs="Times New Roman"/>
          <w:sz w:val="28"/>
          <w:szCs w:val="28"/>
        </w:rPr>
        <w:t>) и расходных материалов (</w:t>
      </w:r>
      <w:r w:rsidRPr="00F63254">
        <w:rPr>
          <w:rFonts w:ascii="Times New Roman" w:hAnsi="Times New Roman"/>
          <w:iCs/>
          <w:sz w:val="28"/>
          <w:szCs w:val="28"/>
        </w:rPr>
        <w:t xml:space="preserve">краски акварельные и гуашевые; фломастеры разного цвета; цветные карандаши; бумага рисовальная, бумага цветная разной плотности, картон цветной, серый, белый; бумага наждачная (крупнозернистая, мелкозернистая); бумага в крупную </w:t>
      </w:r>
      <w:r w:rsidRPr="00F63254">
        <w:rPr>
          <w:rFonts w:ascii="Times New Roman" w:hAnsi="Times New Roman"/>
          <w:iCs/>
          <w:sz w:val="28"/>
          <w:szCs w:val="28"/>
        </w:rPr>
        <w:lastRenderedPageBreak/>
        <w:t xml:space="preserve">клетку; набор разноцветного пластилина; нитки (разные виды); ткани разных сортов и др.) </w:t>
      </w:r>
      <w:r w:rsidRPr="00F63254">
        <w:rPr>
          <w:rFonts w:ascii="Times New Roman" w:hAnsi="Times New Roman" w:cs="Times New Roman"/>
          <w:sz w:val="28"/>
          <w:szCs w:val="28"/>
        </w:rPr>
        <w:t xml:space="preserve">в процессе формирования навыков ручного труда. </w:t>
      </w:r>
    </w:p>
    <w:p w:rsidR="00235101" w:rsidRPr="00F63254" w:rsidRDefault="00235101" w:rsidP="00235101">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Материально-техническое обеспечение </w:t>
      </w:r>
      <w:r w:rsidRPr="00F63254">
        <w:rPr>
          <w:rFonts w:ascii="Times New Roman" w:hAnsi="Times New Roman" w:cs="Times New Roman"/>
          <w:b/>
          <w:color w:val="auto"/>
          <w:sz w:val="28"/>
          <w:szCs w:val="28"/>
        </w:rPr>
        <w:t>коррекционн</w:t>
      </w:r>
      <w:r>
        <w:rPr>
          <w:rFonts w:ascii="Times New Roman" w:hAnsi="Times New Roman" w:cs="Times New Roman"/>
          <w:b/>
          <w:color w:val="auto"/>
          <w:sz w:val="28"/>
          <w:szCs w:val="28"/>
        </w:rPr>
        <w:t>ых</w:t>
      </w:r>
      <w:r w:rsidRPr="00F63254">
        <w:rPr>
          <w:rFonts w:ascii="Times New Roman" w:hAnsi="Times New Roman" w:cs="Times New Roman"/>
          <w:b/>
          <w:color w:val="auto"/>
          <w:sz w:val="28"/>
          <w:szCs w:val="28"/>
        </w:rPr>
        <w:t xml:space="preserve"> курсов  </w:t>
      </w:r>
      <w:r w:rsidRPr="00F63254">
        <w:rPr>
          <w:rFonts w:ascii="Times New Roman" w:hAnsi="Times New Roman" w:cs="Times New Roman"/>
          <w:color w:val="auto"/>
          <w:sz w:val="28"/>
          <w:szCs w:val="28"/>
        </w:rPr>
        <w:t>включает обеспечение кабинета логопеда, психолога и зала для проведений занятий по ритмике</w:t>
      </w:r>
      <w:r w:rsidRPr="00F63254">
        <w:rPr>
          <w:rFonts w:ascii="Times New Roman" w:hAnsi="Times New Roman" w:cs="Times New Roman"/>
          <w:caps/>
          <w:color w:val="auto"/>
          <w:sz w:val="28"/>
          <w:szCs w:val="28"/>
        </w:rPr>
        <w:t>.</w:t>
      </w:r>
    </w:p>
    <w:p w:rsidR="00235101" w:rsidRPr="00F63254" w:rsidRDefault="00235101" w:rsidP="00235101">
      <w:pPr>
        <w:autoSpaceDE w:val="0"/>
        <w:autoSpaceDN w:val="0"/>
        <w:adjustRightInd w:val="0"/>
        <w:spacing w:after="0" w:line="360" w:lineRule="auto"/>
        <w:ind w:firstLine="709"/>
        <w:jc w:val="both"/>
        <w:rPr>
          <w:rFonts w:ascii="Times New Roman" w:hAnsi="Times New Roman" w:cs="Times New Roman"/>
          <w:iCs/>
          <w:sz w:val="28"/>
          <w:szCs w:val="28"/>
        </w:rPr>
      </w:pPr>
      <w:r w:rsidRPr="00F63254">
        <w:rPr>
          <w:rFonts w:ascii="Times New Roman" w:hAnsi="Times New Roman" w:cs="Times New Roman"/>
          <w:sz w:val="28"/>
          <w:szCs w:val="28"/>
        </w:rPr>
        <w:t xml:space="preserve">Материально-техническое оснащение кабинета </w:t>
      </w:r>
      <w:r w:rsidRPr="002F71F1">
        <w:rPr>
          <w:rFonts w:ascii="Times New Roman" w:hAnsi="Times New Roman" w:cs="Times New Roman"/>
          <w:b/>
          <w:i/>
          <w:sz w:val="28"/>
          <w:szCs w:val="28"/>
        </w:rPr>
        <w:t>логопеда</w:t>
      </w:r>
      <w:r w:rsidRPr="00F63254">
        <w:rPr>
          <w:rFonts w:ascii="Times New Roman" w:hAnsi="Times New Roman" w:cs="Times New Roman"/>
          <w:sz w:val="28"/>
          <w:szCs w:val="28"/>
        </w:rPr>
        <w:t xml:space="preserve"> включает: печатные пособия (учебники по русскому языку и чтению; кассы букв и слогов; разрезные азбуки; альбом с предметными и сюжетными картинками; картинные лото; альбомы с картинками для исследования произношения звуков); мебель и оборудование (парты, стол, стул, шкаф для пособий, классная доска, зеркала (настенное, настольное, для индивидуальной работы), стенные часы, настольная лампа, умывальник, мыло, полотенце); специальное оборудование (логопедические зонды; спирт, вата); игры и игрушки (настольные игры: кубики, мозаики, лото; игрушки, предназначенные для развития дыхания; наборы игрушек, предназначенные для развития и обогащения словарного запаса); технические средства обучения (</w:t>
      </w:r>
      <w:r w:rsidRPr="00F63254">
        <w:rPr>
          <w:rFonts w:ascii="Times New Roman" w:hAnsi="Times New Roman" w:cs="Times New Roman"/>
          <w:iCs/>
          <w:sz w:val="28"/>
          <w:szCs w:val="28"/>
        </w:rPr>
        <w:t>CD/DVD – прогрыватели; телевизор; аудиовидеомагнитофон; компьютер с программным обеспечением; слайд-проектор; мультимедиапроектор; магнитная доска; экран).</w:t>
      </w:r>
    </w:p>
    <w:p w:rsidR="00235101" w:rsidRPr="00F63254" w:rsidRDefault="00235101" w:rsidP="00235101">
      <w:pPr>
        <w:autoSpaceDE w:val="0"/>
        <w:autoSpaceDN w:val="0"/>
        <w:adjustRightInd w:val="0"/>
        <w:spacing w:after="0" w:line="360" w:lineRule="auto"/>
        <w:ind w:firstLine="709"/>
        <w:jc w:val="both"/>
        <w:rPr>
          <w:rFonts w:ascii="Times New Roman" w:hAnsi="Times New Roman" w:cs="Times New Roman"/>
          <w:bCs/>
          <w:iCs/>
          <w:sz w:val="28"/>
          <w:szCs w:val="28"/>
        </w:rPr>
      </w:pPr>
      <w:r w:rsidRPr="00F63254">
        <w:rPr>
          <w:rFonts w:ascii="Times New Roman" w:hAnsi="Times New Roman" w:cs="Times New Roman"/>
          <w:bCs/>
          <w:iCs/>
          <w:sz w:val="28"/>
          <w:szCs w:val="28"/>
        </w:rPr>
        <w:t xml:space="preserve">Материально-техническое оснащение кабинета </w:t>
      </w:r>
      <w:r w:rsidRPr="002F71F1">
        <w:rPr>
          <w:rFonts w:ascii="Times New Roman" w:hAnsi="Times New Roman" w:cs="Times New Roman"/>
          <w:b/>
          <w:bCs/>
          <w:i/>
          <w:iCs/>
          <w:sz w:val="28"/>
          <w:szCs w:val="28"/>
        </w:rPr>
        <w:t>психолога</w:t>
      </w:r>
      <w:r w:rsidRPr="00F63254">
        <w:rPr>
          <w:rFonts w:ascii="Times New Roman" w:hAnsi="Times New Roman" w:cs="Times New Roman"/>
          <w:bCs/>
          <w:iCs/>
          <w:sz w:val="28"/>
          <w:szCs w:val="28"/>
        </w:rPr>
        <w:t xml:space="preserve"> включает: учебный материал (методики с необходимым стимульным материалом для диагностики познавательной и эмоциональной сфер личности, поведения; методики с необходимым оснащением для проведения психо-коррекционной работы по отдельным направлениям); мебель и оборудование (стол и стул для психолога; шкаф для пособий и техники; уголок мягкой мебели (по возможности); рабочие места для детей); технические средства обучения; игрушки и игры (мячи, куклы, пирамиды, кубики, доски Сегена различной модификации; настольные игры); </w:t>
      </w:r>
      <w:r w:rsidRPr="00F63254">
        <w:rPr>
          <w:rFonts w:ascii="Times New Roman" w:hAnsi="Times New Roman" w:cs="Times New Roman"/>
          <w:sz w:val="28"/>
          <w:szCs w:val="28"/>
        </w:rPr>
        <w:t>набор материалов для детского творчества (строительный материал, пластилин, краски, цветные карандаши, фломастеры, бумага, клей и т.д.).</w:t>
      </w:r>
    </w:p>
    <w:p w:rsidR="00235101" w:rsidRDefault="00235101" w:rsidP="00235101">
      <w:pPr>
        <w:autoSpaceDE w:val="0"/>
        <w:autoSpaceDN w:val="0"/>
        <w:adjustRightInd w:val="0"/>
        <w:spacing w:after="0" w:line="360" w:lineRule="auto"/>
        <w:ind w:firstLine="709"/>
        <w:jc w:val="both"/>
        <w:rPr>
          <w:rFonts w:ascii="Times New Roman" w:hAnsi="Times New Roman" w:cs="Times New Roman"/>
          <w:sz w:val="28"/>
          <w:szCs w:val="28"/>
        </w:rPr>
      </w:pPr>
      <w:r w:rsidRPr="00F63254">
        <w:rPr>
          <w:rFonts w:ascii="Times New Roman" w:hAnsi="Times New Roman" w:cs="Times New Roman"/>
          <w:bCs/>
          <w:iCs/>
          <w:sz w:val="28"/>
          <w:szCs w:val="28"/>
        </w:rPr>
        <w:lastRenderedPageBreak/>
        <w:t xml:space="preserve">Материально-техническое обеспечение </w:t>
      </w:r>
      <w:r w:rsidRPr="002F71F1">
        <w:rPr>
          <w:rFonts w:ascii="Times New Roman" w:hAnsi="Times New Roman" w:cs="Times New Roman"/>
          <w:b/>
          <w:bCs/>
          <w:i/>
          <w:iCs/>
          <w:sz w:val="28"/>
          <w:szCs w:val="28"/>
        </w:rPr>
        <w:t>зала для проведений занятий по ритмике</w:t>
      </w:r>
      <w:r w:rsidRPr="00F63254">
        <w:rPr>
          <w:rFonts w:ascii="Times New Roman" w:hAnsi="Times New Roman" w:cs="Times New Roman"/>
          <w:bCs/>
          <w:iCs/>
          <w:sz w:val="28"/>
          <w:szCs w:val="28"/>
        </w:rPr>
        <w:t xml:space="preserve"> включает: специальное оборудование (хореографические станки; настенные зеркала); дидактическое оборудование (мячи; ленты; дождики, шары, обручи); музыкальные инструменты (</w:t>
      </w:r>
      <w:r w:rsidRPr="00F63254">
        <w:rPr>
          <w:rFonts w:ascii="Times New Roman" w:hAnsi="Times New Roman" w:cs="Times New Roman"/>
          <w:sz w:val="28"/>
          <w:szCs w:val="28"/>
        </w:rPr>
        <w:t>фортепиано (пианино, рояль), баян /аккордеон, скрипка, гитара, клавишный синтезатор); комплект детских музыкальных инструментов (блок-флейта, глокеншпиль/трещотки, колокольчик, треугольник, барабан, бубен, румба, маракасы, кастаньеты, металлофоны, ксилофоны; свистульки, деревянные ложки); технические средства обучения; экранно-звуковые пособия.</w:t>
      </w:r>
    </w:p>
    <w:p w:rsidR="00871858" w:rsidRPr="00636E64" w:rsidRDefault="00871858" w:rsidP="00871858">
      <w:pPr>
        <w:pStyle w:val="18TexstSPISOK1"/>
        <w:tabs>
          <w:tab w:val="clear" w:pos="360"/>
          <w:tab w:val="clear" w:pos="640"/>
          <w:tab w:val="left" w:pos="0"/>
        </w:tabs>
        <w:spacing w:line="360" w:lineRule="auto"/>
        <w:ind w:left="0" w:firstLine="0"/>
        <w:jc w:val="center"/>
        <w:rPr>
          <w:rFonts w:ascii="Times New Roman" w:hAnsi="Times New Roman" w:cs="Times New Roman"/>
          <w:b/>
          <w:i/>
          <w:color w:val="auto"/>
          <w:sz w:val="28"/>
          <w:szCs w:val="28"/>
        </w:rPr>
      </w:pPr>
      <w:r w:rsidRPr="00636E64">
        <w:rPr>
          <w:rFonts w:ascii="Times New Roman" w:hAnsi="Times New Roman" w:cs="Times New Roman"/>
          <w:b/>
          <w:i/>
          <w:color w:val="auto"/>
          <w:sz w:val="28"/>
          <w:szCs w:val="28"/>
        </w:rPr>
        <w:t xml:space="preserve">Обеспечение условий для организации обучения и взаимодействия специалистов, их сотрудничества с родителями </w:t>
      </w:r>
      <w:r>
        <w:rPr>
          <w:rFonts w:ascii="Times New Roman" w:hAnsi="Times New Roman" w:cs="Times New Roman"/>
          <w:b/>
          <w:i/>
          <w:color w:val="auto"/>
          <w:sz w:val="28"/>
          <w:szCs w:val="28"/>
        </w:rPr>
        <w:br/>
      </w:r>
      <w:r w:rsidRPr="00636E64">
        <w:rPr>
          <w:rFonts w:ascii="Times New Roman" w:hAnsi="Times New Roman" w:cs="Times New Roman"/>
          <w:b/>
          <w:i/>
          <w:color w:val="auto"/>
          <w:sz w:val="28"/>
          <w:szCs w:val="28"/>
        </w:rPr>
        <w:t>(законными представителями) обучающихся</w:t>
      </w:r>
    </w:p>
    <w:p w:rsidR="00871858" w:rsidRPr="00F63254" w:rsidRDefault="00871858" w:rsidP="00871858">
      <w:pPr>
        <w:pStyle w:val="14TexstOSNOVA1012"/>
        <w:spacing w:line="360" w:lineRule="auto"/>
        <w:ind w:firstLine="709"/>
        <w:rPr>
          <w:rFonts w:ascii="Times New Roman" w:hAnsi="Times New Roman" w:cs="Times New Roman"/>
          <w:color w:val="auto"/>
          <w:sz w:val="28"/>
          <w:szCs w:val="28"/>
        </w:rPr>
      </w:pPr>
      <w:r w:rsidRPr="00F63254">
        <w:rPr>
          <w:rFonts w:ascii="Times New Roman" w:hAnsi="Times New Roman" w:cs="Times New Roman"/>
          <w:color w:val="auto"/>
          <w:sz w:val="28"/>
          <w:szCs w:val="28"/>
        </w:rPr>
        <w:t xml:space="preserve">Требования к материально­техническому обеспечению ориентированы не только на обучающегося, но и на всех участников процесса образования. Это обусловлено большей, чем в «норме», необходимостью индивидуализации процесса образования обучающихся с </w:t>
      </w:r>
      <w:r>
        <w:rPr>
          <w:rFonts w:ascii="Times New Roman" w:hAnsi="Times New Roman" w:cs="Times New Roman"/>
          <w:color w:val="auto"/>
          <w:sz w:val="28"/>
          <w:szCs w:val="28"/>
        </w:rPr>
        <w:t>ЗПР</w:t>
      </w:r>
      <w:r w:rsidRPr="00F63254">
        <w:rPr>
          <w:rFonts w:ascii="Times New Roman" w:hAnsi="Times New Roman" w:cs="Times New Roman"/>
          <w:color w:val="auto"/>
          <w:sz w:val="28"/>
          <w:szCs w:val="28"/>
        </w:rPr>
        <w:t>. 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обучающегося с ЗПР.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ЗПР.</w:t>
      </w:r>
    </w:p>
    <w:p w:rsidR="00871858" w:rsidRPr="00F63254" w:rsidRDefault="00871858" w:rsidP="00871858">
      <w:pPr>
        <w:pStyle w:val="14TexstOSNOVA1012"/>
        <w:spacing w:line="360" w:lineRule="auto"/>
        <w:ind w:firstLine="709"/>
        <w:rPr>
          <w:rFonts w:ascii="Times New Roman" w:hAnsi="Times New Roman" w:cs="Times New Roman"/>
          <w:i/>
          <w:caps/>
          <w:color w:val="00000A"/>
          <w:sz w:val="28"/>
          <w:szCs w:val="28"/>
        </w:rPr>
      </w:pPr>
      <w:r w:rsidRPr="00F63254">
        <w:rPr>
          <w:rFonts w:ascii="Times New Roman" w:hAnsi="Times New Roman" w:cs="Times New Roman"/>
          <w:sz w:val="28"/>
          <w:szCs w:val="28"/>
        </w:rPr>
        <w:t xml:space="preserve">Учебно-методическое и информационное обеспечение реализации АООП НОО обучающихся с ЗПР включает наличие информационно-библиотечного центра, читального зала, учебных кабинетов и лабораторий, административных помещений, школьного сервера, школьного сайта, внутренней и внешней сети и направлено на создание доступа для всех участников образовательного </w:t>
      </w:r>
      <w:r w:rsidRPr="00F63254">
        <w:rPr>
          <w:rFonts w:ascii="Times New Roman" w:hAnsi="Times New Roman" w:cs="Times New Roman"/>
          <w:sz w:val="28"/>
          <w:szCs w:val="28"/>
        </w:rPr>
        <w:lastRenderedPageBreak/>
        <w:t>процесса к любой информации, связанной с реализацией адаптированной основной образовательной программы начального общего образования, достижением планируемых результатов, организацией образовательного процесса и условиями его осуществления.</w:t>
      </w:r>
    </w:p>
    <w:p w:rsidR="00871858" w:rsidRPr="00F63254" w:rsidRDefault="00871858" w:rsidP="00871858">
      <w:pPr>
        <w:pStyle w:val="14TexstOSNOVA1012"/>
        <w:spacing w:line="360" w:lineRule="auto"/>
        <w:ind w:firstLine="709"/>
        <w:rPr>
          <w:rFonts w:ascii="Times New Roman" w:hAnsi="Times New Roman" w:cs="Times New Roman"/>
          <w:caps/>
          <w:color w:val="auto"/>
          <w:sz w:val="28"/>
          <w:szCs w:val="28"/>
        </w:rPr>
      </w:pPr>
      <w:r w:rsidRPr="00F63254">
        <w:rPr>
          <w:rFonts w:ascii="Times New Roman" w:hAnsi="Times New Roman" w:cs="Times New Roman"/>
          <w:i/>
          <w:color w:val="auto"/>
          <w:sz w:val="28"/>
          <w:szCs w:val="28"/>
        </w:rPr>
        <w:t>Информационное обеспечение</w:t>
      </w:r>
      <w:r w:rsidRPr="00F63254">
        <w:rPr>
          <w:rFonts w:ascii="Times New Roman" w:hAnsi="Times New Roman" w:cs="Times New Roman"/>
          <w:color w:val="auto"/>
          <w:sz w:val="28"/>
          <w:szCs w:val="28"/>
        </w:rPr>
        <w:t xml:space="preserve"> включает необходимую нормативную правовую базу образования обучающихся с ЗПР</w:t>
      </w:r>
      <w:r w:rsidRPr="00F43263">
        <w:rPr>
          <w:rFonts w:ascii="Times New Roman" w:hAnsi="Times New Roman" w:cs="Times New Roman"/>
          <w:color w:val="C00000"/>
          <w:sz w:val="28"/>
          <w:szCs w:val="28"/>
        </w:rPr>
        <w:t xml:space="preserve"> </w:t>
      </w:r>
      <w:r w:rsidRPr="00F63254">
        <w:rPr>
          <w:rFonts w:ascii="Times New Roman" w:hAnsi="Times New Roman" w:cs="Times New Roman"/>
          <w:color w:val="auto"/>
          <w:sz w:val="28"/>
          <w:szCs w:val="28"/>
        </w:rPr>
        <w:t xml:space="preserve">и характеристики предполагаемых информационных связей участников образовательного процесса. </w:t>
      </w:r>
    </w:p>
    <w:p w:rsidR="00871858" w:rsidRPr="00F63254" w:rsidRDefault="00871858" w:rsidP="00871858">
      <w:pPr>
        <w:spacing w:after="0" w:line="360" w:lineRule="auto"/>
        <w:ind w:firstLine="709"/>
        <w:jc w:val="both"/>
        <w:rPr>
          <w:rFonts w:ascii="Times New Roman" w:hAnsi="Times New Roman" w:cs="Times New Roman"/>
          <w:color w:val="auto"/>
          <w:kern w:val="2"/>
          <w:sz w:val="28"/>
          <w:szCs w:val="28"/>
        </w:rPr>
      </w:pPr>
      <w:r w:rsidRPr="00F63254">
        <w:rPr>
          <w:rFonts w:ascii="Times New Roman" w:hAnsi="Times New Roman" w:cs="Times New Roman"/>
          <w:color w:val="auto"/>
          <w:kern w:val="2"/>
          <w:sz w:val="28"/>
          <w:szCs w:val="28"/>
        </w:rPr>
        <w:t xml:space="preserve">Информационно-методическое обеспечение </w:t>
      </w:r>
      <w:r w:rsidRPr="00F63254">
        <w:rPr>
          <w:rFonts w:ascii="Times New Roman" w:hAnsi="Times New Roman" w:cs="Times New Roman"/>
          <w:color w:val="auto"/>
          <w:sz w:val="28"/>
          <w:szCs w:val="28"/>
        </w:rPr>
        <w:t>реализации АООП НОО обучающихся с ЗПР</w:t>
      </w:r>
      <w:r w:rsidRPr="00F63254">
        <w:rPr>
          <w:rFonts w:ascii="Times New Roman" w:hAnsi="Times New Roman" w:cs="Times New Roman"/>
          <w:color w:val="auto"/>
          <w:sz w:val="28"/>
          <w:szCs w:val="28"/>
          <w:lang w:eastAsia="ar-SA"/>
        </w:rPr>
        <w:t xml:space="preserve"> </w:t>
      </w:r>
      <w:r w:rsidRPr="00F63254">
        <w:rPr>
          <w:rFonts w:ascii="Times New Roman" w:hAnsi="Times New Roman" w:cs="Times New Roman"/>
          <w:iCs/>
          <w:color w:val="auto"/>
          <w:kern w:val="2"/>
          <w:sz w:val="28"/>
          <w:szCs w:val="28"/>
        </w:rPr>
        <w:t xml:space="preserve">направлено на </w:t>
      </w:r>
      <w:r w:rsidRPr="00F63254">
        <w:rPr>
          <w:rFonts w:ascii="Times New Roman" w:hAnsi="Times New Roman" w:cs="Times New Roman"/>
          <w:color w:val="auto"/>
          <w:kern w:val="2"/>
          <w:sz w:val="28"/>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программы, планируемыми результатами, организацией образовательного процесса и условиями его осуществления. </w:t>
      </w:r>
    </w:p>
    <w:p w:rsidR="00871858" w:rsidRPr="00F63254" w:rsidRDefault="00871858" w:rsidP="00871858">
      <w:pPr>
        <w:spacing w:after="0" w:line="360" w:lineRule="auto"/>
        <w:ind w:firstLine="709"/>
        <w:jc w:val="both"/>
        <w:rPr>
          <w:rFonts w:ascii="Times New Roman" w:hAnsi="Times New Roman" w:cs="Times New Roman"/>
          <w:color w:val="auto"/>
          <w:kern w:val="2"/>
          <w:sz w:val="28"/>
          <w:szCs w:val="28"/>
        </w:rPr>
      </w:pPr>
      <w:r w:rsidRPr="00F63254">
        <w:rPr>
          <w:rFonts w:ascii="Times New Roman" w:hAnsi="Times New Roman" w:cs="Times New Roman"/>
          <w:color w:val="auto"/>
          <w:kern w:val="2"/>
          <w:sz w:val="28"/>
          <w:szCs w:val="28"/>
        </w:rPr>
        <w:t>Требования к информационно-методическому обеспечению образовательного процесса включают:</w:t>
      </w:r>
    </w:p>
    <w:p w:rsidR="00871858" w:rsidRPr="00F63254" w:rsidRDefault="00871858" w:rsidP="000C5522">
      <w:pPr>
        <w:pStyle w:val="af2"/>
        <w:numPr>
          <w:ilvl w:val="0"/>
          <w:numId w:val="17"/>
        </w:numPr>
        <w:ind w:left="0" w:firstLine="709"/>
        <w:jc w:val="both"/>
        <w:rPr>
          <w:kern w:val="2"/>
          <w:sz w:val="28"/>
          <w:szCs w:val="28"/>
        </w:rPr>
      </w:pPr>
      <w:r w:rsidRPr="00F63254">
        <w:rPr>
          <w:caps w:val="0"/>
          <w:sz w:val="28"/>
          <w:szCs w:val="28"/>
        </w:rPr>
        <w:t>Необходимую нормативную правовую базу образования обучающихся с ЗПР</w:t>
      </w:r>
      <w:r w:rsidRPr="00F63254">
        <w:rPr>
          <w:sz w:val="28"/>
          <w:szCs w:val="28"/>
        </w:rPr>
        <w:t>.</w:t>
      </w:r>
    </w:p>
    <w:p w:rsidR="00871858" w:rsidRPr="00943A2A" w:rsidRDefault="00871858" w:rsidP="000C5522">
      <w:pPr>
        <w:pStyle w:val="af2"/>
        <w:numPr>
          <w:ilvl w:val="0"/>
          <w:numId w:val="17"/>
        </w:numPr>
        <w:ind w:left="0" w:firstLine="709"/>
        <w:jc w:val="both"/>
        <w:rPr>
          <w:kern w:val="2"/>
          <w:sz w:val="28"/>
          <w:szCs w:val="28"/>
        </w:rPr>
      </w:pPr>
      <w:r w:rsidRPr="00F63254">
        <w:rPr>
          <w:caps w:val="0"/>
          <w:sz w:val="28"/>
          <w:szCs w:val="28"/>
        </w:rPr>
        <w:t>Характеристики предполагаемых информационных связей участников образовательного процесса</w:t>
      </w:r>
      <w:r w:rsidRPr="00F63254">
        <w:rPr>
          <w:sz w:val="28"/>
          <w:szCs w:val="28"/>
        </w:rPr>
        <w:t>.</w:t>
      </w:r>
    </w:p>
    <w:p w:rsidR="00943A2A" w:rsidRPr="00943A2A" w:rsidRDefault="00943A2A" w:rsidP="000C5522">
      <w:pPr>
        <w:pStyle w:val="af2"/>
        <w:numPr>
          <w:ilvl w:val="0"/>
          <w:numId w:val="17"/>
        </w:numPr>
        <w:ind w:left="0" w:firstLine="709"/>
        <w:jc w:val="both"/>
        <w:rPr>
          <w:kern w:val="2"/>
          <w:sz w:val="28"/>
          <w:szCs w:val="28"/>
        </w:rPr>
      </w:pPr>
      <w:r>
        <w:rPr>
          <w:caps w:val="0"/>
          <w:sz w:val="28"/>
          <w:szCs w:val="28"/>
        </w:rPr>
        <w:t>С</w:t>
      </w:r>
      <w:r w:rsidRPr="00943A2A">
        <w:rPr>
          <w:caps w:val="0"/>
          <w:sz w:val="28"/>
          <w:szCs w:val="28"/>
        </w:rPr>
        <w:t>пециальные периодические издания (журналы), знакомящие с современными научно обоснованными методическими материалами и передовым опытом воспитания и обучения детей с</w:t>
      </w:r>
      <w:r w:rsidRPr="00943A2A">
        <w:rPr>
          <w:sz w:val="28"/>
          <w:szCs w:val="28"/>
        </w:rPr>
        <w:t xml:space="preserve"> ОВЗ</w:t>
      </w:r>
      <w:r>
        <w:rPr>
          <w:sz w:val="28"/>
          <w:szCs w:val="28"/>
        </w:rPr>
        <w:t>.</w:t>
      </w:r>
    </w:p>
    <w:p w:rsidR="00871858" w:rsidRPr="00F63254" w:rsidRDefault="00871858" w:rsidP="000C5522">
      <w:pPr>
        <w:pStyle w:val="Default"/>
        <w:numPr>
          <w:ilvl w:val="0"/>
          <w:numId w:val="17"/>
        </w:numPr>
        <w:spacing w:line="360" w:lineRule="auto"/>
        <w:ind w:left="0" w:firstLine="709"/>
        <w:jc w:val="both"/>
        <w:rPr>
          <w:color w:val="auto"/>
          <w:sz w:val="28"/>
          <w:szCs w:val="28"/>
        </w:rPr>
      </w:pPr>
      <w:r w:rsidRPr="00F63254">
        <w:rPr>
          <w:color w:val="auto"/>
          <w:sz w:val="28"/>
          <w:szCs w:val="28"/>
        </w:rPr>
        <w:t>Получения доступа к информационным ресурсам, различными способами (поиск информации  в сети интернет, работа в библиотеке и др.),</w:t>
      </w:r>
      <w:r w:rsidRPr="00F63254">
        <w:rPr>
          <w:color w:val="auto"/>
          <w:kern w:val="2"/>
          <w:sz w:val="28"/>
          <w:szCs w:val="28"/>
        </w:rPr>
        <w:t xml:space="preserve"> в том числе к электронным образовательным ресурсам, размещенным в федеральных и региональных базах данных.</w:t>
      </w:r>
    </w:p>
    <w:p w:rsidR="00871858" w:rsidRPr="00F63254" w:rsidRDefault="00871858" w:rsidP="000C5522">
      <w:pPr>
        <w:pStyle w:val="af2"/>
        <w:numPr>
          <w:ilvl w:val="0"/>
          <w:numId w:val="17"/>
        </w:numPr>
        <w:ind w:left="0" w:firstLine="709"/>
        <w:jc w:val="both"/>
        <w:rPr>
          <w:kern w:val="2"/>
          <w:sz w:val="28"/>
          <w:szCs w:val="28"/>
        </w:rPr>
      </w:pPr>
      <w:r w:rsidRPr="00F63254">
        <w:rPr>
          <w:caps w:val="0"/>
          <w:sz w:val="28"/>
          <w:szCs w:val="28"/>
        </w:rPr>
        <w:t>Возможность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6D300A" w:rsidRPr="009F2297" w:rsidRDefault="00871858" w:rsidP="00871858">
      <w:pPr>
        <w:pStyle w:val="14TexstOSNOVA1012"/>
        <w:spacing w:line="360" w:lineRule="auto"/>
        <w:ind w:firstLine="709"/>
        <w:rPr>
          <w:rFonts w:ascii="Times New Roman" w:hAnsi="Times New Roman" w:cs="Times New Roman"/>
          <w:sz w:val="28"/>
          <w:szCs w:val="28"/>
        </w:rPr>
      </w:pPr>
      <w:r w:rsidRPr="00F63254">
        <w:rPr>
          <w:rFonts w:ascii="Times New Roman" w:hAnsi="Times New Roman" w:cs="Times New Roman"/>
          <w:color w:val="auto"/>
          <w:sz w:val="28"/>
          <w:szCs w:val="28"/>
        </w:rPr>
        <w:lastRenderedPageBreak/>
        <w:t>Образование обучающихся с ЗПР 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sectPr w:rsidR="006D300A" w:rsidRPr="009F2297" w:rsidSect="00EA7D8D">
      <w:footerReference w:type="default" r:id="rId8"/>
      <w:pgSz w:w="11906" w:h="16838"/>
      <w:pgMar w:top="1134" w:right="567" w:bottom="1134" w:left="1701" w:header="567"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767" w:rsidRDefault="00417767">
      <w:pPr>
        <w:spacing w:after="0" w:line="240" w:lineRule="auto"/>
      </w:pPr>
      <w:r>
        <w:separator/>
      </w:r>
    </w:p>
  </w:endnote>
  <w:endnote w:type="continuationSeparator" w:id="0">
    <w:p w:rsidR="00417767" w:rsidRDefault="004177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Futuris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entury Schoolbook">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597" w:rsidRDefault="007768EF">
    <w:pPr>
      <w:pStyle w:val="af7"/>
      <w:jc w:val="center"/>
    </w:pPr>
    <w:fldSimple w:instr=" PAGE   \* MERGEFORMAT ">
      <w:r w:rsidR="00A87299">
        <w:rPr>
          <w:noProof/>
        </w:rPr>
        <w:t>152</w:t>
      </w:r>
    </w:fldSimple>
  </w:p>
  <w:p w:rsidR="00B50597" w:rsidRDefault="00B50597">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767" w:rsidRDefault="00417767">
      <w:pPr>
        <w:spacing w:after="0" w:line="240" w:lineRule="auto"/>
      </w:pPr>
      <w:r>
        <w:separator/>
      </w:r>
    </w:p>
  </w:footnote>
  <w:footnote w:type="continuationSeparator" w:id="0">
    <w:p w:rsidR="00417767" w:rsidRDefault="00417767">
      <w:pPr>
        <w:spacing w:after="0" w:line="240" w:lineRule="auto"/>
      </w:pPr>
      <w:r>
        <w:continuationSeparator/>
      </w:r>
    </w:p>
  </w:footnote>
  <w:footnote w:id="1">
    <w:p w:rsidR="00B50597" w:rsidRDefault="00B50597" w:rsidP="00414222">
      <w:pPr>
        <w:pStyle w:val="a5"/>
        <w:spacing w:before="0" w:after="0" w:line="240" w:lineRule="auto"/>
        <w:jc w:val="both"/>
      </w:pPr>
      <w:r>
        <w:rPr>
          <w:rStyle w:val="a6"/>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2">
    <w:p w:rsidR="00B50597" w:rsidRPr="00097497" w:rsidRDefault="00B50597" w:rsidP="00982A8C">
      <w:pPr>
        <w:pStyle w:val="a9"/>
        <w:jc w:val="both"/>
        <w:rPr>
          <w:rFonts w:ascii="Times New Roman" w:hAnsi="Times New Roman" w:cs="Times New Roman"/>
          <w:sz w:val="20"/>
          <w:szCs w:val="20"/>
        </w:rPr>
      </w:pPr>
      <w:r>
        <w:rPr>
          <w:rStyle w:val="a4"/>
        </w:rPr>
        <w:footnoteRef/>
      </w:r>
      <w:r>
        <w:t xml:space="preserve"> </w:t>
      </w:r>
      <w:r>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 </w:t>
      </w:r>
      <w:r>
        <w:rPr>
          <w:rFonts w:ascii="Times New Roman" w:hAnsi="Times New Roman" w:cs="Times New Roman"/>
          <w:sz w:val="20"/>
          <w:szCs w:val="20"/>
        </w:rPr>
        <w:br/>
      </w:r>
      <w:r w:rsidRPr="00097497">
        <w:rPr>
          <w:rFonts w:ascii="Times New Roman" w:hAnsi="Times New Roman" w:cs="Times New Roman"/>
          <w:sz w:val="20"/>
          <w:szCs w:val="20"/>
        </w:rPr>
        <w:t>ФГОС НОО).</w:t>
      </w:r>
    </w:p>
  </w:footnote>
  <w:footnote w:id="3">
    <w:p w:rsidR="00B50597" w:rsidRPr="004547B5" w:rsidRDefault="00B50597" w:rsidP="008A40D4">
      <w:pPr>
        <w:pStyle w:val="ConsPlusNormal"/>
        <w:spacing w:before="120" w:after="120"/>
        <w:jc w:val="both"/>
        <w:rPr>
          <w:rFonts w:ascii="Times New Roman" w:hAnsi="Times New Roman" w:cs="Times New Roman"/>
        </w:rPr>
      </w:pPr>
      <w:r w:rsidRPr="004547B5">
        <w:rPr>
          <w:rFonts w:ascii="Times New Roman" w:hAnsi="Times New Roman" w:cs="Times New Roman"/>
          <w:sz w:val="24"/>
          <w:szCs w:val="24"/>
          <w:vertAlign w:val="superscript"/>
        </w:rPr>
        <w:footnoteRef/>
      </w:r>
      <w:r w:rsidRPr="004547B5">
        <w:rPr>
          <w:rFonts w:ascii="Times New Roman" w:hAnsi="Times New Roman" w:cs="Times New Roman"/>
          <w:sz w:val="24"/>
          <w:szCs w:val="24"/>
        </w:rPr>
        <w:t xml:space="preserve"> </w:t>
      </w:r>
      <w:r w:rsidRPr="004547B5">
        <w:rPr>
          <w:rFonts w:ascii="Times New Roman" w:hAnsi="Times New Roman" w:cs="Times New Roman"/>
          <w:sz w:val="24"/>
          <w:szCs w:val="24"/>
        </w:rPr>
        <w:tab/>
      </w:r>
      <w:r w:rsidRPr="004547B5">
        <w:rPr>
          <w:rFonts w:ascii="Times New Roman" w:hAnsi="Times New Roman" w:cs="Times New Roman"/>
        </w:rPr>
        <w:t>Пункт 16 статьи 2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4">
    <w:p w:rsidR="00B50597" w:rsidRPr="004A6B41" w:rsidRDefault="00B50597" w:rsidP="0029710A">
      <w:pPr>
        <w:pStyle w:val="afb"/>
        <w:jc w:val="both"/>
        <w:rPr>
          <w:rFonts w:ascii="Times New Roman" w:hAnsi="Times New Roman"/>
          <w:sz w:val="14"/>
          <w:szCs w:val="18"/>
        </w:rPr>
      </w:pPr>
      <w:r w:rsidRPr="00033B40">
        <w:rPr>
          <w:rStyle w:val="a4"/>
          <w:rFonts w:ascii="Times New Roman" w:hAnsi="Times New Roman"/>
          <w:sz w:val="18"/>
          <w:szCs w:val="18"/>
        </w:rPr>
        <w:footnoteRef/>
      </w:r>
      <w:r w:rsidRPr="00033B40">
        <w:rPr>
          <w:rFonts w:ascii="Times New Roman" w:eastAsia="Times New Roman" w:hAnsi="Times New Roman"/>
          <w:color w:val="000000"/>
          <w:sz w:val="18"/>
          <w:szCs w:val="18"/>
        </w:rPr>
        <w:t>Е.Л. Гончарова, О.И. Кукушкина</w:t>
      </w:r>
      <w:r w:rsidRPr="00033B40">
        <w:rPr>
          <w:rFonts w:ascii="Times New Roman" w:hAnsi="Times New Roman"/>
          <w:bCs/>
          <w:sz w:val="18"/>
          <w:szCs w:val="18"/>
        </w:rPr>
        <w:t xml:space="preserve"> «</w:t>
      </w:r>
      <w:r w:rsidRPr="00033B40">
        <w:rPr>
          <w:rFonts w:ascii="Times New Roman" w:hAnsi="Times New Roman"/>
          <w:sz w:val="18"/>
          <w:szCs w:val="18"/>
        </w:rPr>
        <w:t>Ребенок с особыми образовательными потребностями</w:t>
      </w:r>
      <w:r w:rsidRPr="00033B40">
        <w:rPr>
          <w:rFonts w:ascii="Times New Roman" w:hAnsi="Times New Roman"/>
          <w:color w:val="000000"/>
          <w:sz w:val="18"/>
          <w:szCs w:val="18"/>
        </w:rPr>
        <w:t xml:space="preserve">» </w:t>
      </w:r>
      <w:hyperlink r:id="rId1" w:history="1">
        <w:r w:rsidRPr="004A6B41">
          <w:rPr>
            <w:rStyle w:val="ac"/>
            <w:rFonts w:ascii="Times New Roman" w:hAnsi="Times New Roman"/>
            <w:color w:val="auto"/>
            <w:sz w:val="18"/>
          </w:rPr>
          <w:t>http://almanah.ikprao.ru/articles/almanah-5/rebenok-s-osobymi-obrazovatelnymi-potrebnostjami</w:t>
        </w:r>
      </w:hyperlink>
    </w:p>
    <w:p w:rsidR="00B50597" w:rsidRDefault="00B50597" w:rsidP="0029710A">
      <w:pPr>
        <w:pStyle w:val="a9"/>
      </w:pPr>
    </w:p>
  </w:footnote>
  <w:footnote w:id="5">
    <w:p w:rsidR="00B50597" w:rsidRPr="00CA012C" w:rsidRDefault="00B50597" w:rsidP="00E8102A">
      <w:pPr>
        <w:pStyle w:val="a9"/>
        <w:jc w:val="both"/>
        <w:rPr>
          <w:rFonts w:ascii="Times New Roman" w:hAnsi="Times New Roman" w:cs="Times New Roman"/>
        </w:rPr>
      </w:pPr>
      <w:r w:rsidRPr="00D3206F">
        <w:rPr>
          <w:rStyle w:val="a4"/>
        </w:rPr>
        <w:footnoteRef/>
      </w:r>
      <w:r w:rsidRPr="00D3206F">
        <w:tab/>
      </w:r>
      <w:r w:rsidRPr="00097497">
        <w:rPr>
          <w:rFonts w:ascii="Times New Roman" w:hAnsi="Times New Roman" w:cs="Times New Roman"/>
          <w:sz w:val="20"/>
          <w:szCs w:val="20"/>
        </w:rPr>
        <w:t xml:space="preserve">Федеральный государственный образовательный стандарт начального общего образования, утвержденный Приказом Минобрнауки России от 06.10.2009 N 373 </w:t>
      </w:r>
      <w:r w:rsidRPr="00097497">
        <w:rPr>
          <w:rFonts w:ascii="Times New Roman" w:eastAsia="Times New Roman" w:hAnsi="Times New Roman" w:cs="Times New Roman"/>
          <w:kern w:val="0"/>
          <w:sz w:val="20"/>
          <w:szCs w:val="20"/>
        </w:rPr>
        <w:t xml:space="preserve">(зарегистрирован Министерством юстиции Российской Федерации 22 декабря 2009 г., регистрационный № 15785) </w:t>
      </w:r>
      <w:r w:rsidRPr="00097497">
        <w:rPr>
          <w:rFonts w:ascii="Times New Roman" w:hAnsi="Times New Roman" w:cs="Times New Roman"/>
          <w:sz w:val="20"/>
          <w:szCs w:val="20"/>
        </w:rPr>
        <w:t xml:space="preserve">(ред. от 18.12.2012) (далее – </w:t>
      </w:r>
      <w:r>
        <w:rPr>
          <w:rFonts w:ascii="Times New Roman" w:hAnsi="Times New Roman" w:cs="Times New Roman"/>
          <w:sz w:val="20"/>
          <w:szCs w:val="20"/>
        </w:rPr>
        <w:br/>
      </w:r>
      <w:r w:rsidRPr="00097497">
        <w:rPr>
          <w:rFonts w:ascii="Times New Roman" w:hAnsi="Times New Roman" w:cs="Times New Roman"/>
          <w:sz w:val="20"/>
          <w:szCs w:val="20"/>
        </w:rPr>
        <w:t>ФГОС НОО)</w:t>
      </w:r>
      <w:r>
        <w:rPr>
          <w:rFonts w:ascii="Times New Roman" w:hAnsi="Times New Roman" w:cs="Times New Roman"/>
          <w:sz w:val="20"/>
          <w:szCs w:val="20"/>
        </w:rPr>
        <w:t>.</w:t>
      </w:r>
    </w:p>
  </w:footnote>
  <w:footnote w:id="6">
    <w:p w:rsidR="00B50597" w:rsidRDefault="00B50597">
      <w:pPr>
        <w:pStyle w:val="a9"/>
      </w:pPr>
      <w:r>
        <w:rPr>
          <w:rStyle w:val="a4"/>
        </w:rPr>
        <w:footnoteRef/>
      </w:r>
      <w:r>
        <w:tab/>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r>
        <w:rPr>
          <w:rFonts w:ascii="Times New Roman" w:hAnsi="Times New Roman" w:cs="Times New Roman"/>
        </w:rPr>
        <w:t>.</w:t>
      </w:r>
    </w:p>
  </w:footnote>
  <w:footnote w:id="7">
    <w:p w:rsidR="00B50597" w:rsidRPr="006E654A" w:rsidRDefault="00B50597" w:rsidP="00853FD5">
      <w:pPr>
        <w:pStyle w:val="a9"/>
        <w:rPr>
          <w:rFonts w:ascii="Times New Roman" w:hAnsi="Times New Roman" w:cs="Times New Roman"/>
          <w:color w:val="auto"/>
        </w:rPr>
      </w:pPr>
      <w:r w:rsidRPr="00E20A05">
        <w:rPr>
          <w:rFonts w:ascii="Times New Roman" w:hAnsi="Times New Roman" w:cs="Times New Roman"/>
          <w:color w:val="auto"/>
          <w:sz w:val="20"/>
          <w:szCs w:val="20"/>
        </w:rPr>
        <w:footnoteRef/>
      </w:r>
      <w:r w:rsidRPr="00E20A05">
        <w:rPr>
          <w:rFonts w:ascii="Times New Roman" w:hAnsi="Times New Roman" w:cs="Times New Roman"/>
          <w:color w:val="auto"/>
          <w:sz w:val="20"/>
          <w:szCs w:val="20"/>
        </w:rPr>
        <w:t xml:space="preserve"> </w:t>
      </w:r>
      <w:r>
        <w:rPr>
          <w:rFonts w:ascii="Times New Roman" w:hAnsi="Times New Roman" w:cs="Times New Roman"/>
          <w:color w:val="auto"/>
          <w:sz w:val="20"/>
          <w:szCs w:val="20"/>
        </w:rPr>
        <w:tab/>
      </w:r>
      <w:r w:rsidRPr="006E654A">
        <w:rPr>
          <w:rFonts w:ascii="Times New Roman" w:hAnsi="Times New Roman" w:cs="Times New Roman"/>
          <w:color w:val="auto"/>
        </w:rPr>
        <w:t>Закон РФ «Об образовании», ст. 12.6.</w:t>
      </w:r>
    </w:p>
  </w:footnote>
  <w:footnote w:id="8">
    <w:p w:rsidR="00B50597" w:rsidRPr="00E83012" w:rsidRDefault="00B50597" w:rsidP="006E0C9D">
      <w:pPr>
        <w:pStyle w:val="a9"/>
        <w:rPr>
          <w:rFonts w:ascii="Times New Roman" w:hAnsi="Times New Roman" w:cs="Times New Roman"/>
        </w:rPr>
      </w:pPr>
      <w:r w:rsidRPr="00D3206F">
        <w:rPr>
          <w:rStyle w:val="a4"/>
        </w:rPr>
        <w:footnoteRef/>
      </w:r>
      <w:r w:rsidRPr="00D3206F">
        <w:tab/>
      </w:r>
      <w:r>
        <w:t>Р</w:t>
      </w:r>
      <w:r w:rsidRPr="00E83012">
        <w:rPr>
          <w:rFonts w:ascii="Times New Roman" w:hAnsi="Times New Roman" w:cs="Times New Roman"/>
        </w:rPr>
        <w:t xml:space="preserve">аздел </w:t>
      </w:r>
      <w:r w:rsidRPr="00E83012">
        <w:rPr>
          <w:rFonts w:ascii="Times New Roman" w:hAnsi="Times New Roman" w:cs="Times New Roman"/>
          <w:lang w:val="en-US"/>
        </w:rPr>
        <w:t>III</w:t>
      </w:r>
      <w:r w:rsidRPr="00E83012">
        <w:rPr>
          <w:rFonts w:ascii="Times New Roman" w:hAnsi="Times New Roman" w:cs="Times New Roman"/>
        </w:rPr>
        <w:t xml:space="preserve"> ФГОС НОО.</w:t>
      </w:r>
    </w:p>
  </w:footnote>
  <w:footnote w:id="9">
    <w:p w:rsidR="00B50597" w:rsidRPr="00BE6646" w:rsidRDefault="00B50597" w:rsidP="00BE6646">
      <w:pPr>
        <w:pStyle w:val="a9"/>
        <w:jc w:val="both"/>
        <w:rPr>
          <w:rFonts w:ascii="Times New Roman" w:hAnsi="Times New Roman" w:cs="Times New Roman"/>
        </w:rPr>
      </w:pPr>
      <w:r w:rsidRPr="00BE6646">
        <w:rPr>
          <w:rStyle w:val="a4"/>
          <w:rFonts w:ascii="Times New Roman" w:hAnsi="Times New Roman" w:cs="Times New Roman"/>
        </w:rPr>
        <w:footnoteRef/>
      </w:r>
      <w:r w:rsidRPr="00BE6646">
        <w:rPr>
          <w:rFonts w:ascii="Times New Roman" w:hAnsi="Times New Roman" w:cs="Times New Roman"/>
        </w:rPr>
        <w:t xml:space="preserve"> Часть 2 статьи 99 Федерального закона Российской Федерации № 273-ФЗ </w:t>
      </w:r>
      <w:r w:rsidRPr="00BE6646">
        <w:rPr>
          <w:rFonts w:ascii="Times New Roman" w:hAnsi="Times New Roman" w:cs="Times New Roman"/>
          <w:color w:val="000000"/>
        </w:rPr>
        <w:t>«Об образовании в Российской Федерации» (</w:t>
      </w:r>
      <w:r w:rsidRPr="00BE6646">
        <w:rPr>
          <w:rFonts w:ascii="Times New Roman" w:hAnsi="Times New Roman" w:cs="Times New Roman"/>
          <w:caps/>
          <w:color w:val="000000"/>
        </w:rPr>
        <w:t xml:space="preserve">в </w:t>
      </w:r>
      <w:r w:rsidRPr="00BE6646">
        <w:rPr>
          <w:rFonts w:ascii="Times New Roman" w:hAnsi="Times New Roman" w:cs="Times New Roman"/>
          <w:color w:val="000000"/>
        </w:rPr>
        <w:t>ред</w:t>
      </w:r>
      <w:r w:rsidRPr="00BE6646">
        <w:rPr>
          <w:rFonts w:ascii="Times New Roman" w:hAnsi="Times New Roman" w:cs="Times New Roman"/>
          <w:caps/>
          <w:color w:val="000000"/>
        </w:rPr>
        <w:t xml:space="preserve">. </w:t>
      </w:r>
      <w:r w:rsidRPr="00BE6646">
        <w:rPr>
          <w:rFonts w:ascii="Times New Roman" w:hAnsi="Times New Roman" w:cs="Times New Roman"/>
          <w:color w:val="000000"/>
        </w:rPr>
        <w:t>Федеральных законов от</w:t>
      </w:r>
      <w:r w:rsidRPr="00BE6646">
        <w:rPr>
          <w:rFonts w:ascii="Times New Roman" w:hAnsi="Times New Roman" w:cs="Times New Roman"/>
          <w:caps/>
          <w:color w:val="000000"/>
        </w:rPr>
        <w:t xml:space="preserve"> 07</w:t>
      </w:r>
      <w:r w:rsidRPr="00BE6646">
        <w:rPr>
          <w:rFonts w:ascii="Times New Roman" w:hAnsi="Times New Roman" w:cs="Times New Roman"/>
          <w:color w:val="000000"/>
        </w:rPr>
        <w:t>.05.2013 №99-ФЗ, от 23.07.2013 № 203-ФЗ)</w:t>
      </w:r>
      <w:r w:rsidRPr="00BE6646">
        <w:rPr>
          <w:rFonts w:ascii="Times New Roman" w:hAnsi="Times New Roman" w:cs="Times New Roman"/>
          <w:color w:val="000000"/>
          <w:sz w:val="28"/>
          <w:szCs w:val="28"/>
        </w:rPr>
        <w:t>.</w:t>
      </w:r>
    </w:p>
  </w:footnote>
  <w:footnote w:id="10">
    <w:p w:rsidR="00B50597" w:rsidRDefault="00B50597" w:rsidP="000C5522">
      <w:pPr>
        <w:pStyle w:val="1"/>
        <w:keepLines/>
        <w:numPr>
          <w:ilvl w:val="0"/>
          <w:numId w:val="26"/>
        </w:numPr>
        <w:spacing w:before="0" w:after="0" w:line="240" w:lineRule="auto"/>
        <w:ind w:left="0" w:firstLine="0"/>
        <w:jc w:val="both"/>
      </w:pPr>
      <w:r w:rsidRPr="0091192C">
        <w:rPr>
          <w:rStyle w:val="a4"/>
          <w:rFonts w:ascii="Times New Roman" w:hAnsi="Times New Roman"/>
          <w:color w:val="auto"/>
          <w:sz w:val="20"/>
          <w:szCs w:val="20"/>
        </w:rPr>
        <w:footnoteRef/>
      </w:r>
      <w:r w:rsidRPr="0091192C">
        <w:rPr>
          <w:rFonts w:ascii="Times New Roman" w:hAnsi="Times New Roman"/>
          <w:color w:val="auto"/>
          <w:sz w:val="20"/>
          <w:szCs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footnote>
  <w:footnote w:id="11">
    <w:p w:rsidR="00B50597" w:rsidRPr="00C314C3" w:rsidRDefault="00B50597" w:rsidP="00C22956">
      <w:pPr>
        <w:spacing w:after="0" w:line="240" w:lineRule="auto"/>
        <w:jc w:val="both"/>
        <w:rPr>
          <w:rFonts w:ascii="Times New Roman" w:hAnsi="Times New Roman" w:cs="Times New Roman"/>
          <w:sz w:val="20"/>
          <w:szCs w:val="20"/>
        </w:rPr>
      </w:pPr>
      <w:r w:rsidRPr="00C314C3">
        <w:rPr>
          <w:rStyle w:val="a6"/>
          <w:rFonts w:ascii="Times New Roman" w:hAnsi="Times New Roman" w:cs="Times New Roman"/>
          <w:sz w:val="20"/>
          <w:szCs w:val="20"/>
        </w:rPr>
        <w:footnoteRef/>
      </w:r>
      <w:r w:rsidRPr="00C314C3">
        <w:rPr>
          <w:rFonts w:ascii="Times New Roman" w:hAnsi="Times New Roman" w:cs="Times New Roman"/>
          <w:sz w:val="20"/>
          <w:szCs w:val="20"/>
        </w:rPr>
        <w:tab/>
        <w:t xml:space="preserve"> Часть 4 статьи 79</w:t>
      </w:r>
      <w:r w:rsidRPr="00C314C3">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2">
    <w:p w:rsidR="00B50597" w:rsidRPr="002A2542" w:rsidRDefault="00B50597" w:rsidP="00C22956">
      <w:pPr>
        <w:pStyle w:val="Standard"/>
        <w:rPr>
          <w:rFonts w:ascii="Times New Roman" w:hAnsi="Times New Roman" w:cs="Times New Roman"/>
        </w:rPr>
      </w:pPr>
      <w:r>
        <w:rPr>
          <w:rStyle w:val="a6"/>
        </w:rPr>
        <w:footnoteRef/>
      </w:r>
      <w:r>
        <w:rPr>
          <w:color w:val="000000"/>
          <w:sz w:val="20"/>
          <w:szCs w:val="20"/>
        </w:rPr>
        <w:t xml:space="preserve"> </w:t>
      </w:r>
      <w:r>
        <w:rPr>
          <w:color w:val="000000"/>
          <w:sz w:val="20"/>
          <w:szCs w:val="20"/>
        </w:rPr>
        <w:tab/>
      </w:r>
      <w:r w:rsidRPr="002A2542">
        <w:rPr>
          <w:rFonts w:ascii="Times New Roman" w:hAnsi="Times New Roman" w:cs="Times New Roman"/>
          <w:color w:val="000000"/>
          <w:sz w:val="20"/>
          <w:szCs w:val="20"/>
        </w:rPr>
        <w:t>Ст. 15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3">
    <w:p w:rsidR="00B50597" w:rsidRPr="00C314C3" w:rsidRDefault="00B50597" w:rsidP="00C22956">
      <w:pPr>
        <w:spacing w:after="0" w:line="240" w:lineRule="auto"/>
        <w:jc w:val="both"/>
        <w:rPr>
          <w:rFonts w:ascii="Times New Roman" w:hAnsi="Times New Roman" w:cs="Times New Roman"/>
          <w:sz w:val="20"/>
          <w:szCs w:val="20"/>
        </w:rPr>
      </w:pPr>
      <w:r w:rsidRPr="00C314C3">
        <w:rPr>
          <w:rStyle w:val="a6"/>
          <w:rFonts w:ascii="Times New Roman" w:hAnsi="Times New Roman" w:cs="Times New Roman"/>
          <w:sz w:val="20"/>
          <w:szCs w:val="20"/>
        </w:rPr>
        <w:footnoteRef/>
      </w:r>
      <w:r w:rsidRPr="00C314C3">
        <w:rPr>
          <w:rFonts w:ascii="Times New Roman" w:hAnsi="Times New Roman" w:cs="Times New Roman"/>
          <w:sz w:val="20"/>
          <w:szCs w:val="20"/>
        </w:rPr>
        <w:tab/>
        <w:t xml:space="preserve"> </w:t>
      </w:r>
      <w:r w:rsidRPr="00C314C3">
        <w:rPr>
          <w:rFonts w:ascii="Times New Roman" w:hAnsi="Times New Roman" w:cs="Times New Roman"/>
          <w:color w:val="000000"/>
          <w:sz w:val="20"/>
          <w:szCs w:val="20"/>
        </w:rPr>
        <w:t>Часть 13 статьи 59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4">
    <w:p w:rsidR="00B50597" w:rsidRPr="004547B5" w:rsidRDefault="00B50597" w:rsidP="00C22956">
      <w:pPr>
        <w:spacing w:before="120" w:after="120" w:line="240" w:lineRule="auto"/>
        <w:jc w:val="both"/>
        <w:rPr>
          <w:rFonts w:ascii="Times New Roman" w:hAnsi="Times New Roman" w:cs="Times New Roman"/>
          <w:sz w:val="20"/>
          <w:szCs w:val="20"/>
        </w:rPr>
      </w:pPr>
      <w:r>
        <w:rPr>
          <w:rStyle w:val="a6"/>
        </w:rPr>
        <w:footnoteRef/>
      </w:r>
      <w:r>
        <w:t xml:space="preserve"> </w:t>
      </w:r>
      <w:r>
        <w:tab/>
      </w:r>
      <w:r w:rsidRPr="004547B5">
        <w:rPr>
          <w:rFonts w:ascii="Times New Roman" w:hAnsi="Times New Roman" w:cs="Times New Roman"/>
          <w:sz w:val="20"/>
          <w:szCs w:val="20"/>
        </w:rPr>
        <w:t>Часть 6 статьи 58 пункт 9</w:t>
      </w:r>
      <w:r w:rsidRPr="004547B5">
        <w:rPr>
          <w:rFonts w:ascii="Times New Roman" w:hAnsi="Times New Roman" w:cs="Times New Roman"/>
          <w:color w:val="000000"/>
          <w:sz w:val="20"/>
          <w:szCs w:val="20"/>
        </w:rPr>
        <w:t xml:space="preserve">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5">
    <w:p w:rsidR="00B50597" w:rsidRPr="004547B5" w:rsidRDefault="00B50597" w:rsidP="003F561A">
      <w:pPr>
        <w:pStyle w:val="ConsPlusNormal"/>
        <w:spacing w:before="120" w:after="120"/>
        <w:jc w:val="both"/>
        <w:rPr>
          <w:rFonts w:ascii="Times New Roman" w:hAnsi="Times New Roman" w:cs="Times New Roman"/>
        </w:rPr>
      </w:pPr>
      <w:r w:rsidRPr="004547B5">
        <w:rPr>
          <w:rFonts w:ascii="Times New Roman" w:hAnsi="Times New Roman" w:cs="Times New Roman"/>
          <w:sz w:val="24"/>
          <w:szCs w:val="24"/>
          <w:vertAlign w:val="superscript"/>
        </w:rPr>
        <w:footnoteRef/>
      </w:r>
      <w:r w:rsidRPr="004547B5">
        <w:rPr>
          <w:rFonts w:ascii="Times New Roman" w:hAnsi="Times New Roman" w:cs="Times New Roman"/>
          <w:sz w:val="24"/>
          <w:szCs w:val="24"/>
        </w:rPr>
        <w:t xml:space="preserve"> </w:t>
      </w:r>
      <w:r w:rsidRPr="004547B5">
        <w:rPr>
          <w:rFonts w:ascii="Times New Roman" w:hAnsi="Times New Roman" w:cs="Times New Roman"/>
          <w:sz w:val="24"/>
          <w:szCs w:val="24"/>
        </w:rPr>
        <w:tab/>
      </w:r>
      <w:r w:rsidRPr="004547B5">
        <w:rPr>
          <w:rFonts w:ascii="Times New Roman" w:hAnsi="Times New Roman" w:cs="Times New Roman"/>
        </w:rPr>
        <w:t>Пункт 16 статьи 2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16">
    <w:p w:rsidR="00B50597" w:rsidRPr="004A6B41" w:rsidRDefault="00B50597" w:rsidP="00472D5C">
      <w:pPr>
        <w:pStyle w:val="afb"/>
        <w:jc w:val="both"/>
        <w:rPr>
          <w:rFonts w:ascii="Times New Roman" w:hAnsi="Times New Roman"/>
          <w:sz w:val="14"/>
          <w:szCs w:val="18"/>
        </w:rPr>
      </w:pPr>
      <w:r w:rsidRPr="00033B40">
        <w:rPr>
          <w:rStyle w:val="a4"/>
          <w:rFonts w:ascii="Times New Roman" w:hAnsi="Times New Roman"/>
          <w:sz w:val="18"/>
          <w:szCs w:val="18"/>
        </w:rPr>
        <w:footnoteRef/>
      </w:r>
      <w:r w:rsidRPr="00033B40">
        <w:rPr>
          <w:rFonts w:ascii="Times New Roman" w:eastAsia="Times New Roman" w:hAnsi="Times New Roman"/>
          <w:color w:val="000000"/>
          <w:sz w:val="18"/>
          <w:szCs w:val="18"/>
        </w:rPr>
        <w:t>Е.Л. Гончарова, О.И. Кукушкина</w:t>
      </w:r>
      <w:r w:rsidRPr="00033B40">
        <w:rPr>
          <w:rFonts w:ascii="Times New Roman" w:hAnsi="Times New Roman"/>
          <w:bCs/>
          <w:sz w:val="18"/>
          <w:szCs w:val="18"/>
        </w:rPr>
        <w:t xml:space="preserve"> «</w:t>
      </w:r>
      <w:r w:rsidRPr="00033B40">
        <w:rPr>
          <w:rFonts w:ascii="Times New Roman" w:hAnsi="Times New Roman"/>
          <w:sz w:val="18"/>
          <w:szCs w:val="18"/>
        </w:rPr>
        <w:t>Ребенок с особыми образовательными потребностями</w:t>
      </w:r>
      <w:r w:rsidRPr="00033B40">
        <w:rPr>
          <w:rFonts w:ascii="Times New Roman" w:hAnsi="Times New Roman"/>
          <w:color w:val="000000"/>
          <w:sz w:val="18"/>
          <w:szCs w:val="18"/>
        </w:rPr>
        <w:t xml:space="preserve">» </w:t>
      </w:r>
      <w:hyperlink r:id="rId2" w:history="1">
        <w:r w:rsidRPr="004A6B41">
          <w:rPr>
            <w:rStyle w:val="ac"/>
            <w:rFonts w:ascii="Times New Roman" w:hAnsi="Times New Roman"/>
            <w:color w:val="auto"/>
            <w:sz w:val="18"/>
          </w:rPr>
          <w:t>http://almanah.ikprao.ru/articles/almanah-5/rebenok-s-osobymi-obrazovatelnymi-potrebnostjami</w:t>
        </w:r>
      </w:hyperlink>
    </w:p>
    <w:p w:rsidR="00B50597" w:rsidRDefault="00B50597" w:rsidP="00472D5C">
      <w:pPr>
        <w:pStyle w:val="a9"/>
      </w:pPr>
    </w:p>
  </w:footnote>
  <w:footnote w:id="17">
    <w:p w:rsidR="00B50597" w:rsidRPr="00B26576" w:rsidRDefault="00B50597" w:rsidP="00D71549">
      <w:pPr>
        <w:pStyle w:val="a9"/>
        <w:jc w:val="both"/>
        <w:rPr>
          <w:rFonts w:ascii="Times New Roman" w:hAnsi="Times New Roman" w:cs="Times New Roman"/>
          <w:sz w:val="20"/>
          <w:szCs w:val="20"/>
        </w:rPr>
      </w:pPr>
      <w:r>
        <w:rPr>
          <w:rStyle w:val="a4"/>
        </w:rPr>
        <w:footnoteRef/>
      </w:r>
      <w:r>
        <w:t xml:space="preserve"> </w:t>
      </w:r>
      <w:r>
        <w:tab/>
      </w:r>
      <w:r w:rsidRPr="00B26576">
        <w:rPr>
          <w:rFonts w:ascii="Times New Roman" w:hAnsi="Times New Roman" w:cs="Times New Roman"/>
          <w:sz w:val="20"/>
          <w:szCs w:val="20"/>
        </w:rPr>
        <w:t>П</w:t>
      </w:r>
      <w:r>
        <w:rPr>
          <w:rFonts w:ascii="Times New Roman" w:hAnsi="Times New Roman" w:cs="Times New Roman"/>
          <w:sz w:val="20"/>
          <w:szCs w:val="20"/>
        </w:rPr>
        <w:t>араграф</w:t>
      </w:r>
      <w:r w:rsidRPr="00B26576">
        <w:rPr>
          <w:rFonts w:ascii="Times New Roman" w:hAnsi="Times New Roman" w:cs="Times New Roman"/>
          <w:sz w:val="20"/>
          <w:szCs w:val="20"/>
        </w:rPr>
        <w:t xml:space="preserve"> 2.1 Раздела 2 Примерной основной образовательной программы образовательного учреждения. Начальная школа / [сост. Е. С. Савинов]. — 4-е изд., перераб. — М. : Просвещение, 2012. — 223 с. — (Стандарты второго поколения).</w:t>
      </w:r>
    </w:p>
  </w:footnote>
  <w:footnote w:id="18">
    <w:p w:rsidR="00B50597" w:rsidRPr="00271F9B" w:rsidRDefault="00B50597" w:rsidP="00951472">
      <w:pPr>
        <w:pStyle w:val="af3"/>
        <w:ind w:firstLine="0"/>
        <w:rPr>
          <w:sz w:val="20"/>
          <w:szCs w:val="20"/>
        </w:rPr>
      </w:pPr>
      <w:r w:rsidRPr="00271F9B">
        <w:rPr>
          <w:sz w:val="20"/>
          <w:szCs w:val="20"/>
          <w:vertAlign w:val="superscript"/>
        </w:rPr>
        <w:footnoteRef/>
      </w:r>
      <w:r w:rsidRPr="00271F9B">
        <w:rPr>
          <w:rFonts w:ascii="MS Mincho" w:eastAsia="MS Mincho" w:hAnsi="MS Mincho" w:cs="MS Mincho" w:hint="eastAsia"/>
          <w:sz w:val="20"/>
          <w:szCs w:val="20"/>
        </w:rPr>
        <w:t> </w:t>
      </w:r>
      <w:r w:rsidRPr="00271F9B">
        <w:rPr>
          <w:rFonts w:ascii="MS Mincho" w:eastAsia="MS Mincho" w:hAnsi="MS Mincho" w:cs="MS Mincho"/>
          <w:sz w:val="20"/>
          <w:szCs w:val="20"/>
        </w:rPr>
        <w:t xml:space="preserve"> </w:t>
      </w:r>
      <w:r w:rsidRPr="00271F9B">
        <w:rPr>
          <w:rFonts w:ascii="MS Mincho" w:eastAsia="MS Mincho" w:hAnsi="MS Mincho" w:cs="MS Mincho"/>
          <w:sz w:val="20"/>
          <w:szCs w:val="20"/>
        </w:rPr>
        <w:tab/>
      </w:r>
      <w:r w:rsidRPr="00271F9B">
        <w:rPr>
          <w:sz w:val="20"/>
          <w:szCs w:val="20"/>
        </w:rPr>
        <w:t>Изучается во всех разделах курса.</w:t>
      </w:r>
    </w:p>
    <w:p w:rsidR="00B50597" w:rsidRDefault="00B50597" w:rsidP="00951472">
      <w:pPr>
        <w:pStyle w:val="af3"/>
      </w:pPr>
    </w:p>
  </w:footnote>
  <w:footnote w:id="19">
    <w:p w:rsidR="00B50597" w:rsidRDefault="00B50597" w:rsidP="00951472">
      <w:pPr>
        <w:pStyle w:val="af3"/>
        <w:ind w:firstLine="0"/>
      </w:pPr>
      <w:r>
        <w:rPr>
          <w:vertAlign w:val="superscript"/>
        </w:rPr>
        <w:footnoteRef/>
      </w:r>
      <w:r>
        <w:rPr>
          <w:rFonts w:ascii="MS Mincho" w:eastAsia="MS Mincho" w:hAnsi="MS Mincho" w:cs="MS Mincho" w:hint="eastAsia"/>
        </w:rPr>
        <w:t> </w:t>
      </w:r>
      <w:r>
        <w:rPr>
          <w:rFonts w:ascii="MS Mincho" w:eastAsia="MS Mincho" w:hAnsi="MS Mincho" w:cs="MS Mincho"/>
        </w:rPr>
        <w:t xml:space="preserve"> </w:t>
      </w:r>
      <w:r>
        <w:rPr>
          <w:rFonts w:ascii="MS Mincho" w:eastAsia="MS Mincho" w:hAnsi="MS Mincho" w:cs="MS Mincho"/>
        </w:rPr>
        <w:tab/>
      </w:r>
      <w:r>
        <w:t>Для предупреждения ошибок при письме целесообразно предусмотреть случаи типа «желток», «железный».</w:t>
      </w:r>
    </w:p>
    <w:p w:rsidR="00B50597" w:rsidRDefault="00B50597" w:rsidP="00951472">
      <w:pPr>
        <w:pStyle w:val="af3"/>
      </w:pPr>
    </w:p>
  </w:footnote>
  <w:footnote w:id="20">
    <w:p w:rsidR="00B50597" w:rsidRPr="004B4FBB" w:rsidRDefault="00B50597" w:rsidP="00951472">
      <w:pPr>
        <w:pStyle w:val="af3"/>
        <w:spacing w:line="240" w:lineRule="auto"/>
        <w:ind w:firstLine="454"/>
        <w:rPr>
          <w:rFonts w:ascii="Times New Roman" w:hAnsi="Times New Roman"/>
          <w:sz w:val="20"/>
          <w:szCs w:val="20"/>
        </w:rPr>
      </w:pPr>
      <w:r w:rsidRPr="004B4FBB">
        <w:rPr>
          <w:rFonts w:ascii="Times New Roman" w:hAnsi="Times New Roman"/>
          <w:sz w:val="20"/>
          <w:szCs w:val="20"/>
          <w:vertAlign w:val="superscript"/>
        </w:rPr>
        <w:footnoteRef/>
      </w:r>
      <w:r w:rsidRPr="004B4FBB">
        <w:rPr>
          <w:rFonts w:ascii="Times New Roman" w:eastAsia="MS Mincho" w:hAnsi="Times New Roman"/>
          <w:sz w:val="20"/>
          <w:szCs w:val="20"/>
        </w:rPr>
        <w:t> </w:t>
      </w:r>
      <w:r w:rsidRPr="004B4FBB">
        <w:rPr>
          <w:rFonts w:ascii="Times New Roman" w:hAnsi="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4B4FBB">
        <w:rPr>
          <w:rFonts w:ascii="Times New Roman" w:hAnsi="Times New Roman"/>
          <w:sz w:val="20"/>
          <w:szCs w:val="20"/>
        </w:rPr>
        <w:t> </w:t>
      </w:r>
      <w:r w:rsidRPr="004B4FBB">
        <w:rPr>
          <w:rFonts w:ascii="Times New Roman" w:hAnsi="Times New Roman"/>
          <w:sz w:val="20"/>
          <w:szCs w:val="20"/>
        </w:rPr>
        <w:t>др.), материалы, используемые в декоративно­прикладном творчестве региона, в котором проживают школьники.</w:t>
      </w:r>
    </w:p>
  </w:footnote>
  <w:footnote w:id="21">
    <w:p w:rsidR="00B50597" w:rsidRDefault="00B50597" w:rsidP="00E82721">
      <w:pPr>
        <w:pStyle w:val="a9"/>
        <w:jc w:val="both"/>
      </w:pPr>
      <w:r>
        <w:rPr>
          <w:rStyle w:val="a4"/>
        </w:rPr>
        <w:footnoteRef/>
      </w:r>
      <w:r>
        <w:t xml:space="preserve"> </w:t>
      </w:r>
      <w:r>
        <w:tab/>
      </w:r>
      <w:r w:rsidRPr="00B26576">
        <w:rPr>
          <w:rFonts w:ascii="Times New Roman" w:hAnsi="Times New Roman" w:cs="Times New Roman"/>
          <w:sz w:val="20"/>
          <w:szCs w:val="20"/>
        </w:rPr>
        <w:t>П</w:t>
      </w:r>
      <w:r>
        <w:rPr>
          <w:rFonts w:ascii="Times New Roman" w:hAnsi="Times New Roman" w:cs="Times New Roman"/>
          <w:sz w:val="20"/>
          <w:szCs w:val="20"/>
        </w:rPr>
        <w:t>араграф 2.3</w:t>
      </w:r>
      <w:r w:rsidRPr="00B26576">
        <w:rPr>
          <w:rFonts w:ascii="Times New Roman" w:hAnsi="Times New Roman" w:cs="Times New Roman"/>
          <w:sz w:val="20"/>
          <w:szCs w:val="20"/>
        </w:rPr>
        <w:t xml:space="preserve"> Раздела 2 Примерной основной образовательной программы образовательного учреждения. Начальная школа / [сост. Е. С. Савинов]. — 4-е изд., перераб. — М. : Просвещение, 2012. — 223 с. — (Стандарты второго поколения).</w:t>
      </w:r>
    </w:p>
  </w:footnote>
  <w:footnote w:id="22">
    <w:p w:rsidR="00B50597" w:rsidRDefault="00B50597" w:rsidP="00047416">
      <w:pPr>
        <w:pStyle w:val="a9"/>
        <w:jc w:val="both"/>
      </w:pPr>
      <w:r>
        <w:rPr>
          <w:rStyle w:val="a4"/>
        </w:rPr>
        <w:footnoteRef/>
      </w:r>
      <w:r>
        <w:t xml:space="preserve"> </w:t>
      </w:r>
      <w:r>
        <w:tab/>
      </w:r>
      <w:r w:rsidRPr="00B26576">
        <w:rPr>
          <w:rFonts w:ascii="Times New Roman" w:hAnsi="Times New Roman" w:cs="Times New Roman"/>
          <w:sz w:val="20"/>
          <w:szCs w:val="20"/>
        </w:rPr>
        <w:t>П</w:t>
      </w:r>
      <w:r>
        <w:rPr>
          <w:rFonts w:ascii="Times New Roman" w:hAnsi="Times New Roman" w:cs="Times New Roman"/>
          <w:sz w:val="20"/>
          <w:szCs w:val="20"/>
        </w:rPr>
        <w:t>араграф</w:t>
      </w:r>
      <w:r w:rsidRPr="00B26576">
        <w:rPr>
          <w:rFonts w:ascii="Times New Roman" w:hAnsi="Times New Roman" w:cs="Times New Roman"/>
          <w:sz w:val="20"/>
          <w:szCs w:val="20"/>
        </w:rPr>
        <w:t xml:space="preserve"> 2.</w:t>
      </w:r>
      <w:r>
        <w:rPr>
          <w:rFonts w:ascii="Times New Roman" w:hAnsi="Times New Roman" w:cs="Times New Roman"/>
          <w:sz w:val="20"/>
          <w:szCs w:val="20"/>
        </w:rPr>
        <w:t>4</w:t>
      </w:r>
      <w:r w:rsidRPr="00B26576">
        <w:rPr>
          <w:rFonts w:ascii="Times New Roman" w:hAnsi="Times New Roman" w:cs="Times New Roman"/>
          <w:sz w:val="20"/>
          <w:szCs w:val="20"/>
        </w:rPr>
        <w:t xml:space="preserve"> Раздела 2 Примерной основной образовательной программы образовательного учреждения. Начальная школа / [сост. Е. С. Савинов]. — 4-е изд., перераб. — М. : Просвещение, 2012. — 223 с. — (Стандарты второго поколения).</w:t>
      </w:r>
    </w:p>
  </w:footnote>
  <w:footnote w:id="23">
    <w:p w:rsidR="00B50597" w:rsidRPr="00257DA4" w:rsidRDefault="00B50597" w:rsidP="007A2E9B">
      <w:pPr>
        <w:pStyle w:val="a9"/>
        <w:jc w:val="both"/>
        <w:rPr>
          <w:rFonts w:ascii="Times New Roman" w:hAnsi="Times New Roman" w:cs="Times New Roman"/>
          <w:sz w:val="20"/>
          <w:szCs w:val="20"/>
        </w:rPr>
      </w:pPr>
      <w:r w:rsidRPr="009D3D89">
        <w:rPr>
          <w:rStyle w:val="a4"/>
          <w:sz w:val="20"/>
          <w:szCs w:val="20"/>
        </w:rPr>
        <w:footnoteRef/>
      </w:r>
      <w:r w:rsidRPr="009D3D89">
        <w:rPr>
          <w:sz w:val="20"/>
          <w:szCs w:val="20"/>
        </w:rPr>
        <w:t xml:space="preserve"> </w:t>
      </w:r>
      <w:r w:rsidRPr="00257DA4">
        <w:rPr>
          <w:rFonts w:ascii="Times New Roman" w:hAnsi="Times New Roman" w:cs="Times New Roman"/>
          <w:sz w:val="20"/>
          <w:szCs w:val="20"/>
        </w:rPr>
        <w:t>Законодательство Российской Федерации в области образования включает в себя: Конституцию Российской Федерации, Федеральный закон Российской Федерации  «Об образовании в Российской Федерации», а также другие федеральные законы, иные нормативные правовые акты Российской Федерации, законы и иные нормативные правовые акты субъектов Российской Федерации, содержащие нормы, регулирующие отношения в сфере образования (пункт 1 статьи 4 Федерального закона Российской Федерации «Об образовании в Российской Федерации»)</w:t>
      </w:r>
    </w:p>
  </w:footnote>
  <w:footnote w:id="24">
    <w:p w:rsidR="00B50597" w:rsidRDefault="00B50597" w:rsidP="007A2E9B">
      <w:pPr>
        <w:pStyle w:val="1"/>
        <w:spacing w:before="0" w:after="0" w:line="240" w:lineRule="auto"/>
        <w:jc w:val="both"/>
      </w:pPr>
      <w:r w:rsidRPr="00E0372E">
        <w:rPr>
          <w:rStyle w:val="a4"/>
          <w:rFonts w:ascii="Times New Roman" w:hAnsi="Times New Roman"/>
          <w:b w:val="0"/>
          <w:i/>
          <w:sz w:val="20"/>
          <w:szCs w:val="20"/>
        </w:rPr>
        <w:footnoteRef/>
      </w:r>
      <w:r>
        <w:rPr>
          <w:rFonts w:ascii="Times New Roman" w:hAnsi="Times New Roman"/>
          <w:b w:val="0"/>
          <w:sz w:val="20"/>
          <w:szCs w:val="20"/>
        </w:rPr>
        <w:t>П. п 10.9, 10.10 постановления</w:t>
      </w:r>
      <w:r w:rsidRPr="00E0372E">
        <w:rPr>
          <w:rFonts w:ascii="Times New Roman" w:hAnsi="Times New Roman"/>
          <w:b w:val="0"/>
          <w:sz w:val="20"/>
          <w:szCs w:val="20"/>
        </w:rPr>
        <w:t xml:space="preserve"> Главного государственного санитарного врача РФ от 29 декабря 2010 г. N 189 г. Москва</w:t>
      </w:r>
      <w:r>
        <w:rPr>
          <w:rFonts w:ascii="Times New Roman" w:hAnsi="Times New Roman"/>
          <w:b w:val="0"/>
          <w:sz w:val="20"/>
          <w:szCs w:val="20"/>
        </w:rPr>
        <w:t xml:space="preserve"> «</w:t>
      </w:r>
      <w:r w:rsidRPr="00E0372E">
        <w:rPr>
          <w:rFonts w:ascii="Times New Roman" w:hAnsi="Times New Roman"/>
          <w:b w:val="0"/>
          <w:sz w:val="20"/>
          <w:szCs w:val="20"/>
        </w:rPr>
        <w:t>Об утверждении СанПиН 2.4.2.2821-10 "Санитарно-эпидемиологические требования к условиям и организации обучения в общеобразовательных учреждениях"</w:t>
      </w:r>
    </w:p>
    <w:p w:rsidR="00B50597" w:rsidRDefault="00B50597" w:rsidP="007A2E9B">
      <w:pPr>
        <w:pStyle w:val="a9"/>
        <w:tabs>
          <w:tab w:val="left" w:pos="2490"/>
        </w:tabs>
      </w:pPr>
      <w:r>
        <w:tab/>
      </w:r>
    </w:p>
  </w:footnote>
  <w:footnote w:id="25">
    <w:p w:rsidR="00B50597" w:rsidRDefault="00B50597" w:rsidP="006F0E47">
      <w:pPr>
        <w:pStyle w:val="1"/>
        <w:spacing w:before="0"/>
        <w:jc w:val="both"/>
      </w:pPr>
      <w:r w:rsidRPr="0091192C">
        <w:rPr>
          <w:rStyle w:val="a4"/>
          <w:rFonts w:ascii="Times New Roman" w:hAnsi="Times New Roman"/>
          <w:color w:val="auto"/>
          <w:sz w:val="20"/>
          <w:szCs w:val="20"/>
        </w:rPr>
        <w:footnoteRef/>
      </w:r>
      <w:r w:rsidRPr="0091192C">
        <w:rPr>
          <w:rFonts w:ascii="Times New Roman" w:hAnsi="Times New Roman"/>
          <w:color w:val="auto"/>
          <w:sz w:val="20"/>
          <w:szCs w:val="20"/>
        </w:rPr>
        <w:t>П. п 10.9, 10.10 постановления Главного государственного санитарного врача РФ от 29 декабря 2010 г. N 189 г. Москва «Об утверждении СанПиН 2.4.2.2821-10 "Санитарно-эпидемиологические требования к условиям и организации обучения в общеобразовательных учреждениях"</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3">
    <w:nsid w:val="00000010"/>
    <w:multiLevelType w:val="singleLevel"/>
    <w:tmpl w:val="00000010"/>
    <w:name w:val="WW8Num18"/>
    <w:lvl w:ilvl="0">
      <w:start w:val="1"/>
      <w:numFmt w:val="decimal"/>
      <w:lvlText w:val="%1)"/>
      <w:lvlJc w:val="left"/>
      <w:pPr>
        <w:tabs>
          <w:tab w:val="num" w:pos="1165"/>
        </w:tabs>
        <w:ind w:left="88" w:firstLine="992"/>
      </w:pPr>
      <w:rPr>
        <w:rFonts w:hint="default"/>
        <w:color w:val="auto"/>
        <w:kern w:val="1"/>
      </w:rPr>
    </w:lvl>
  </w:abstractNum>
  <w:abstractNum w:abstractNumId="4">
    <w:nsid w:val="00000012"/>
    <w:multiLevelType w:val="singleLevel"/>
    <w:tmpl w:val="00000012"/>
    <w:name w:val="WW8Num20"/>
    <w:lvl w:ilvl="0">
      <w:start w:val="1"/>
      <w:numFmt w:val="decimal"/>
      <w:lvlText w:val="%1)"/>
      <w:lvlJc w:val="left"/>
      <w:pPr>
        <w:tabs>
          <w:tab w:val="num" w:pos="1165"/>
        </w:tabs>
        <w:ind w:left="88" w:firstLine="992"/>
      </w:pPr>
      <w:rPr>
        <w:rFonts w:hint="default"/>
        <w:color w:val="auto"/>
        <w:kern w:val="1"/>
      </w:rPr>
    </w:lvl>
  </w:abstractNum>
  <w:abstractNum w:abstractNumId="5">
    <w:nsid w:val="00000016"/>
    <w:multiLevelType w:val="singleLevel"/>
    <w:tmpl w:val="00000016"/>
    <w:name w:val="WW8Num72"/>
    <w:lvl w:ilvl="0">
      <w:start w:val="1"/>
      <w:numFmt w:val="bullet"/>
      <w:lvlText w:val=""/>
      <w:lvlJc w:val="left"/>
      <w:pPr>
        <w:tabs>
          <w:tab w:val="num" w:pos="0"/>
        </w:tabs>
        <w:ind w:left="1429" w:hanging="360"/>
      </w:pPr>
      <w:rPr>
        <w:rFonts w:ascii="Symbol" w:hAnsi="Symbol" w:hint="default"/>
      </w:rPr>
    </w:lvl>
  </w:abstractNum>
  <w:abstractNum w:abstractNumId="6">
    <w:nsid w:val="00000019"/>
    <w:multiLevelType w:val="singleLevel"/>
    <w:tmpl w:val="00000019"/>
    <w:name w:val="WW8Num76"/>
    <w:lvl w:ilvl="0">
      <w:start w:val="1"/>
      <w:numFmt w:val="bullet"/>
      <w:lvlText w:val=""/>
      <w:lvlJc w:val="left"/>
      <w:pPr>
        <w:tabs>
          <w:tab w:val="num" w:pos="0"/>
        </w:tabs>
        <w:ind w:left="1429" w:hanging="360"/>
      </w:pPr>
      <w:rPr>
        <w:rFonts w:ascii="Symbol" w:hAnsi="Symbol" w:hint="default"/>
      </w:rPr>
    </w:lvl>
  </w:abstractNum>
  <w:abstractNum w:abstractNumId="7">
    <w:nsid w:val="0000001C"/>
    <w:multiLevelType w:val="singleLevel"/>
    <w:tmpl w:val="0000001C"/>
    <w:name w:val="WW8Num51"/>
    <w:lvl w:ilvl="0">
      <w:start w:val="1"/>
      <w:numFmt w:val="bullet"/>
      <w:lvlText w:val=""/>
      <w:lvlJc w:val="left"/>
      <w:pPr>
        <w:tabs>
          <w:tab w:val="num" w:pos="720"/>
        </w:tabs>
        <w:ind w:left="720" w:hanging="360"/>
      </w:pPr>
      <w:rPr>
        <w:rFonts w:ascii="Symbol" w:hAnsi="Symbol" w:cs="Symbol"/>
      </w:rPr>
    </w:lvl>
  </w:abstractNum>
  <w:abstractNum w:abstractNumId="8">
    <w:nsid w:val="0000001E"/>
    <w:multiLevelType w:val="singleLevel"/>
    <w:tmpl w:val="0000001E"/>
    <w:name w:val="WW8Num32"/>
    <w:lvl w:ilvl="0">
      <w:start w:val="1"/>
      <w:numFmt w:val="decimal"/>
      <w:lvlText w:val="%1)"/>
      <w:lvlJc w:val="left"/>
      <w:pPr>
        <w:tabs>
          <w:tab w:val="num" w:pos="1165"/>
        </w:tabs>
        <w:ind w:left="88" w:firstLine="992"/>
      </w:pPr>
      <w:rPr>
        <w:rFonts w:hint="default"/>
        <w:color w:val="auto"/>
        <w:kern w:val="1"/>
      </w:rPr>
    </w:lvl>
  </w:abstractNum>
  <w:abstractNum w:abstractNumId="9">
    <w:nsid w:val="0000001F"/>
    <w:multiLevelType w:val="singleLevel"/>
    <w:tmpl w:val="0000001F"/>
    <w:name w:val="WW8Num33"/>
    <w:lvl w:ilvl="0">
      <w:start w:val="1"/>
      <w:numFmt w:val="decimal"/>
      <w:lvlText w:val="%1)"/>
      <w:lvlJc w:val="left"/>
      <w:pPr>
        <w:tabs>
          <w:tab w:val="num" w:pos="1165"/>
        </w:tabs>
        <w:ind w:left="88" w:firstLine="992"/>
      </w:pPr>
      <w:rPr>
        <w:rFonts w:hint="default"/>
        <w:color w:val="auto"/>
        <w:kern w:val="1"/>
      </w:rPr>
    </w:lvl>
  </w:abstractNum>
  <w:abstractNum w:abstractNumId="10">
    <w:nsid w:val="00000022"/>
    <w:multiLevelType w:val="multilevel"/>
    <w:tmpl w:val="0000002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25"/>
    <w:multiLevelType w:val="multilevel"/>
    <w:tmpl w:val="00000025"/>
    <w:lvl w:ilvl="0">
      <w:numFmt w:val="bullet"/>
      <w:lvlText w:val=""/>
      <w:lvlJc w:val="left"/>
      <w:pPr>
        <w:tabs>
          <w:tab w:val="num" w:pos="0"/>
        </w:tabs>
        <w:ind w:left="0" w:firstLine="0"/>
      </w:pPr>
      <w:rPr>
        <w:rFonts w:ascii="Symbol" w:hAnsi="Symbol" w:cs="Symbol" w:hint="default"/>
        <w:caps w:val="0"/>
        <w:smallCaps w:val="0"/>
        <w:sz w:val="28"/>
        <w:szCs w:val="28"/>
      </w:rPr>
    </w:lvl>
    <w:lvl w:ilvl="1">
      <w:numFmt w:val="bullet"/>
      <w:lvlText w:val="o"/>
      <w:lvlJc w:val="left"/>
      <w:pPr>
        <w:tabs>
          <w:tab w:val="num" w:pos="0"/>
        </w:tabs>
        <w:ind w:left="0" w:firstLine="0"/>
      </w:pPr>
      <w:rPr>
        <w:rFonts w:ascii="Courier New" w:hAnsi="Courier New" w:cs="Courier New" w:hint="default"/>
      </w:rPr>
    </w:lvl>
    <w:lvl w:ilvl="2">
      <w:numFmt w:val="bullet"/>
      <w:lvlText w:val=""/>
      <w:lvlJc w:val="left"/>
      <w:pPr>
        <w:tabs>
          <w:tab w:val="num" w:pos="0"/>
        </w:tabs>
        <w:ind w:left="0" w:firstLine="0"/>
      </w:pPr>
      <w:rPr>
        <w:rFonts w:ascii="Wingdings" w:hAnsi="Wingdings" w:cs="Wingdings" w:hint="default"/>
      </w:rPr>
    </w:lvl>
    <w:lvl w:ilvl="3">
      <w:numFmt w:val="bullet"/>
      <w:lvlText w:val=""/>
      <w:lvlJc w:val="left"/>
      <w:pPr>
        <w:tabs>
          <w:tab w:val="num" w:pos="0"/>
        </w:tabs>
        <w:ind w:left="0" w:firstLine="0"/>
      </w:pPr>
      <w:rPr>
        <w:rFonts w:ascii="Symbol" w:hAnsi="Symbol" w:cs="Symbol" w:hint="default"/>
        <w:caps w:val="0"/>
        <w:smallCaps w:val="0"/>
        <w:sz w:val="28"/>
        <w:szCs w:val="28"/>
      </w:rPr>
    </w:lvl>
    <w:lvl w:ilvl="4">
      <w:numFmt w:val="bullet"/>
      <w:lvlText w:val="o"/>
      <w:lvlJc w:val="left"/>
      <w:pPr>
        <w:tabs>
          <w:tab w:val="num" w:pos="0"/>
        </w:tabs>
        <w:ind w:left="0" w:firstLine="0"/>
      </w:pPr>
      <w:rPr>
        <w:rFonts w:ascii="Courier New" w:hAnsi="Courier New" w:cs="Courier New" w:hint="default"/>
      </w:rPr>
    </w:lvl>
    <w:lvl w:ilvl="5">
      <w:numFmt w:val="bullet"/>
      <w:lvlText w:val=""/>
      <w:lvlJc w:val="left"/>
      <w:pPr>
        <w:tabs>
          <w:tab w:val="num" w:pos="0"/>
        </w:tabs>
        <w:ind w:left="0" w:firstLine="0"/>
      </w:pPr>
      <w:rPr>
        <w:rFonts w:ascii="Wingdings" w:hAnsi="Wingdings" w:cs="Wingdings" w:hint="default"/>
      </w:rPr>
    </w:lvl>
    <w:lvl w:ilvl="6">
      <w:numFmt w:val="bullet"/>
      <w:lvlText w:val=""/>
      <w:lvlJc w:val="left"/>
      <w:pPr>
        <w:tabs>
          <w:tab w:val="num" w:pos="0"/>
        </w:tabs>
        <w:ind w:left="0" w:firstLine="0"/>
      </w:pPr>
      <w:rPr>
        <w:rFonts w:ascii="Symbol" w:hAnsi="Symbol" w:cs="Symbol" w:hint="default"/>
        <w:caps w:val="0"/>
        <w:smallCaps w:val="0"/>
        <w:sz w:val="28"/>
        <w:szCs w:val="28"/>
      </w:rPr>
    </w:lvl>
    <w:lvl w:ilvl="7">
      <w:numFmt w:val="bullet"/>
      <w:lvlText w:val="o"/>
      <w:lvlJc w:val="left"/>
      <w:pPr>
        <w:tabs>
          <w:tab w:val="num" w:pos="0"/>
        </w:tabs>
        <w:ind w:left="0" w:firstLine="0"/>
      </w:pPr>
      <w:rPr>
        <w:rFonts w:ascii="Courier New" w:hAnsi="Courier New" w:cs="Courier New" w:hint="default"/>
      </w:rPr>
    </w:lvl>
    <w:lvl w:ilvl="8">
      <w:numFmt w:val="bullet"/>
      <w:lvlText w:val=""/>
      <w:lvlJc w:val="left"/>
      <w:pPr>
        <w:tabs>
          <w:tab w:val="num" w:pos="0"/>
        </w:tabs>
        <w:ind w:left="0" w:firstLine="0"/>
      </w:pPr>
      <w:rPr>
        <w:rFonts w:ascii="Wingdings" w:hAnsi="Wingdings" w:cs="Wingdings" w:hint="default"/>
      </w:rPr>
    </w:lvl>
  </w:abstractNum>
  <w:abstractNum w:abstractNumId="12">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13">
    <w:nsid w:val="00000028"/>
    <w:multiLevelType w:val="multilevel"/>
    <w:tmpl w:val="235CE27A"/>
    <w:lvl w:ilvl="0">
      <w:start w:val="1"/>
      <w:numFmt w:val="decimal"/>
      <w:lvlText w:val="%1."/>
      <w:lvlJc w:val="left"/>
      <w:pPr>
        <w:tabs>
          <w:tab w:val="num" w:pos="708"/>
        </w:tabs>
        <w:ind w:left="0" w:firstLine="0"/>
      </w:pPr>
      <w:rPr>
        <w:rFonts w:ascii="Times New Roman" w:hAnsi="Times New Roman" w:hint="default"/>
        <w:caps w:val="0"/>
        <w:smallCaps w:val="0"/>
        <w:sz w:val="28"/>
        <w:szCs w:val="28"/>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4">
    <w:nsid w:val="0000002D"/>
    <w:multiLevelType w:val="singleLevel"/>
    <w:tmpl w:val="9BC685F4"/>
    <w:name w:val="WW8Num47"/>
    <w:lvl w:ilvl="0">
      <w:start w:val="1"/>
      <w:numFmt w:val="decimal"/>
      <w:lvlText w:val="%1)"/>
      <w:lvlJc w:val="left"/>
      <w:pPr>
        <w:tabs>
          <w:tab w:val="num" w:pos="1165"/>
        </w:tabs>
        <w:ind w:left="88" w:firstLine="992"/>
      </w:pPr>
      <w:rPr>
        <w:rFonts w:hint="default"/>
        <w:b w:val="0"/>
        <w:color w:val="auto"/>
        <w:kern w:val="1"/>
      </w:rPr>
    </w:lvl>
  </w:abstractNum>
  <w:abstractNum w:abstractNumId="15">
    <w:nsid w:val="00000038"/>
    <w:multiLevelType w:val="singleLevel"/>
    <w:tmpl w:val="00000038"/>
    <w:name w:val="WW8Num59"/>
    <w:lvl w:ilvl="0">
      <w:start w:val="1"/>
      <w:numFmt w:val="decimal"/>
      <w:lvlText w:val="%1)"/>
      <w:lvlJc w:val="left"/>
      <w:pPr>
        <w:tabs>
          <w:tab w:val="num" w:pos="1165"/>
        </w:tabs>
        <w:ind w:left="88" w:firstLine="992"/>
      </w:pPr>
      <w:rPr>
        <w:rFonts w:hint="default"/>
        <w:color w:val="auto"/>
        <w:kern w:val="1"/>
      </w:rPr>
    </w:lvl>
  </w:abstractNum>
  <w:abstractNum w:abstractNumId="16">
    <w:nsid w:val="005E3BE8"/>
    <w:multiLevelType w:val="hybridMultilevel"/>
    <w:tmpl w:val="0B980222"/>
    <w:lvl w:ilvl="0" w:tplc="04190001">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7">
    <w:nsid w:val="008B7E7C"/>
    <w:multiLevelType w:val="hybridMultilevel"/>
    <w:tmpl w:val="3B768D66"/>
    <w:lvl w:ilvl="0" w:tplc="FFFFFFFF">
      <w:start w:val="1"/>
      <w:numFmt w:val="decimal"/>
      <w:lvlText w:val="%1)"/>
      <w:lvlJc w:val="left"/>
      <w:pPr>
        <w:tabs>
          <w:tab w:val="num" w:pos="900"/>
        </w:tabs>
        <w:ind w:left="90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11604377"/>
    <w:multiLevelType w:val="hybridMultilevel"/>
    <w:tmpl w:val="EEBE7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81C268D"/>
    <w:multiLevelType w:val="hybridMultilevel"/>
    <w:tmpl w:val="42AE73D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21BC61A5"/>
    <w:multiLevelType w:val="hybridMultilevel"/>
    <w:tmpl w:val="848A49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2182A9A"/>
    <w:multiLevelType w:val="multilevel"/>
    <w:tmpl w:val="00B2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A1D4EB9"/>
    <w:multiLevelType w:val="hybridMultilevel"/>
    <w:tmpl w:val="B674F9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AD01FFD"/>
    <w:multiLevelType w:val="hybridMultilevel"/>
    <w:tmpl w:val="FE220868"/>
    <w:lvl w:ilvl="0" w:tplc="107CA9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4">
    <w:nsid w:val="33A752CF"/>
    <w:multiLevelType w:val="hybridMultilevel"/>
    <w:tmpl w:val="4B14AC6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25">
    <w:nsid w:val="35A42568"/>
    <w:multiLevelType w:val="hybridMultilevel"/>
    <w:tmpl w:val="5F6E752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nsid w:val="37F86677"/>
    <w:multiLevelType w:val="hybridMultilevel"/>
    <w:tmpl w:val="426EC150"/>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38106C60"/>
    <w:multiLevelType w:val="hybridMultilevel"/>
    <w:tmpl w:val="BEA076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9471448"/>
    <w:multiLevelType w:val="singleLevel"/>
    <w:tmpl w:val="00000012"/>
    <w:lvl w:ilvl="0">
      <w:start w:val="1"/>
      <w:numFmt w:val="decimal"/>
      <w:lvlText w:val="%1)"/>
      <w:lvlJc w:val="left"/>
      <w:pPr>
        <w:tabs>
          <w:tab w:val="num" w:pos="1165"/>
        </w:tabs>
        <w:ind w:left="88" w:firstLine="992"/>
      </w:pPr>
      <w:rPr>
        <w:rFonts w:hint="default"/>
        <w:color w:val="auto"/>
        <w:kern w:val="1"/>
      </w:rPr>
    </w:lvl>
  </w:abstractNum>
  <w:abstractNum w:abstractNumId="29">
    <w:nsid w:val="3F5F54A0"/>
    <w:multiLevelType w:val="hybridMultilevel"/>
    <w:tmpl w:val="3EC4313E"/>
    <w:lvl w:ilvl="0" w:tplc="61324D88">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4FB100D"/>
    <w:multiLevelType w:val="hybridMultilevel"/>
    <w:tmpl w:val="E3DE7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25B35EC"/>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32">
    <w:nsid w:val="544B18BD"/>
    <w:multiLevelType w:val="hybridMultilevel"/>
    <w:tmpl w:val="84D8FB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98518C3"/>
    <w:multiLevelType w:val="singleLevel"/>
    <w:tmpl w:val="00000027"/>
    <w:lvl w:ilvl="0">
      <w:start w:val="1"/>
      <w:numFmt w:val="decimal"/>
      <w:lvlText w:val="%1)"/>
      <w:lvlJc w:val="left"/>
      <w:pPr>
        <w:tabs>
          <w:tab w:val="num" w:pos="708"/>
        </w:tabs>
        <w:ind w:left="0" w:firstLine="992"/>
      </w:pPr>
      <w:rPr>
        <w:rFonts w:hint="default"/>
        <w:b w:val="0"/>
        <w:kern w:val="1"/>
      </w:rPr>
    </w:lvl>
  </w:abstractNum>
  <w:abstractNum w:abstractNumId="34">
    <w:nsid w:val="74C7574E"/>
    <w:multiLevelType w:val="hybridMultilevel"/>
    <w:tmpl w:val="B48047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6672B1C"/>
    <w:multiLevelType w:val="hybridMultilevel"/>
    <w:tmpl w:val="012C58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75F4F07"/>
    <w:multiLevelType w:val="hybridMultilevel"/>
    <w:tmpl w:val="FDFA1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CB3203F"/>
    <w:multiLevelType w:val="hybridMultilevel"/>
    <w:tmpl w:val="B7F6DC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17"/>
  </w:num>
  <w:num w:numId="3">
    <w:abstractNumId w:val="16"/>
  </w:num>
  <w:num w:numId="4">
    <w:abstractNumId w:val="34"/>
  </w:num>
  <w:num w:numId="5">
    <w:abstractNumId w:val="24"/>
  </w:num>
  <w:num w:numId="6">
    <w:abstractNumId w:val="32"/>
  </w:num>
  <w:num w:numId="7">
    <w:abstractNumId w:val="22"/>
  </w:num>
  <w:num w:numId="8">
    <w:abstractNumId w:val="3"/>
  </w:num>
  <w:num w:numId="9">
    <w:abstractNumId w:val="4"/>
  </w:num>
  <w:num w:numId="10">
    <w:abstractNumId w:val="8"/>
  </w:num>
  <w:num w:numId="11">
    <w:abstractNumId w:val="9"/>
  </w:num>
  <w:num w:numId="12">
    <w:abstractNumId w:val="12"/>
  </w:num>
  <w:num w:numId="13">
    <w:abstractNumId w:val="14"/>
  </w:num>
  <w:num w:numId="14">
    <w:abstractNumId w:val="15"/>
  </w:num>
  <w:num w:numId="15">
    <w:abstractNumId w:val="33"/>
  </w:num>
  <w:num w:numId="16">
    <w:abstractNumId w:val="31"/>
  </w:num>
  <w:num w:numId="17">
    <w:abstractNumId w:val="35"/>
  </w:num>
  <w:num w:numId="18">
    <w:abstractNumId w:val="26"/>
  </w:num>
  <w:num w:numId="19">
    <w:abstractNumId w:val="11"/>
  </w:num>
  <w:num w:numId="20">
    <w:abstractNumId w:val="28"/>
  </w:num>
  <w:num w:numId="21">
    <w:abstractNumId w:val="5"/>
  </w:num>
  <w:num w:numId="22">
    <w:abstractNumId w:val="6"/>
  </w:num>
  <w:num w:numId="23">
    <w:abstractNumId w:val="37"/>
  </w:num>
  <w:num w:numId="24">
    <w:abstractNumId w:val="2"/>
  </w:num>
  <w:num w:numId="25">
    <w:abstractNumId w:val="10"/>
  </w:num>
  <w:num w:numId="26">
    <w:abstractNumId w:val="1"/>
  </w:num>
  <w:num w:numId="27">
    <w:abstractNumId w:val="13"/>
  </w:num>
  <w:num w:numId="28">
    <w:abstractNumId w:val="29"/>
  </w:num>
  <w:num w:numId="29">
    <w:abstractNumId w:val="23"/>
  </w:num>
  <w:num w:numId="30">
    <w:abstractNumId w:val="0"/>
  </w:num>
  <w:num w:numId="31">
    <w:abstractNumId w:val="36"/>
  </w:num>
  <w:num w:numId="32">
    <w:abstractNumId w:val="30"/>
  </w:num>
  <w:num w:numId="33">
    <w:abstractNumId w:val="19"/>
  </w:num>
  <w:num w:numId="34">
    <w:abstractNumId w:val="18"/>
  </w:num>
  <w:num w:numId="35">
    <w:abstractNumId w:val="25"/>
  </w:num>
  <w:num w:numId="36">
    <w:abstractNumId w:val="27"/>
  </w:num>
  <w:num w:numId="37">
    <w:abstractNumId w:val="20"/>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10"/>
  <w:displayHorizontalDrawingGridEvery w:val="2"/>
  <w:noPunctuationKerning/>
  <w:characterSpacingControl w:val="doNotCompress"/>
  <w:hdrShapeDefaults>
    <o:shapedefaults v:ext="edit" spidmax="6146"/>
  </w:hdrShapeDefaults>
  <w:footnotePr>
    <w:footnote w:id="-1"/>
    <w:footnote w:id="0"/>
  </w:footnotePr>
  <w:endnotePr>
    <w:endnote w:id="-1"/>
    <w:endnote w:id="0"/>
  </w:endnotePr>
  <w:compat/>
  <w:rsids>
    <w:rsidRoot w:val="005441CE"/>
    <w:rsid w:val="000001A5"/>
    <w:rsid w:val="000001E1"/>
    <w:rsid w:val="0000053C"/>
    <w:rsid w:val="00000B1A"/>
    <w:rsid w:val="00001401"/>
    <w:rsid w:val="00001FAF"/>
    <w:rsid w:val="000022BB"/>
    <w:rsid w:val="000023C6"/>
    <w:rsid w:val="000026E8"/>
    <w:rsid w:val="00003B26"/>
    <w:rsid w:val="000040D2"/>
    <w:rsid w:val="0000455D"/>
    <w:rsid w:val="00004D91"/>
    <w:rsid w:val="00004F2F"/>
    <w:rsid w:val="00005455"/>
    <w:rsid w:val="0000552F"/>
    <w:rsid w:val="00005A6C"/>
    <w:rsid w:val="00005E37"/>
    <w:rsid w:val="00006305"/>
    <w:rsid w:val="000066FE"/>
    <w:rsid w:val="00006A04"/>
    <w:rsid w:val="00007523"/>
    <w:rsid w:val="0000775E"/>
    <w:rsid w:val="00007A84"/>
    <w:rsid w:val="00010994"/>
    <w:rsid w:val="00010C40"/>
    <w:rsid w:val="00011778"/>
    <w:rsid w:val="00011EE0"/>
    <w:rsid w:val="00012ED1"/>
    <w:rsid w:val="0001323F"/>
    <w:rsid w:val="0001388E"/>
    <w:rsid w:val="00015199"/>
    <w:rsid w:val="00015636"/>
    <w:rsid w:val="00017356"/>
    <w:rsid w:val="0001740F"/>
    <w:rsid w:val="00017D79"/>
    <w:rsid w:val="000208A4"/>
    <w:rsid w:val="000210D3"/>
    <w:rsid w:val="00022E7A"/>
    <w:rsid w:val="00023CDE"/>
    <w:rsid w:val="000310CC"/>
    <w:rsid w:val="00031DE5"/>
    <w:rsid w:val="00032364"/>
    <w:rsid w:val="00032E0C"/>
    <w:rsid w:val="00033592"/>
    <w:rsid w:val="00034F9E"/>
    <w:rsid w:val="00035995"/>
    <w:rsid w:val="000363FF"/>
    <w:rsid w:val="0003763A"/>
    <w:rsid w:val="0004032F"/>
    <w:rsid w:val="000405A1"/>
    <w:rsid w:val="0004066F"/>
    <w:rsid w:val="00040BF8"/>
    <w:rsid w:val="0004240E"/>
    <w:rsid w:val="00042644"/>
    <w:rsid w:val="000430EB"/>
    <w:rsid w:val="00043B90"/>
    <w:rsid w:val="000448F5"/>
    <w:rsid w:val="000465A9"/>
    <w:rsid w:val="000469C4"/>
    <w:rsid w:val="00047416"/>
    <w:rsid w:val="00050C5C"/>
    <w:rsid w:val="00050E46"/>
    <w:rsid w:val="00050F96"/>
    <w:rsid w:val="00050FA8"/>
    <w:rsid w:val="00051789"/>
    <w:rsid w:val="00052240"/>
    <w:rsid w:val="00052E92"/>
    <w:rsid w:val="00053809"/>
    <w:rsid w:val="0005381C"/>
    <w:rsid w:val="000556FB"/>
    <w:rsid w:val="00055981"/>
    <w:rsid w:val="00055CE5"/>
    <w:rsid w:val="0005696E"/>
    <w:rsid w:val="00056ACA"/>
    <w:rsid w:val="00056DA0"/>
    <w:rsid w:val="00056DBA"/>
    <w:rsid w:val="00056DC0"/>
    <w:rsid w:val="00056EBE"/>
    <w:rsid w:val="0005712C"/>
    <w:rsid w:val="00057509"/>
    <w:rsid w:val="0005786F"/>
    <w:rsid w:val="00057BAC"/>
    <w:rsid w:val="00060996"/>
    <w:rsid w:val="00065008"/>
    <w:rsid w:val="00065256"/>
    <w:rsid w:val="00065BFD"/>
    <w:rsid w:val="00065F28"/>
    <w:rsid w:val="00066803"/>
    <w:rsid w:val="000672C2"/>
    <w:rsid w:val="000676FB"/>
    <w:rsid w:val="00067714"/>
    <w:rsid w:val="00067C12"/>
    <w:rsid w:val="000708A7"/>
    <w:rsid w:val="000708B2"/>
    <w:rsid w:val="00071324"/>
    <w:rsid w:val="000715F2"/>
    <w:rsid w:val="00074CFA"/>
    <w:rsid w:val="00074F28"/>
    <w:rsid w:val="00075581"/>
    <w:rsid w:val="000760B6"/>
    <w:rsid w:val="00076163"/>
    <w:rsid w:val="0007618C"/>
    <w:rsid w:val="000763DC"/>
    <w:rsid w:val="00077BE8"/>
    <w:rsid w:val="00077CBE"/>
    <w:rsid w:val="000807D2"/>
    <w:rsid w:val="00081B14"/>
    <w:rsid w:val="0008242B"/>
    <w:rsid w:val="0008298B"/>
    <w:rsid w:val="00082A24"/>
    <w:rsid w:val="00082FC4"/>
    <w:rsid w:val="000839BA"/>
    <w:rsid w:val="00085444"/>
    <w:rsid w:val="00085FA3"/>
    <w:rsid w:val="000870B7"/>
    <w:rsid w:val="0009079A"/>
    <w:rsid w:val="00091153"/>
    <w:rsid w:val="000916F5"/>
    <w:rsid w:val="00092656"/>
    <w:rsid w:val="000932A4"/>
    <w:rsid w:val="000942DA"/>
    <w:rsid w:val="00094883"/>
    <w:rsid w:val="000949F7"/>
    <w:rsid w:val="000955AC"/>
    <w:rsid w:val="00095902"/>
    <w:rsid w:val="00095AC2"/>
    <w:rsid w:val="00095E63"/>
    <w:rsid w:val="00096217"/>
    <w:rsid w:val="0009646B"/>
    <w:rsid w:val="00096CBF"/>
    <w:rsid w:val="00097497"/>
    <w:rsid w:val="000A016E"/>
    <w:rsid w:val="000A0290"/>
    <w:rsid w:val="000A0A0A"/>
    <w:rsid w:val="000A1046"/>
    <w:rsid w:val="000A1FA6"/>
    <w:rsid w:val="000A2EB8"/>
    <w:rsid w:val="000A37EC"/>
    <w:rsid w:val="000A40F9"/>
    <w:rsid w:val="000A4112"/>
    <w:rsid w:val="000A47F0"/>
    <w:rsid w:val="000A4F3B"/>
    <w:rsid w:val="000A4F7A"/>
    <w:rsid w:val="000A5FAA"/>
    <w:rsid w:val="000A6F93"/>
    <w:rsid w:val="000A71DE"/>
    <w:rsid w:val="000A7943"/>
    <w:rsid w:val="000B0187"/>
    <w:rsid w:val="000B13CA"/>
    <w:rsid w:val="000B1A0F"/>
    <w:rsid w:val="000B2DEF"/>
    <w:rsid w:val="000B2E06"/>
    <w:rsid w:val="000B400E"/>
    <w:rsid w:val="000B45E6"/>
    <w:rsid w:val="000B5863"/>
    <w:rsid w:val="000C23E7"/>
    <w:rsid w:val="000C27BF"/>
    <w:rsid w:val="000C3C63"/>
    <w:rsid w:val="000C4DD9"/>
    <w:rsid w:val="000C5522"/>
    <w:rsid w:val="000C76A4"/>
    <w:rsid w:val="000D0FA2"/>
    <w:rsid w:val="000D15CF"/>
    <w:rsid w:val="000D1EBD"/>
    <w:rsid w:val="000D2DF3"/>
    <w:rsid w:val="000D3ACB"/>
    <w:rsid w:val="000D471A"/>
    <w:rsid w:val="000D4D50"/>
    <w:rsid w:val="000E0065"/>
    <w:rsid w:val="000E0AC4"/>
    <w:rsid w:val="000E2691"/>
    <w:rsid w:val="000E2E6C"/>
    <w:rsid w:val="000E3277"/>
    <w:rsid w:val="000E328F"/>
    <w:rsid w:val="000E5BE5"/>
    <w:rsid w:val="000E6B9A"/>
    <w:rsid w:val="000E7763"/>
    <w:rsid w:val="000F02B1"/>
    <w:rsid w:val="000F0DCF"/>
    <w:rsid w:val="000F18EE"/>
    <w:rsid w:val="000F331E"/>
    <w:rsid w:val="000F33D0"/>
    <w:rsid w:val="000F379C"/>
    <w:rsid w:val="000F386E"/>
    <w:rsid w:val="000F417F"/>
    <w:rsid w:val="000F4EEB"/>
    <w:rsid w:val="000F5B32"/>
    <w:rsid w:val="000F5B94"/>
    <w:rsid w:val="000F5EB9"/>
    <w:rsid w:val="000F6015"/>
    <w:rsid w:val="000F611D"/>
    <w:rsid w:val="000F6B68"/>
    <w:rsid w:val="000F6BEC"/>
    <w:rsid w:val="000F750A"/>
    <w:rsid w:val="001000B4"/>
    <w:rsid w:val="001009AA"/>
    <w:rsid w:val="00101289"/>
    <w:rsid w:val="001019C4"/>
    <w:rsid w:val="00101BAA"/>
    <w:rsid w:val="00104501"/>
    <w:rsid w:val="00105422"/>
    <w:rsid w:val="00105C36"/>
    <w:rsid w:val="00106CAD"/>
    <w:rsid w:val="00106D1D"/>
    <w:rsid w:val="00106EF0"/>
    <w:rsid w:val="00107076"/>
    <w:rsid w:val="00107686"/>
    <w:rsid w:val="00110789"/>
    <w:rsid w:val="00111EF3"/>
    <w:rsid w:val="00112801"/>
    <w:rsid w:val="00113393"/>
    <w:rsid w:val="00113982"/>
    <w:rsid w:val="001139B1"/>
    <w:rsid w:val="0011445A"/>
    <w:rsid w:val="001147B1"/>
    <w:rsid w:val="001152D6"/>
    <w:rsid w:val="001157C2"/>
    <w:rsid w:val="001166C2"/>
    <w:rsid w:val="00116F2C"/>
    <w:rsid w:val="00117509"/>
    <w:rsid w:val="00117AA3"/>
    <w:rsid w:val="00120F47"/>
    <w:rsid w:val="00122763"/>
    <w:rsid w:val="00122C4F"/>
    <w:rsid w:val="00125381"/>
    <w:rsid w:val="00125CC1"/>
    <w:rsid w:val="00125CD0"/>
    <w:rsid w:val="00127C21"/>
    <w:rsid w:val="00127F59"/>
    <w:rsid w:val="00131703"/>
    <w:rsid w:val="001321F5"/>
    <w:rsid w:val="00132D6C"/>
    <w:rsid w:val="00133193"/>
    <w:rsid w:val="0013373C"/>
    <w:rsid w:val="00133AFF"/>
    <w:rsid w:val="00134357"/>
    <w:rsid w:val="001345E8"/>
    <w:rsid w:val="00134857"/>
    <w:rsid w:val="001355A8"/>
    <w:rsid w:val="001365E1"/>
    <w:rsid w:val="00136CAC"/>
    <w:rsid w:val="001370EA"/>
    <w:rsid w:val="0013714F"/>
    <w:rsid w:val="00137A44"/>
    <w:rsid w:val="00137CDC"/>
    <w:rsid w:val="0014056C"/>
    <w:rsid w:val="00140D46"/>
    <w:rsid w:val="0014261F"/>
    <w:rsid w:val="001435AD"/>
    <w:rsid w:val="00143E0F"/>
    <w:rsid w:val="00144905"/>
    <w:rsid w:val="001453A2"/>
    <w:rsid w:val="0014547D"/>
    <w:rsid w:val="00145555"/>
    <w:rsid w:val="00145C8F"/>
    <w:rsid w:val="00146B53"/>
    <w:rsid w:val="00146BA5"/>
    <w:rsid w:val="00146CE2"/>
    <w:rsid w:val="00150333"/>
    <w:rsid w:val="00150916"/>
    <w:rsid w:val="00151B3E"/>
    <w:rsid w:val="001537FF"/>
    <w:rsid w:val="00155423"/>
    <w:rsid w:val="00156537"/>
    <w:rsid w:val="001565A1"/>
    <w:rsid w:val="00156D4B"/>
    <w:rsid w:val="0015714B"/>
    <w:rsid w:val="001605EF"/>
    <w:rsid w:val="00161632"/>
    <w:rsid w:val="00162179"/>
    <w:rsid w:val="00163133"/>
    <w:rsid w:val="00163773"/>
    <w:rsid w:val="00163A02"/>
    <w:rsid w:val="00164073"/>
    <w:rsid w:val="00164F61"/>
    <w:rsid w:val="001653EF"/>
    <w:rsid w:val="0016660D"/>
    <w:rsid w:val="00167DA2"/>
    <w:rsid w:val="00167F92"/>
    <w:rsid w:val="00170633"/>
    <w:rsid w:val="00171885"/>
    <w:rsid w:val="00171C88"/>
    <w:rsid w:val="00171D58"/>
    <w:rsid w:val="00172945"/>
    <w:rsid w:val="00172D7D"/>
    <w:rsid w:val="00173034"/>
    <w:rsid w:val="00173649"/>
    <w:rsid w:val="00174760"/>
    <w:rsid w:val="00174C53"/>
    <w:rsid w:val="00174DDC"/>
    <w:rsid w:val="001752CF"/>
    <w:rsid w:val="00176423"/>
    <w:rsid w:val="0017646C"/>
    <w:rsid w:val="00176CAD"/>
    <w:rsid w:val="001772D8"/>
    <w:rsid w:val="001805C6"/>
    <w:rsid w:val="001813B8"/>
    <w:rsid w:val="001824B8"/>
    <w:rsid w:val="001827A6"/>
    <w:rsid w:val="0018340F"/>
    <w:rsid w:val="00183491"/>
    <w:rsid w:val="00183520"/>
    <w:rsid w:val="001838AD"/>
    <w:rsid w:val="00184C78"/>
    <w:rsid w:val="00184DEA"/>
    <w:rsid w:val="0018523F"/>
    <w:rsid w:val="00185F3E"/>
    <w:rsid w:val="0018642D"/>
    <w:rsid w:val="00187EE7"/>
    <w:rsid w:val="00190C04"/>
    <w:rsid w:val="00190F93"/>
    <w:rsid w:val="001923FC"/>
    <w:rsid w:val="00192575"/>
    <w:rsid w:val="001926CA"/>
    <w:rsid w:val="00197C25"/>
    <w:rsid w:val="00197CC7"/>
    <w:rsid w:val="001A00D9"/>
    <w:rsid w:val="001A085F"/>
    <w:rsid w:val="001A41B7"/>
    <w:rsid w:val="001A7457"/>
    <w:rsid w:val="001A7A25"/>
    <w:rsid w:val="001B01F3"/>
    <w:rsid w:val="001B0294"/>
    <w:rsid w:val="001B0697"/>
    <w:rsid w:val="001B125D"/>
    <w:rsid w:val="001B1526"/>
    <w:rsid w:val="001B398B"/>
    <w:rsid w:val="001B53C7"/>
    <w:rsid w:val="001B655F"/>
    <w:rsid w:val="001B667F"/>
    <w:rsid w:val="001B7425"/>
    <w:rsid w:val="001B784D"/>
    <w:rsid w:val="001C002E"/>
    <w:rsid w:val="001C1BFF"/>
    <w:rsid w:val="001C1C28"/>
    <w:rsid w:val="001C2EC5"/>
    <w:rsid w:val="001C6252"/>
    <w:rsid w:val="001C6380"/>
    <w:rsid w:val="001C66EA"/>
    <w:rsid w:val="001C6A4A"/>
    <w:rsid w:val="001C7128"/>
    <w:rsid w:val="001C72B8"/>
    <w:rsid w:val="001C7959"/>
    <w:rsid w:val="001C7B23"/>
    <w:rsid w:val="001C7EDC"/>
    <w:rsid w:val="001D116D"/>
    <w:rsid w:val="001D1508"/>
    <w:rsid w:val="001D15C2"/>
    <w:rsid w:val="001D1C69"/>
    <w:rsid w:val="001D22F3"/>
    <w:rsid w:val="001D2675"/>
    <w:rsid w:val="001D36D5"/>
    <w:rsid w:val="001D3792"/>
    <w:rsid w:val="001D48CD"/>
    <w:rsid w:val="001D4C23"/>
    <w:rsid w:val="001D54F1"/>
    <w:rsid w:val="001D6176"/>
    <w:rsid w:val="001E1817"/>
    <w:rsid w:val="001E244A"/>
    <w:rsid w:val="001E2CF3"/>
    <w:rsid w:val="001E4D32"/>
    <w:rsid w:val="001E520E"/>
    <w:rsid w:val="001E56B7"/>
    <w:rsid w:val="001E695E"/>
    <w:rsid w:val="001E72D8"/>
    <w:rsid w:val="001E750E"/>
    <w:rsid w:val="001E7719"/>
    <w:rsid w:val="001E78B2"/>
    <w:rsid w:val="001F11AF"/>
    <w:rsid w:val="001F1B1B"/>
    <w:rsid w:val="001F373F"/>
    <w:rsid w:val="001F3FE7"/>
    <w:rsid w:val="001F4FAE"/>
    <w:rsid w:val="001F539A"/>
    <w:rsid w:val="001F6895"/>
    <w:rsid w:val="001F6FF6"/>
    <w:rsid w:val="002007AE"/>
    <w:rsid w:val="00200879"/>
    <w:rsid w:val="002016C0"/>
    <w:rsid w:val="00202594"/>
    <w:rsid w:val="00204562"/>
    <w:rsid w:val="00205F07"/>
    <w:rsid w:val="00205FC9"/>
    <w:rsid w:val="002062D3"/>
    <w:rsid w:val="00206458"/>
    <w:rsid w:val="00207142"/>
    <w:rsid w:val="00212740"/>
    <w:rsid w:val="00212750"/>
    <w:rsid w:val="00212F5E"/>
    <w:rsid w:val="00213CBD"/>
    <w:rsid w:val="00213EA7"/>
    <w:rsid w:val="00214849"/>
    <w:rsid w:val="0021652C"/>
    <w:rsid w:val="00216F10"/>
    <w:rsid w:val="00220232"/>
    <w:rsid w:val="00220913"/>
    <w:rsid w:val="00220F24"/>
    <w:rsid w:val="0022128F"/>
    <w:rsid w:val="00221416"/>
    <w:rsid w:val="00221AD9"/>
    <w:rsid w:val="002264B1"/>
    <w:rsid w:val="002272FE"/>
    <w:rsid w:val="002274B3"/>
    <w:rsid w:val="00230825"/>
    <w:rsid w:val="00231099"/>
    <w:rsid w:val="002313D3"/>
    <w:rsid w:val="00231893"/>
    <w:rsid w:val="002330FF"/>
    <w:rsid w:val="00233C6C"/>
    <w:rsid w:val="002347F2"/>
    <w:rsid w:val="00235101"/>
    <w:rsid w:val="002353D2"/>
    <w:rsid w:val="002362C5"/>
    <w:rsid w:val="00236AD7"/>
    <w:rsid w:val="00237534"/>
    <w:rsid w:val="0024005B"/>
    <w:rsid w:val="002409FD"/>
    <w:rsid w:val="0024183D"/>
    <w:rsid w:val="00241D55"/>
    <w:rsid w:val="00242C0D"/>
    <w:rsid w:val="00242F5C"/>
    <w:rsid w:val="00243E39"/>
    <w:rsid w:val="00245C27"/>
    <w:rsid w:val="00245FEE"/>
    <w:rsid w:val="00246433"/>
    <w:rsid w:val="00246A32"/>
    <w:rsid w:val="002479A0"/>
    <w:rsid w:val="002502C6"/>
    <w:rsid w:val="0025264F"/>
    <w:rsid w:val="0025305C"/>
    <w:rsid w:val="002530F5"/>
    <w:rsid w:val="0025441A"/>
    <w:rsid w:val="00254BE2"/>
    <w:rsid w:val="002553B9"/>
    <w:rsid w:val="00256F26"/>
    <w:rsid w:val="00257DA4"/>
    <w:rsid w:val="00260416"/>
    <w:rsid w:val="00261BEB"/>
    <w:rsid w:val="00262949"/>
    <w:rsid w:val="00264493"/>
    <w:rsid w:val="00265905"/>
    <w:rsid w:val="002659D2"/>
    <w:rsid w:val="00265D53"/>
    <w:rsid w:val="00266955"/>
    <w:rsid w:val="0026795B"/>
    <w:rsid w:val="00270140"/>
    <w:rsid w:val="00270609"/>
    <w:rsid w:val="0027195E"/>
    <w:rsid w:val="00271F9B"/>
    <w:rsid w:val="00272A25"/>
    <w:rsid w:val="002733A9"/>
    <w:rsid w:val="002736C7"/>
    <w:rsid w:val="00273D9D"/>
    <w:rsid w:val="00274204"/>
    <w:rsid w:val="0027525A"/>
    <w:rsid w:val="0027678A"/>
    <w:rsid w:val="00276B0C"/>
    <w:rsid w:val="00277C65"/>
    <w:rsid w:val="00280C52"/>
    <w:rsid w:val="00281781"/>
    <w:rsid w:val="00281C83"/>
    <w:rsid w:val="002832E7"/>
    <w:rsid w:val="00285AD7"/>
    <w:rsid w:val="00290746"/>
    <w:rsid w:val="00290887"/>
    <w:rsid w:val="00292343"/>
    <w:rsid w:val="0029406A"/>
    <w:rsid w:val="00294286"/>
    <w:rsid w:val="00294630"/>
    <w:rsid w:val="00294C71"/>
    <w:rsid w:val="00294D92"/>
    <w:rsid w:val="002951F6"/>
    <w:rsid w:val="00295D09"/>
    <w:rsid w:val="0029710A"/>
    <w:rsid w:val="00297ED6"/>
    <w:rsid w:val="002A0FB0"/>
    <w:rsid w:val="002A200B"/>
    <w:rsid w:val="002A2542"/>
    <w:rsid w:val="002A2E8E"/>
    <w:rsid w:val="002A374F"/>
    <w:rsid w:val="002A440B"/>
    <w:rsid w:val="002A4450"/>
    <w:rsid w:val="002A4565"/>
    <w:rsid w:val="002A4D67"/>
    <w:rsid w:val="002A515A"/>
    <w:rsid w:val="002A6442"/>
    <w:rsid w:val="002A6694"/>
    <w:rsid w:val="002A68DB"/>
    <w:rsid w:val="002A7C3B"/>
    <w:rsid w:val="002B0276"/>
    <w:rsid w:val="002B1B53"/>
    <w:rsid w:val="002B24C9"/>
    <w:rsid w:val="002B3F02"/>
    <w:rsid w:val="002B466B"/>
    <w:rsid w:val="002B4F80"/>
    <w:rsid w:val="002B5254"/>
    <w:rsid w:val="002B54F3"/>
    <w:rsid w:val="002B5597"/>
    <w:rsid w:val="002B57E3"/>
    <w:rsid w:val="002B5C36"/>
    <w:rsid w:val="002B69AF"/>
    <w:rsid w:val="002B78A5"/>
    <w:rsid w:val="002C0C78"/>
    <w:rsid w:val="002C2937"/>
    <w:rsid w:val="002C375D"/>
    <w:rsid w:val="002C3882"/>
    <w:rsid w:val="002C3A82"/>
    <w:rsid w:val="002C4FFE"/>
    <w:rsid w:val="002C5430"/>
    <w:rsid w:val="002C56AC"/>
    <w:rsid w:val="002C6D67"/>
    <w:rsid w:val="002C7211"/>
    <w:rsid w:val="002D09A2"/>
    <w:rsid w:val="002D1623"/>
    <w:rsid w:val="002D2166"/>
    <w:rsid w:val="002D2352"/>
    <w:rsid w:val="002D2B49"/>
    <w:rsid w:val="002D35CF"/>
    <w:rsid w:val="002D4047"/>
    <w:rsid w:val="002D4586"/>
    <w:rsid w:val="002D5000"/>
    <w:rsid w:val="002D52FA"/>
    <w:rsid w:val="002D6EDC"/>
    <w:rsid w:val="002E05AA"/>
    <w:rsid w:val="002E1F61"/>
    <w:rsid w:val="002E22A7"/>
    <w:rsid w:val="002E28E8"/>
    <w:rsid w:val="002E3FE3"/>
    <w:rsid w:val="002E44AF"/>
    <w:rsid w:val="002E4C98"/>
    <w:rsid w:val="002E55C8"/>
    <w:rsid w:val="002E6C9C"/>
    <w:rsid w:val="002E75C6"/>
    <w:rsid w:val="002E79BD"/>
    <w:rsid w:val="002F246D"/>
    <w:rsid w:val="002F26E5"/>
    <w:rsid w:val="002F28B3"/>
    <w:rsid w:val="002F2951"/>
    <w:rsid w:val="002F3645"/>
    <w:rsid w:val="002F3C85"/>
    <w:rsid w:val="002F47CA"/>
    <w:rsid w:val="002F4900"/>
    <w:rsid w:val="002F4A7A"/>
    <w:rsid w:val="002F5529"/>
    <w:rsid w:val="002F71D5"/>
    <w:rsid w:val="002F71F1"/>
    <w:rsid w:val="003014CE"/>
    <w:rsid w:val="0030159F"/>
    <w:rsid w:val="00301751"/>
    <w:rsid w:val="00302A2D"/>
    <w:rsid w:val="00303614"/>
    <w:rsid w:val="003037B4"/>
    <w:rsid w:val="00303D61"/>
    <w:rsid w:val="00304DB1"/>
    <w:rsid w:val="00306071"/>
    <w:rsid w:val="00306344"/>
    <w:rsid w:val="00306580"/>
    <w:rsid w:val="00306AA8"/>
    <w:rsid w:val="00311F0E"/>
    <w:rsid w:val="00311F71"/>
    <w:rsid w:val="0031420D"/>
    <w:rsid w:val="003143EC"/>
    <w:rsid w:val="0031482A"/>
    <w:rsid w:val="00315181"/>
    <w:rsid w:val="003155CE"/>
    <w:rsid w:val="00316A63"/>
    <w:rsid w:val="00316C2F"/>
    <w:rsid w:val="00316D4F"/>
    <w:rsid w:val="003212D7"/>
    <w:rsid w:val="00321629"/>
    <w:rsid w:val="003217D0"/>
    <w:rsid w:val="00321BF9"/>
    <w:rsid w:val="00322F08"/>
    <w:rsid w:val="00324DFF"/>
    <w:rsid w:val="00324EBE"/>
    <w:rsid w:val="0032574C"/>
    <w:rsid w:val="003279D2"/>
    <w:rsid w:val="00327B0C"/>
    <w:rsid w:val="00327C08"/>
    <w:rsid w:val="003300C6"/>
    <w:rsid w:val="00331EBF"/>
    <w:rsid w:val="00332BAC"/>
    <w:rsid w:val="003332D6"/>
    <w:rsid w:val="003336D1"/>
    <w:rsid w:val="00334688"/>
    <w:rsid w:val="0033524D"/>
    <w:rsid w:val="00336FCD"/>
    <w:rsid w:val="00337279"/>
    <w:rsid w:val="003404F2"/>
    <w:rsid w:val="003409C7"/>
    <w:rsid w:val="0034146F"/>
    <w:rsid w:val="0034200B"/>
    <w:rsid w:val="00342179"/>
    <w:rsid w:val="0034336E"/>
    <w:rsid w:val="00345133"/>
    <w:rsid w:val="00347098"/>
    <w:rsid w:val="003500A4"/>
    <w:rsid w:val="00351298"/>
    <w:rsid w:val="0035217D"/>
    <w:rsid w:val="00353565"/>
    <w:rsid w:val="00353669"/>
    <w:rsid w:val="00353884"/>
    <w:rsid w:val="003541DC"/>
    <w:rsid w:val="00355F9C"/>
    <w:rsid w:val="00356CB3"/>
    <w:rsid w:val="00356EF0"/>
    <w:rsid w:val="003571C7"/>
    <w:rsid w:val="00357895"/>
    <w:rsid w:val="00357D83"/>
    <w:rsid w:val="00361CE6"/>
    <w:rsid w:val="0036217C"/>
    <w:rsid w:val="0036249C"/>
    <w:rsid w:val="003639FD"/>
    <w:rsid w:val="00363F1B"/>
    <w:rsid w:val="003651C0"/>
    <w:rsid w:val="00366C77"/>
    <w:rsid w:val="003674A6"/>
    <w:rsid w:val="00370B31"/>
    <w:rsid w:val="0037158A"/>
    <w:rsid w:val="0037190F"/>
    <w:rsid w:val="003719EE"/>
    <w:rsid w:val="00371DE3"/>
    <w:rsid w:val="0037225C"/>
    <w:rsid w:val="003737F1"/>
    <w:rsid w:val="00373B0B"/>
    <w:rsid w:val="00374082"/>
    <w:rsid w:val="00374151"/>
    <w:rsid w:val="003743DF"/>
    <w:rsid w:val="00374449"/>
    <w:rsid w:val="003752CA"/>
    <w:rsid w:val="003817EA"/>
    <w:rsid w:val="0038187F"/>
    <w:rsid w:val="00382AC9"/>
    <w:rsid w:val="00383302"/>
    <w:rsid w:val="00383E28"/>
    <w:rsid w:val="0038422F"/>
    <w:rsid w:val="00385E5A"/>
    <w:rsid w:val="00387241"/>
    <w:rsid w:val="003874A0"/>
    <w:rsid w:val="00387BEB"/>
    <w:rsid w:val="0039128E"/>
    <w:rsid w:val="0039169C"/>
    <w:rsid w:val="00392A44"/>
    <w:rsid w:val="00392DCC"/>
    <w:rsid w:val="0039321C"/>
    <w:rsid w:val="00393390"/>
    <w:rsid w:val="00395463"/>
    <w:rsid w:val="0039547F"/>
    <w:rsid w:val="00395CAC"/>
    <w:rsid w:val="00397804"/>
    <w:rsid w:val="003A0B4F"/>
    <w:rsid w:val="003A0C7A"/>
    <w:rsid w:val="003A17FE"/>
    <w:rsid w:val="003A1959"/>
    <w:rsid w:val="003A2198"/>
    <w:rsid w:val="003A27F4"/>
    <w:rsid w:val="003A3316"/>
    <w:rsid w:val="003A365B"/>
    <w:rsid w:val="003A3951"/>
    <w:rsid w:val="003A3D74"/>
    <w:rsid w:val="003A4CCF"/>
    <w:rsid w:val="003A5E34"/>
    <w:rsid w:val="003A79D5"/>
    <w:rsid w:val="003B0207"/>
    <w:rsid w:val="003B16E9"/>
    <w:rsid w:val="003B2489"/>
    <w:rsid w:val="003B25A0"/>
    <w:rsid w:val="003B3874"/>
    <w:rsid w:val="003B3D43"/>
    <w:rsid w:val="003B3F50"/>
    <w:rsid w:val="003B4672"/>
    <w:rsid w:val="003B49E9"/>
    <w:rsid w:val="003B5E8C"/>
    <w:rsid w:val="003C0437"/>
    <w:rsid w:val="003C0813"/>
    <w:rsid w:val="003C0B2F"/>
    <w:rsid w:val="003C1A14"/>
    <w:rsid w:val="003C1D0C"/>
    <w:rsid w:val="003C35F6"/>
    <w:rsid w:val="003C3B7E"/>
    <w:rsid w:val="003C429A"/>
    <w:rsid w:val="003C45AE"/>
    <w:rsid w:val="003C48C2"/>
    <w:rsid w:val="003C520D"/>
    <w:rsid w:val="003C63F0"/>
    <w:rsid w:val="003C7FA2"/>
    <w:rsid w:val="003D2675"/>
    <w:rsid w:val="003D272F"/>
    <w:rsid w:val="003D33F4"/>
    <w:rsid w:val="003D3BE5"/>
    <w:rsid w:val="003D3BFF"/>
    <w:rsid w:val="003D3E4D"/>
    <w:rsid w:val="003D4A15"/>
    <w:rsid w:val="003D53D7"/>
    <w:rsid w:val="003D58B8"/>
    <w:rsid w:val="003D7FA7"/>
    <w:rsid w:val="003E0FDE"/>
    <w:rsid w:val="003E0FF4"/>
    <w:rsid w:val="003E2F85"/>
    <w:rsid w:val="003E366A"/>
    <w:rsid w:val="003E366F"/>
    <w:rsid w:val="003E3A59"/>
    <w:rsid w:val="003E4D08"/>
    <w:rsid w:val="003E4F2E"/>
    <w:rsid w:val="003E5B75"/>
    <w:rsid w:val="003E5B94"/>
    <w:rsid w:val="003E662E"/>
    <w:rsid w:val="003E711A"/>
    <w:rsid w:val="003E7A2B"/>
    <w:rsid w:val="003F0B63"/>
    <w:rsid w:val="003F18B5"/>
    <w:rsid w:val="003F1A1D"/>
    <w:rsid w:val="003F31E8"/>
    <w:rsid w:val="003F37A1"/>
    <w:rsid w:val="003F41A9"/>
    <w:rsid w:val="003F561A"/>
    <w:rsid w:val="003F6051"/>
    <w:rsid w:val="003F701C"/>
    <w:rsid w:val="003F79E5"/>
    <w:rsid w:val="003F7F41"/>
    <w:rsid w:val="00400AF9"/>
    <w:rsid w:val="00401BD7"/>
    <w:rsid w:val="00402223"/>
    <w:rsid w:val="00403144"/>
    <w:rsid w:val="00405169"/>
    <w:rsid w:val="004061B5"/>
    <w:rsid w:val="004101B8"/>
    <w:rsid w:val="0041040E"/>
    <w:rsid w:val="00410CC7"/>
    <w:rsid w:val="004126A6"/>
    <w:rsid w:val="00412B90"/>
    <w:rsid w:val="00412DFE"/>
    <w:rsid w:val="00413BEA"/>
    <w:rsid w:val="00414222"/>
    <w:rsid w:val="004159E0"/>
    <w:rsid w:val="004164FE"/>
    <w:rsid w:val="004171AB"/>
    <w:rsid w:val="00417767"/>
    <w:rsid w:val="00417E9F"/>
    <w:rsid w:val="00420E9B"/>
    <w:rsid w:val="004211E5"/>
    <w:rsid w:val="00422AA3"/>
    <w:rsid w:val="004234B5"/>
    <w:rsid w:val="004239A3"/>
    <w:rsid w:val="004261BA"/>
    <w:rsid w:val="004273E9"/>
    <w:rsid w:val="0042756C"/>
    <w:rsid w:val="00431A49"/>
    <w:rsid w:val="00432989"/>
    <w:rsid w:val="00432A77"/>
    <w:rsid w:val="00433554"/>
    <w:rsid w:val="00433741"/>
    <w:rsid w:val="00434388"/>
    <w:rsid w:val="00434F02"/>
    <w:rsid w:val="00435DB4"/>
    <w:rsid w:val="00440F66"/>
    <w:rsid w:val="004416D2"/>
    <w:rsid w:val="004419B1"/>
    <w:rsid w:val="00442074"/>
    <w:rsid w:val="00442A4D"/>
    <w:rsid w:val="004431DF"/>
    <w:rsid w:val="004435FC"/>
    <w:rsid w:val="00443BC7"/>
    <w:rsid w:val="00443FA6"/>
    <w:rsid w:val="00444348"/>
    <w:rsid w:val="0044509F"/>
    <w:rsid w:val="004471F1"/>
    <w:rsid w:val="004509B0"/>
    <w:rsid w:val="00451FFD"/>
    <w:rsid w:val="0045306D"/>
    <w:rsid w:val="00453546"/>
    <w:rsid w:val="00453C6A"/>
    <w:rsid w:val="004547B5"/>
    <w:rsid w:val="004555FA"/>
    <w:rsid w:val="00460FF9"/>
    <w:rsid w:val="00462343"/>
    <w:rsid w:val="0046283A"/>
    <w:rsid w:val="00462B81"/>
    <w:rsid w:val="004631A9"/>
    <w:rsid w:val="0046494A"/>
    <w:rsid w:val="00464C3D"/>
    <w:rsid w:val="00466529"/>
    <w:rsid w:val="00466878"/>
    <w:rsid w:val="00471E15"/>
    <w:rsid w:val="00471FA4"/>
    <w:rsid w:val="00472D5C"/>
    <w:rsid w:val="00473E6A"/>
    <w:rsid w:val="00474CD1"/>
    <w:rsid w:val="00476E67"/>
    <w:rsid w:val="004808CE"/>
    <w:rsid w:val="004809F5"/>
    <w:rsid w:val="00481BE3"/>
    <w:rsid w:val="004844C2"/>
    <w:rsid w:val="0048506E"/>
    <w:rsid w:val="00486B96"/>
    <w:rsid w:val="00486D71"/>
    <w:rsid w:val="00491528"/>
    <w:rsid w:val="00492093"/>
    <w:rsid w:val="0049336F"/>
    <w:rsid w:val="00493A5F"/>
    <w:rsid w:val="00495555"/>
    <w:rsid w:val="004960C6"/>
    <w:rsid w:val="00496B97"/>
    <w:rsid w:val="004A04DF"/>
    <w:rsid w:val="004A0509"/>
    <w:rsid w:val="004A0CE1"/>
    <w:rsid w:val="004A0D46"/>
    <w:rsid w:val="004A0E61"/>
    <w:rsid w:val="004A1286"/>
    <w:rsid w:val="004A1970"/>
    <w:rsid w:val="004A25AF"/>
    <w:rsid w:val="004A3440"/>
    <w:rsid w:val="004A3898"/>
    <w:rsid w:val="004A3D45"/>
    <w:rsid w:val="004A5B45"/>
    <w:rsid w:val="004A5DED"/>
    <w:rsid w:val="004A6B41"/>
    <w:rsid w:val="004A75B2"/>
    <w:rsid w:val="004A7C12"/>
    <w:rsid w:val="004A7CF4"/>
    <w:rsid w:val="004A7F57"/>
    <w:rsid w:val="004B0FD5"/>
    <w:rsid w:val="004B1764"/>
    <w:rsid w:val="004B17F4"/>
    <w:rsid w:val="004B5485"/>
    <w:rsid w:val="004B5FE0"/>
    <w:rsid w:val="004B6473"/>
    <w:rsid w:val="004B6B18"/>
    <w:rsid w:val="004B7ADC"/>
    <w:rsid w:val="004B7BBE"/>
    <w:rsid w:val="004C0845"/>
    <w:rsid w:val="004C192E"/>
    <w:rsid w:val="004C1B9E"/>
    <w:rsid w:val="004C243A"/>
    <w:rsid w:val="004C2641"/>
    <w:rsid w:val="004C493D"/>
    <w:rsid w:val="004C4B61"/>
    <w:rsid w:val="004C4CEF"/>
    <w:rsid w:val="004C5002"/>
    <w:rsid w:val="004C61E8"/>
    <w:rsid w:val="004C6AEB"/>
    <w:rsid w:val="004C75A1"/>
    <w:rsid w:val="004D1272"/>
    <w:rsid w:val="004D4AC6"/>
    <w:rsid w:val="004D522E"/>
    <w:rsid w:val="004D6455"/>
    <w:rsid w:val="004D7086"/>
    <w:rsid w:val="004D752C"/>
    <w:rsid w:val="004E116F"/>
    <w:rsid w:val="004E1CFE"/>
    <w:rsid w:val="004E2167"/>
    <w:rsid w:val="004E2C63"/>
    <w:rsid w:val="004E3400"/>
    <w:rsid w:val="004E38BA"/>
    <w:rsid w:val="004E3D9C"/>
    <w:rsid w:val="004E426C"/>
    <w:rsid w:val="004E4357"/>
    <w:rsid w:val="004E4461"/>
    <w:rsid w:val="004E4D05"/>
    <w:rsid w:val="004E5605"/>
    <w:rsid w:val="004E5FD4"/>
    <w:rsid w:val="004E631B"/>
    <w:rsid w:val="004E6891"/>
    <w:rsid w:val="004F0062"/>
    <w:rsid w:val="004F0D59"/>
    <w:rsid w:val="004F132F"/>
    <w:rsid w:val="004F16F4"/>
    <w:rsid w:val="004F1EFB"/>
    <w:rsid w:val="004F1FE6"/>
    <w:rsid w:val="004F2A45"/>
    <w:rsid w:val="004F2A7E"/>
    <w:rsid w:val="004F3642"/>
    <w:rsid w:val="004F51AD"/>
    <w:rsid w:val="004F6178"/>
    <w:rsid w:val="004F68D1"/>
    <w:rsid w:val="004F6953"/>
    <w:rsid w:val="004F6AB1"/>
    <w:rsid w:val="004F75FF"/>
    <w:rsid w:val="004F7B55"/>
    <w:rsid w:val="00500794"/>
    <w:rsid w:val="00500F9A"/>
    <w:rsid w:val="0050104B"/>
    <w:rsid w:val="005011F2"/>
    <w:rsid w:val="00502017"/>
    <w:rsid w:val="0050210A"/>
    <w:rsid w:val="00502840"/>
    <w:rsid w:val="00502CE5"/>
    <w:rsid w:val="00503630"/>
    <w:rsid w:val="005039A6"/>
    <w:rsid w:val="00503AF0"/>
    <w:rsid w:val="005052C0"/>
    <w:rsid w:val="00505D11"/>
    <w:rsid w:val="0050626B"/>
    <w:rsid w:val="00506964"/>
    <w:rsid w:val="00506AA5"/>
    <w:rsid w:val="005079C3"/>
    <w:rsid w:val="00507F41"/>
    <w:rsid w:val="00510261"/>
    <w:rsid w:val="00510774"/>
    <w:rsid w:val="00510C47"/>
    <w:rsid w:val="0051158E"/>
    <w:rsid w:val="00513222"/>
    <w:rsid w:val="005136DD"/>
    <w:rsid w:val="0051386F"/>
    <w:rsid w:val="00513CA2"/>
    <w:rsid w:val="00514CF9"/>
    <w:rsid w:val="005157DB"/>
    <w:rsid w:val="00515FF1"/>
    <w:rsid w:val="005170F4"/>
    <w:rsid w:val="00517E88"/>
    <w:rsid w:val="005203F5"/>
    <w:rsid w:val="005217F2"/>
    <w:rsid w:val="00522BBB"/>
    <w:rsid w:val="00522C48"/>
    <w:rsid w:val="00522C99"/>
    <w:rsid w:val="005230E7"/>
    <w:rsid w:val="00523811"/>
    <w:rsid w:val="00523A72"/>
    <w:rsid w:val="005252CB"/>
    <w:rsid w:val="0052717D"/>
    <w:rsid w:val="00527240"/>
    <w:rsid w:val="005279A3"/>
    <w:rsid w:val="00530152"/>
    <w:rsid w:val="00530AA3"/>
    <w:rsid w:val="00530DD6"/>
    <w:rsid w:val="00531106"/>
    <w:rsid w:val="00531D19"/>
    <w:rsid w:val="00532D82"/>
    <w:rsid w:val="005330B5"/>
    <w:rsid w:val="00533287"/>
    <w:rsid w:val="00533617"/>
    <w:rsid w:val="00533957"/>
    <w:rsid w:val="00533AF6"/>
    <w:rsid w:val="0053751D"/>
    <w:rsid w:val="00537FBD"/>
    <w:rsid w:val="00540D00"/>
    <w:rsid w:val="00541681"/>
    <w:rsid w:val="00541CEB"/>
    <w:rsid w:val="00541ECF"/>
    <w:rsid w:val="005424E1"/>
    <w:rsid w:val="00542D39"/>
    <w:rsid w:val="005436DC"/>
    <w:rsid w:val="00544173"/>
    <w:rsid w:val="005441CE"/>
    <w:rsid w:val="00544320"/>
    <w:rsid w:val="00545616"/>
    <w:rsid w:val="00545871"/>
    <w:rsid w:val="005462D5"/>
    <w:rsid w:val="00546E9D"/>
    <w:rsid w:val="0054719B"/>
    <w:rsid w:val="00547632"/>
    <w:rsid w:val="00550F08"/>
    <w:rsid w:val="00551783"/>
    <w:rsid w:val="00552F62"/>
    <w:rsid w:val="005539E2"/>
    <w:rsid w:val="005552C2"/>
    <w:rsid w:val="005562F0"/>
    <w:rsid w:val="005563C6"/>
    <w:rsid w:val="0055684F"/>
    <w:rsid w:val="005572AB"/>
    <w:rsid w:val="00557396"/>
    <w:rsid w:val="005605E9"/>
    <w:rsid w:val="00560BC2"/>
    <w:rsid w:val="00560D3A"/>
    <w:rsid w:val="00560D6B"/>
    <w:rsid w:val="00561593"/>
    <w:rsid w:val="00561811"/>
    <w:rsid w:val="0056197A"/>
    <w:rsid w:val="00561B14"/>
    <w:rsid w:val="00561FB8"/>
    <w:rsid w:val="0056275A"/>
    <w:rsid w:val="005635FB"/>
    <w:rsid w:val="00564052"/>
    <w:rsid w:val="0056426E"/>
    <w:rsid w:val="00564425"/>
    <w:rsid w:val="00565251"/>
    <w:rsid w:val="00565DE2"/>
    <w:rsid w:val="00566926"/>
    <w:rsid w:val="005676FB"/>
    <w:rsid w:val="005705DE"/>
    <w:rsid w:val="0057068B"/>
    <w:rsid w:val="00571463"/>
    <w:rsid w:val="00572364"/>
    <w:rsid w:val="00572416"/>
    <w:rsid w:val="00573660"/>
    <w:rsid w:val="0057383A"/>
    <w:rsid w:val="0057390A"/>
    <w:rsid w:val="00573AA9"/>
    <w:rsid w:val="00573B39"/>
    <w:rsid w:val="005744F3"/>
    <w:rsid w:val="00574E5E"/>
    <w:rsid w:val="00576D40"/>
    <w:rsid w:val="00576E06"/>
    <w:rsid w:val="00577900"/>
    <w:rsid w:val="005779E2"/>
    <w:rsid w:val="005811B7"/>
    <w:rsid w:val="00581510"/>
    <w:rsid w:val="005818ED"/>
    <w:rsid w:val="00583847"/>
    <w:rsid w:val="00583985"/>
    <w:rsid w:val="00584166"/>
    <w:rsid w:val="0058462F"/>
    <w:rsid w:val="00584D38"/>
    <w:rsid w:val="00584E1C"/>
    <w:rsid w:val="00584F89"/>
    <w:rsid w:val="00585511"/>
    <w:rsid w:val="00585C96"/>
    <w:rsid w:val="0058768E"/>
    <w:rsid w:val="00590719"/>
    <w:rsid w:val="005907AE"/>
    <w:rsid w:val="00590F18"/>
    <w:rsid w:val="005952A7"/>
    <w:rsid w:val="00597B9E"/>
    <w:rsid w:val="005A0253"/>
    <w:rsid w:val="005A269A"/>
    <w:rsid w:val="005A28F9"/>
    <w:rsid w:val="005A3BE3"/>
    <w:rsid w:val="005A404B"/>
    <w:rsid w:val="005A48CD"/>
    <w:rsid w:val="005A4F0E"/>
    <w:rsid w:val="005A636D"/>
    <w:rsid w:val="005A68EA"/>
    <w:rsid w:val="005A6E65"/>
    <w:rsid w:val="005A7224"/>
    <w:rsid w:val="005B0255"/>
    <w:rsid w:val="005B0956"/>
    <w:rsid w:val="005B0C24"/>
    <w:rsid w:val="005B1061"/>
    <w:rsid w:val="005B13A8"/>
    <w:rsid w:val="005B1D90"/>
    <w:rsid w:val="005B2077"/>
    <w:rsid w:val="005B207C"/>
    <w:rsid w:val="005B2436"/>
    <w:rsid w:val="005B378B"/>
    <w:rsid w:val="005B378D"/>
    <w:rsid w:val="005B5476"/>
    <w:rsid w:val="005B6AF3"/>
    <w:rsid w:val="005B7933"/>
    <w:rsid w:val="005C0970"/>
    <w:rsid w:val="005C16D0"/>
    <w:rsid w:val="005C1767"/>
    <w:rsid w:val="005C17F0"/>
    <w:rsid w:val="005C3D04"/>
    <w:rsid w:val="005C4753"/>
    <w:rsid w:val="005C5473"/>
    <w:rsid w:val="005C741E"/>
    <w:rsid w:val="005D0980"/>
    <w:rsid w:val="005D169A"/>
    <w:rsid w:val="005D1C5C"/>
    <w:rsid w:val="005D45C2"/>
    <w:rsid w:val="005D51B6"/>
    <w:rsid w:val="005D51D3"/>
    <w:rsid w:val="005D61D7"/>
    <w:rsid w:val="005D673F"/>
    <w:rsid w:val="005D74AB"/>
    <w:rsid w:val="005D7590"/>
    <w:rsid w:val="005D7A04"/>
    <w:rsid w:val="005D7D99"/>
    <w:rsid w:val="005E0A1C"/>
    <w:rsid w:val="005E117B"/>
    <w:rsid w:val="005E16B5"/>
    <w:rsid w:val="005E16FF"/>
    <w:rsid w:val="005E1E0D"/>
    <w:rsid w:val="005E3E10"/>
    <w:rsid w:val="005E401D"/>
    <w:rsid w:val="005E4419"/>
    <w:rsid w:val="005E6E14"/>
    <w:rsid w:val="005E76D0"/>
    <w:rsid w:val="005F101E"/>
    <w:rsid w:val="005F1271"/>
    <w:rsid w:val="005F1417"/>
    <w:rsid w:val="005F147F"/>
    <w:rsid w:val="005F1FA4"/>
    <w:rsid w:val="005F2E19"/>
    <w:rsid w:val="005F2F2D"/>
    <w:rsid w:val="005F35C4"/>
    <w:rsid w:val="005F371F"/>
    <w:rsid w:val="005F3983"/>
    <w:rsid w:val="005F55DB"/>
    <w:rsid w:val="005F63DB"/>
    <w:rsid w:val="005F7677"/>
    <w:rsid w:val="00601EE2"/>
    <w:rsid w:val="00602709"/>
    <w:rsid w:val="006058B7"/>
    <w:rsid w:val="00605948"/>
    <w:rsid w:val="00605C0A"/>
    <w:rsid w:val="00605C54"/>
    <w:rsid w:val="00610426"/>
    <w:rsid w:val="00610966"/>
    <w:rsid w:val="00611922"/>
    <w:rsid w:val="00612257"/>
    <w:rsid w:val="00613C00"/>
    <w:rsid w:val="00613EC7"/>
    <w:rsid w:val="0061508C"/>
    <w:rsid w:val="00615A74"/>
    <w:rsid w:val="006213CD"/>
    <w:rsid w:val="006219E3"/>
    <w:rsid w:val="00621A2E"/>
    <w:rsid w:val="006224BA"/>
    <w:rsid w:val="0062360F"/>
    <w:rsid w:val="006238DB"/>
    <w:rsid w:val="00623AAA"/>
    <w:rsid w:val="006241A7"/>
    <w:rsid w:val="00624EE1"/>
    <w:rsid w:val="00625E9E"/>
    <w:rsid w:val="00625F2B"/>
    <w:rsid w:val="00630517"/>
    <w:rsid w:val="00630EA6"/>
    <w:rsid w:val="006314C6"/>
    <w:rsid w:val="00631628"/>
    <w:rsid w:val="00632054"/>
    <w:rsid w:val="006324D7"/>
    <w:rsid w:val="00633004"/>
    <w:rsid w:val="006334FB"/>
    <w:rsid w:val="0063358C"/>
    <w:rsid w:val="006344C7"/>
    <w:rsid w:val="006348BA"/>
    <w:rsid w:val="00635398"/>
    <w:rsid w:val="00635D92"/>
    <w:rsid w:val="00636E64"/>
    <w:rsid w:val="00640FED"/>
    <w:rsid w:val="006436C8"/>
    <w:rsid w:val="00643708"/>
    <w:rsid w:val="00643A94"/>
    <w:rsid w:val="0064442E"/>
    <w:rsid w:val="00644FAC"/>
    <w:rsid w:val="00646807"/>
    <w:rsid w:val="00646FF9"/>
    <w:rsid w:val="00650265"/>
    <w:rsid w:val="0065064B"/>
    <w:rsid w:val="00650A98"/>
    <w:rsid w:val="00651966"/>
    <w:rsid w:val="00652969"/>
    <w:rsid w:val="00655519"/>
    <w:rsid w:val="0065560A"/>
    <w:rsid w:val="006559AE"/>
    <w:rsid w:val="0065635C"/>
    <w:rsid w:val="0065640F"/>
    <w:rsid w:val="00660A5A"/>
    <w:rsid w:val="00660E11"/>
    <w:rsid w:val="00661910"/>
    <w:rsid w:val="0066305A"/>
    <w:rsid w:val="00663861"/>
    <w:rsid w:val="006638A5"/>
    <w:rsid w:val="006640E4"/>
    <w:rsid w:val="006642AC"/>
    <w:rsid w:val="006644B9"/>
    <w:rsid w:val="0066475D"/>
    <w:rsid w:val="00665011"/>
    <w:rsid w:val="00665767"/>
    <w:rsid w:val="006662B8"/>
    <w:rsid w:val="0066687B"/>
    <w:rsid w:val="00671AD7"/>
    <w:rsid w:val="00671DF3"/>
    <w:rsid w:val="00673742"/>
    <w:rsid w:val="0067395A"/>
    <w:rsid w:val="00673988"/>
    <w:rsid w:val="00674A37"/>
    <w:rsid w:val="00674AEF"/>
    <w:rsid w:val="00675A7C"/>
    <w:rsid w:val="00675B04"/>
    <w:rsid w:val="006809CE"/>
    <w:rsid w:val="00681551"/>
    <w:rsid w:val="00681761"/>
    <w:rsid w:val="00682146"/>
    <w:rsid w:val="00685884"/>
    <w:rsid w:val="00685C88"/>
    <w:rsid w:val="00686062"/>
    <w:rsid w:val="0068631D"/>
    <w:rsid w:val="00690A77"/>
    <w:rsid w:val="00690B1C"/>
    <w:rsid w:val="00690F48"/>
    <w:rsid w:val="00691F35"/>
    <w:rsid w:val="0069240F"/>
    <w:rsid w:val="00693B63"/>
    <w:rsid w:val="00693B64"/>
    <w:rsid w:val="00693DBD"/>
    <w:rsid w:val="00694298"/>
    <w:rsid w:val="00694C38"/>
    <w:rsid w:val="00696206"/>
    <w:rsid w:val="006962D3"/>
    <w:rsid w:val="0069798C"/>
    <w:rsid w:val="00697B37"/>
    <w:rsid w:val="006A3D42"/>
    <w:rsid w:val="006A3E2B"/>
    <w:rsid w:val="006A4757"/>
    <w:rsid w:val="006A5592"/>
    <w:rsid w:val="006A6BAB"/>
    <w:rsid w:val="006A751D"/>
    <w:rsid w:val="006A770D"/>
    <w:rsid w:val="006B164C"/>
    <w:rsid w:val="006B1E04"/>
    <w:rsid w:val="006B1F07"/>
    <w:rsid w:val="006B310A"/>
    <w:rsid w:val="006B3172"/>
    <w:rsid w:val="006B3407"/>
    <w:rsid w:val="006B3A4F"/>
    <w:rsid w:val="006B468D"/>
    <w:rsid w:val="006B54BD"/>
    <w:rsid w:val="006B563B"/>
    <w:rsid w:val="006B68F1"/>
    <w:rsid w:val="006B793B"/>
    <w:rsid w:val="006B7C46"/>
    <w:rsid w:val="006C0114"/>
    <w:rsid w:val="006C08CF"/>
    <w:rsid w:val="006C0A2F"/>
    <w:rsid w:val="006C1754"/>
    <w:rsid w:val="006C1C70"/>
    <w:rsid w:val="006C25AC"/>
    <w:rsid w:val="006C375F"/>
    <w:rsid w:val="006C4E61"/>
    <w:rsid w:val="006C5225"/>
    <w:rsid w:val="006C575B"/>
    <w:rsid w:val="006C5A5F"/>
    <w:rsid w:val="006C5F7E"/>
    <w:rsid w:val="006C6122"/>
    <w:rsid w:val="006C64DA"/>
    <w:rsid w:val="006C66B9"/>
    <w:rsid w:val="006C6A33"/>
    <w:rsid w:val="006D0321"/>
    <w:rsid w:val="006D0494"/>
    <w:rsid w:val="006D238E"/>
    <w:rsid w:val="006D300A"/>
    <w:rsid w:val="006D3C8B"/>
    <w:rsid w:val="006D4362"/>
    <w:rsid w:val="006D5583"/>
    <w:rsid w:val="006D592A"/>
    <w:rsid w:val="006D62B6"/>
    <w:rsid w:val="006D691B"/>
    <w:rsid w:val="006E06FD"/>
    <w:rsid w:val="006E0C49"/>
    <w:rsid w:val="006E0C9D"/>
    <w:rsid w:val="006E125A"/>
    <w:rsid w:val="006E4477"/>
    <w:rsid w:val="006E505F"/>
    <w:rsid w:val="006E5BD7"/>
    <w:rsid w:val="006E64FF"/>
    <w:rsid w:val="006E651B"/>
    <w:rsid w:val="006E654A"/>
    <w:rsid w:val="006E6807"/>
    <w:rsid w:val="006E7A33"/>
    <w:rsid w:val="006F0B52"/>
    <w:rsid w:val="006F0D16"/>
    <w:rsid w:val="006F0E47"/>
    <w:rsid w:val="006F1599"/>
    <w:rsid w:val="006F1A1C"/>
    <w:rsid w:val="006F1AE6"/>
    <w:rsid w:val="006F1CE1"/>
    <w:rsid w:val="006F283C"/>
    <w:rsid w:val="006F3481"/>
    <w:rsid w:val="006F44C8"/>
    <w:rsid w:val="006F4925"/>
    <w:rsid w:val="006F55C2"/>
    <w:rsid w:val="006F66DB"/>
    <w:rsid w:val="006F6B71"/>
    <w:rsid w:val="006F731F"/>
    <w:rsid w:val="00700FE0"/>
    <w:rsid w:val="007023BE"/>
    <w:rsid w:val="00702696"/>
    <w:rsid w:val="00703F0D"/>
    <w:rsid w:val="00706FF0"/>
    <w:rsid w:val="007071C2"/>
    <w:rsid w:val="00710B93"/>
    <w:rsid w:val="0071117F"/>
    <w:rsid w:val="00711A58"/>
    <w:rsid w:val="00711EBB"/>
    <w:rsid w:val="00712009"/>
    <w:rsid w:val="00712698"/>
    <w:rsid w:val="00712AA3"/>
    <w:rsid w:val="00712DF9"/>
    <w:rsid w:val="00712F20"/>
    <w:rsid w:val="007136E1"/>
    <w:rsid w:val="00715126"/>
    <w:rsid w:val="0071655A"/>
    <w:rsid w:val="00716FF1"/>
    <w:rsid w:val="00717F9B"/>
    <w:rsid w:val="007218DA"/>
    <w:rsid w:val="00721F63"/>
    <w:rsid w:val="00722219"/>
    <w:rsid w:val="007239B9"/>
    <w:rsid w:val="00724323"/>
    <w:rsid w:val="00724EDE"/>
    <w:rsid w:val="00725741"/>
    <w:rsid w:val="007258F9"/>
    <w:rsid w:val="00725C9D"/>
    <w:rsid w:val="0072607A"/>
    <w:rsid w:val="007264EA"/>
    <w:rsid w:val="00726927"/>
    <w:rsid w:val="007269DA"/>
    <w:rsid w:val="00727ED5"/>
    <w:rsid w:val="0073052A"/>
    <w:rsid w:val="00731523"/>
    <w:rsid w:val="00731D92"/>
    <w:rsid w:val="00734396"/>
    <w:rsid w:val="00734876"/>
    <w:rsid w:val="007349DE"/>
    <w:rsid w:val="00735DEF"/>
    <w:rsid w:val="00736AAD"/>
    <w:rsid w:val="0073747A"/>
    <w:rsid w:val="007374B2"/>
    <w:rsid w:val="00737607"/>
    <w:rsid w:val="00737C59"/>
    <w:rsid w:val="00740563"/>
    <w:rsid w:val="00740983"/>
    <w:rsid w:val="00740E2C"/>
    <w:rsid w:val="00743463"/>
    <w:rsid w:val="0074389F"/>
    <w:rsid w:val="00743E8D"/>
    <w:rsid w:val="0074460D"/>
    <w:rsid w:val="00744CA2"/>
    <w:rsid w:val="0074568C"/>
    <w:rsid w:val="007510F4"/>
    <w:rsid w:val="007512D1"/>
    <w:rsid w:val="00752546"/>
    <w:rsid w:val="00753195"/>
    <w:rsid w:val="007534FF"/>
    <w:rsid w:val="00753BC4"/>
    <w:rsid w:val="00754C7E"/>
    <w:rsid w:val="00755093"/>
    <w:rsid w:val="00755249"/>
    <w:rsid w:val="007557C4"/>
    <w:rsid w:val="00755D7B"/>
    <w:rsid w:val="0075649F"/>
    <w:rsid w:val="00756D8E"/>
    <w:rsid w:val="0076085B"/>
    <w:rsid w:val="007621CC"/>
    <w:rsid w:val="0076257B"/>
    <w:rsid w:val="00763033"/>
    <w:rsid w:val="007631E3"/>
    <w:rsid w:val="007638BE"/>
    <w:rsid w:val="007647A1"/>
    <w:rsid w:val="00764B66"/>
    <w:rsid w:val="00764CD3"/>
    <w:rsid w:val="00765438"/>
    <w:rsid w:val="00765ADE"/>
    <w:rsid w:val="00765C14"/>
    <w:rsid w:val="0076651B"/>
    <w:rsid w:val="00766929"/>
    <w:rsid w:val="00766AC2"/>
    <w:rsid w:val="007723CF"/>
    <w:rsid w:val="00772A64"/>
    <w:rsid w:val="00772E11"/>
    <w:rsid w:val="00773333"/>
    <w:rsid w:val="00775D07"/>
    <w:rsid w:val="00775E86"/>
    <w:rsid w:val="007768EF"/>
    <w:rsid w:val="00776D0D"/>
    <w:rsid w:val="00780AF3"/>
    <w:rsid w:val="00783071"/>
    <w:rsid w:val="007837F6"/>
    <w:rsid w:val="00783FB9"/>
    <w:rsid w:val="007847B4"/>
    <w:rsid w:val="00785748"/>
    <w:rsid w:val="00785841"/>
    <w:rsid w:val="00786A1D"/>
    <w:rsid w:val="0078715A"/>
    <w:rsid w:val="0078747B"/>
    <w:rsid w:val="007878BF"/>
    <w:rsid w:val="00791E7D"/>
    <w:rsid w:val="007929E8"/>
    <w:rsid w:val="00796915"/>
    <w:rsid w:val="00797526"/>
    <w:rsid w:val="007975DD"/>
    <w:rsid w:val="007A06EF"/>
    <w:rsid w:val="007A0916"/>
    <w:rsid w:val="007A2078"/>
    <w:rsid w:val="007A2198"/>
    <w:rsid w:val="007A2932"/>
    <w:rsid w:val="007A2E9B"/>
    <w:rsid w:val="007A3547"/>
    <w:rsid w:val="007A3972"/>
    <w:rsid w:val="007A7CE9"/>
    <w:rsid w:val="007B0108"/>
    <w:rsid w:val="007B0487"/>
    <w:rsid w:val="007B0D37"/>
    <w:rsid w:val="007B1139"/>
    <w:rsid w:val="007B24C3"/>
    <w:rsid w:val="007B2B69"/>
    <w:rsid w:val="007B3FB1"/>
    <w:rsid w:val="007B4B28"/>
    <w:rsid w:val="007B5B75"/>
    <w:rsid w:val="007B6C8C"/>
    <w:rsid w:val="007B7839"/>
    <w:rsid w:val="007B7E44"/>
    <w:rsid w:val="007C03AA"/>
    <w:rsid w:val="007C05D5"/>
    <w:rsid w:val="007C4339"/>
    <w:rsid w:val="007C473E"/>
    <w:rsid w:val="007C4C91"/>
    <w:rsid w:val="007D0628"/>
    <w:rsid w:val="007D0F0D"/>
    <w:rsid w:val="007D19F2"/>
    <w:rsid w:val="007D25F7"/>
    <w:rsid w:val="007D3A3E"/>
    <w:rsid w:val="007D3B55"/>
    <w:rsid w:val="007D3E32"/>
    <w:rsid w:val="007D447B"/>
    <w:rsid w:val="007D4733"/>
    <w:rsid w:val="007D61BB"/>
    <w:rsid w:val="007D6890"/>
    <w:rsid w:val="007E0E31"/>
    <w:rsid w:val="007E113A"/>
    <w:rsid w:val="007E293D"/>
    <w:rsid w:val="007E2FC2"/>
    <w:rsid w:val="007E5D2A"/>
    <w:rsid w:val="007E6677"/>
    <w:rsid w:val="007F06BD"/>
    <w:rsid w:val="007F1D70"/>
    <w:rsid w:val="007F2677"/>
    <w:rsid w:val="007F3283"/>
    <w:rsid w:val="007F370B"/>
    <w:rsid w:val="007F3904"/>
    <w:rsid w:val="007F3A57"/>
    <w:rsid w:val="007F3C0B"/>
    <w:rsid w:val="007F481C"/>
    <w:rsid w:val="007F4DC6"/>
    <w:rsid w:val="007F5193"/>
    <w:rsid w:val="007F5512"/>
    <w:rsid w:val="007F57E8"/>
    <w:rsid w:val="007F58CD"/>
    <w:rsid w:val="007F7765"/>
    <w:rsid w:val="008000BB"/>
    <w:rsid w:val="008005F4"/>
    <w:rsid w:val="00801A36"/>
    <w:rsid w:val="008020A6"/>
    <w:rsid w:val="00802A55"/>
    <w:rsid w:val="0080331A"/>
    <w:rsid w:val="0080360B"/>
    <w:rsid w:val="00803D9A"/>
    <w:rsid w:val="008045B2"/>
    <w:rsid w:val="00806408"/>
    <w:rsid w:val="00807793"/>
    <w:rsid w:val="0080786C"/>
    <w:rsid w:val="00807B1E"/>
    <w:rsid w:val="0081108A"/>
    <w:rsid w:val="008126A1"/>
    <w:rsid w:val="00813673"/>
    <w:rsid w:val="008136BB"/>
    <w:rsid w:val="00815281"/>
    <w:rsid w:val="00815523"/>
    <w:rsid w:val="0081779D"/>
    <w:rsid w:val="00820018"/>
    <w:rsid w:val="0082095C"/>
    <w:rsid w:val="00821FE9"/>
    <w:rsid w:val="00822355"/>
    <w:rsid w:val="0082250F"/>
    <w:rsid w:val="00825724"/>
    <w:rsid w:val="00826247"/>
    <w:rsid w:val="00826421"/>
    <w:rsid w:val="00827885"/>
    <w:rsid w:val="00830EB8"/>
    <w:rsid w:val="00831E18"/>
    <w:rsid w:val="00833CFA"/>
    <w:rsid w:val="0083403A"/>
    <w:rsid w:val="008344DA"/>
    <w:rsid w:val="00834C8D"/>
    <w:rsid w:val="00835857"/>
    <w:rsid w:val="00835C14"/>
    <w:rsid w:val="00836A0C"/>
    <w:rsid w:val="00836F26"/>
    <w:rsid w:val="00837336"/>
    <w:rsid w:val="00840151"/>
    <w:rsid w:val="0084051E"/>
    <w:rsid w:val="00840983"/>
    <w:rsid w:val="00840B1F"/>
    <w:rsid w:val="00841490"/>
    <w:rsid w:val="00841780"/>
    <w:rsid w:val="00842A70"/>
    <w:rsid w:val="00842CF0"/>
    <w:rsid w:val="00843F7D"/>
    <w:rsid w:val="00844B24"/>
    <w:rsid w:val="00845CC9"/>
    <w:rsid w:val="00846063"/>
    <w:rsid w:val="008476EA"/>
    <w:rsid w:val="00847E21"/>
    <w:rsid w:val="00850094"/>
    <w:rsid w:val="00850D2E"/>
    <w:rsid w:val="008523B2"/>
    <w:rsid w:val="008523CE"/>
    <w:rsid w:val="00852A61"/>
    <w:rsid w:val="008533D1"/>
    <w:rsid w:val="0085373F"/>
    <w:rsid w:val="00853FD5"/>
    <w:rsid w:val="00855EE1"/>
    <w:rsid w:val="00856995"/>
    <w:rsid w:val="00856E59"/>
    <w:rsid w:val="00857037"/>
    <w:rsid w:val="00857181"/>
    <w:rsid w:val="00861879"/>
    <w:rsid w:val="00863201"/>
    <w:rsid w:val="00863597"/>
    <w:rsid w:val="008647BB"/>
    <w:rsid w:val="0086504E"/>
    <w:rsid w:val="00865D06"/>
    <w:rsid w:val="008670A5"/>
    <w:rsid w:val="008675BD"/>
    <w:rsid w:val="00867B72"/>
    <w:rsid w:val="00870408"/>
    <w:rsid w:val="00870C7D"/>
    <w:rsid w:val="00870C99"/>
    <w:rsid w:val="00870D88"/>
    <w:rsid w:val="00871802"/>
    <w:rsid w:val="00871858"/>
    <w:rsid w:val="00871C6E"/>
    <w:rsid w:val="00872A71"/>
    <w:rsid w:val="00872B51"/>
    <w:rsid w:val="00872D0C"/>
    <w:rsid w:val="00874580"/>
    <w:rsid w:val="00877031"/>
    <w:rsid w:val="008806F5"/>
    <w:rsid w:val="00880778"/>
    <w:rsid w:val="0088081E"/>
    <w:rsid w:val="008808EF"/>
    <w:rsid w:val="00880A72"/>
    <w:rsid w:val="00881768"/>
    <w:rsid w:val="00881876"/>
    <w:rsid w:val="00881929"/>
    <w:rsid w:val="0088272B"/>
    <w:rsid w:val="00882933"/>
    <w:rsid w:val="00882F33"/>
    <w:rsid w:val="00883359"/>
    <w:rsid w:val="008854AD"/>
    <w:rsid w:val="008856FE"/>
    <w:rsid w:val="00885DA0"/>
    <w:rsid w:val="00886A0C"/>
    <w:rsid w:val="00887F75"/>
    <w:rsid w:val="00890252"/>
    <w:rsid w:val="00890934"/>
    <w:rsid w:val="00891771"/>
    <w:rsid w:val="00891B26"/>
    <w:rsid w:val="0089386C"/>
    <w:rsid w:val="00894829"/>
    <w:rsid w:val="00894AAA"/>
    <w:rsid w:val="008953B7"/>
    <w:rsid w:val="00896084"/>
    <w:rsid w:val="00897513"/>
    <w:rsid w:val="00897D0C"/>
    <w:rsid w:val="00897E86"/>
    <w:rsid w:val="008A00CF"/>
    <w:rsid w:val="008A0803"/>
    <w:rsid w:val="008A0904"/>
    <w:rsid w:val="008A130B"/>
    <w:rsid w:val="008A14D9"/>
    <w:rsid w:val="008A1506"/>
    <w:rsid w:val="008A15BB"/>
    <w:rsid w:val="008A1FFB"/>
    <w:rsid w:val="008A2440"/>
    <w:rsid w:val="008A3946"/>
    <w:rsid w:val="008A3E25"/>
    <w:rsid w:val="008A40D4"/>
    <w:rsid w:val="008A478A"/>
    <w:rsid w:val="008A7403"/>
    <w:rsid w:val="008B0DDE"/>
    <w:rsid w:val="008B149D"/>
    <w:rsid w:val="008B16A5"/>
    <w:rsid w:val="008B1C04"/>
    <w:rsid w:val="008B32E2"/>
    <w:rsid w:val="008B375A"/>
    <w:rsid w:val="008B4A51"/>
    <w:rsid w:val="008B4D44"/>
    <w:rsid w:val="008B4E68"/>
    <w:rsid w:val="008B515D"/>
    <w:rsid w:val="008B534B"/>
    <w:rsid w:val="008B597E"/>
    <w:rsid w:val="008B5E5B"/>
    <w:rsid w:val="008B6803"/>
    <w:rsid w:val="008C0D85"/>
    <w:rsid w:val="008C0E99"/>
    <w:rsid w:val="008C13D2"/>
    <w:rsid w:val="008C1A0C"/>
    <w:rsid w:val="008C1F64"/>
    <w:rsid w:val="008C32F9"/>
    <w:rsid w:val="008C4154"/>
    <w:rsid w:val="008C5288"/>
    <w:rsid w:val="008C5A00"/>
    <w:rsid w:val="008C65C7"/>
    <w:rsid w:val="008C678B"/>
    <w:rsid w:val="008C69F7"/>
    <w:rsid w:val="008C6AAB"/>
    <w:rsid w:val="008C73D4"/>
    <w:rsid w:val="008C761F"/>
    <w:rsid w:val="008D041B"/>
    <w:rsid w:val="008D0C0F"/>
    <w:rsid w:val="008D158E"/>
    <w:rsid w:val="008D1B93"/>
    <w:rsid w:val="008D20CE"/>
    <w:rsid w:val="008D2380"/>
    <w:rsid w:val="008D2685"/>
    <w:rsid w:val="008D2DB9"/>
    <w:rsid w:val="008D3E8E"/>
    <w:rsid w:val="008D4640"/>
    <w:rsid w:val="008D5DA9"/>
    <w:rsid w:val="008E0284"/>
    <w:rsid w:val="008E089F"/>
    <w:rsid w:val="008E1A75"/>
    <w:rsid w:val="008E1ACC"/>
    <w:rsid w:val="008E2722"/>
    <w:rsid w:val="008E295F"/>
    <w:rsid w:val="008E3218"/>
    <w:rsid w:val="008E45A7"/>
    <w:rsid w:val="008E56F0"/>
    <w:rsid w:val="008E574E"/>
    <w:rsid w:val="008E6860"/>
    <w:rsid w:val="008E6CE5"/>
    <w:rsid w:val="008E74EB"/>
    <w:rsid w:val="008E79E4"/>
    <w:rsid w:val="008E7FFD"/>
    <w:rsid w:val="008F1751"/>
    <w:rsid w:val="008F1BFA"/>
    <w:rsid w:val="008F1C5E"/>
    <w:rsid w:val="008F408A"/>
    <w:rsid w:val="008F4BF2"/>
    <w:rsid w:val="008F54E6"/>
    <w:rsid w:val="008F5A8C"/>
    <w:rsid w:val="008F6266"/>
    <w:rsid w:val="008F62B5"/>
    <w:rsid w:val="008F6974"/>
    <w:rsid w:val="008F6F4D"/>
    <w:rsid w:val="008F734B"/>
    <w:rsid w:val="008F763E"/>
    <w:rsid w:val="008F7984"/>
    <w:rsid w:val="009000A8"/>
    <w:rsid w:val="00900D35"/>
    <w:rsid w:val="009033E6"/>
    <w:rsid w:val="009036AC"/>
    <w:rsid w:val="0090391C"/>
    <w:rsid w:val="00904403"/>
    <w:rsid w:val="009046FD"/>
    <w:rsid w:val="0090473A"/>
    <w:rsid w:val="00905855"/>
    <w:rsid w:val="00906215"/>
    <w:rsid w:val="009067FF"/>
    <w:rsid w:val="00906B59"/>
    <w:rsid w:val="00907752"/>
    <w:rsid w:val="00907D5C"/>
    <w:rsid w:val="00910A9B"/>
    <w:rsid w:val="00910ECE"/>
    <w:rsid w:val="009111C7"/>
    <w:rsid w:val="009116AB"/>
    <w:rsid w:val="00915D8A"/>
    <w:rsid w:val="00916A65"/>
    <w:rsid w:val="00921196"/>
    <w:rsid w:val="00921417"/>
    <w:rsid w:val="00921933"/>
    <w:rsid w:val="00921D76"/>
    <w:rsid w:val="0092274C"/>
    <w:rsid w:val="00922F1B"/>
    <w:rsid w:val="0092395D"/>
    <w:rsid w:val="00923C6F"/>
    <w:rsid w:val="00924CD1"/>
    <w:rsid w:val="00924EC4"/>
    <w:rsid w:val="00925910"/>
    <w:rsid w:val="00925A26"/>
    <w:rsid w:val="00925B76"/>
    <w:rsid w:val="00926876"/>
    <w:rsid w:val="0092710A"/>
    <w:rsid w:val="00927421"/>
    <w:rsid w:val="00927BF5"/>
    <w:rsid w:val="00930E6E"/>
    <w:rsid w:val="009326DA"/>
    <w:rsid w:val="00933122"/>
    <w:rsid w:val="00933F4C"/>
    <w:rsid w:val="009341EA"/>
    <w:rsid w:val="00935C5E"/>
    <w:rsid w:val="00936E2B"/>
    <w:rsid w:val="009372C6"/>
    <w:rsid w:val="00937D9F"/>
    <w:rsid w:val="00941C55"/>
    <w:rsid w:val="00941F22"/>
    <w:rsid w:val="00942489"/>
    <w:rsid w:val="009433D8"/>
    <w:rsid w:val="00943A2A"/>
    <w:rsid w:val="00943A86"/>
    <w:rsid w:val="009441A2"/>
    <w:rsid w:val="009453EA"/>
    <w:rsid w:val="00945C09"/>
    <w:rsid w:val="00946908"/>
    <w:rsid w:val="0094734D"/>
    <w:rsid w:val="00947415"/>
    <w:rsid w:val="00947841"/>
    <w:rsid w:val="00947887"/>
    <w:rsid w:val="00947F50"/>
    <w:rsid w:val="00951472"/>
    <w:rsid w:val="00951E96"/>
    <w:rsid w:val="00953019"/>
    <w:rsid w:val="00954768"/>
    <w:rsid w:val="00954CA5"/>
    <w:rsid w:val="00954D24"/>
    <w:rsid w:val="009550AF"/>
    <w:rsid w:val="009552AB"/>
    <w:rsid w:val="0095585D"/>
    <w:rsid w:val="00955ADD"/>
    <w:rsid w:val="00955DE1"/>
    <w:rsid w:val="00956CC4"/>
    <w:rsid w:val="00957A98"/>
    <w:rsid w:val="00960AD2"/>
    <w:rsid w:val="00960BB7"/>
    <w:rsid w:val="00962A67"/>
    <w:rsid w:val="0096414C"/>
    <w:rsid w:val="00964617"/>
    <w:rsid w:val="00964C99"/>
    <w:rsid w:val="0096651F"/>
    <w:rsid w:val="009666DC"/>
    <w:rsid w:val="00966BC5"/>
    <w:rsid w:val="0096705A"/>
    <w:rsid w:val="00967685"/>
    <w:rsid w:val="0097130E"/>
    <w:rsid w:val="0097195D"/>
    <w:rsid w:val="00971E09"/>
    <w:rsid w:val="0097413A"/>
    <w:rsid w:val="00974488"/>
    <w:rsid w:val="009754BC"/>
    <w:rsid w:val="00977368"/>
    <w:rsid w:val="0098063F"/>
    <w:rsid w:val="00981D22"/>
    <w:rsid w:val="00981EF3"/>
    <w:rsid w:val="00982A8C"/>
    <w:rsid w:val="00983FA1"/>
    <w:rsid w:val="0098500E"/>
    <w:rsid w:val="00985364"/>
    <w:rsid w:val="00985992"/>
    <w:rsid w:val="0098620E"/>
    <w:rsid w:val="00986A07"/>
    <w:rsid w:val="009877A3"/>
    <w:rsid w:val="009906D3"/>
    <w:rsid w:val="00992510"/>
    <w:rsid w:val="009931B0"/>
    <w:rsid w:val="009936B4"/>
    <w:rsid w:val="00993AA3"/>
    <w:rsid w:val="00993E7D"/>
    <w:rsid w:val="00997333"/>
    <w:rsid w:val="009A09FD"/>
    <w:rsid w:val="009A0B81"/>
    <w:rsid w:val="009A1940"/>
    <w:rsid w:val="009A317E"/>
    <w:rsid w:val="009A5B6B"/>
    <w:rsid w:val="009A5C44"/>
    <w:rsid w:val="009A6EAD"/>
    <w:rsid w:val="009A720C"/>
    <w:rsid w:val="009A746C"/>
    <w:rsid w:val="009B08E0"/>
    <w:rsid w:val="009B0DD7"/>
    <w:rsid w:val="009B164A"/>
    <w:rsid w:val="009B1858"/>
    <w:rsid w:val="009B1CEB"/>
    <w:rsid w:val="009B2CFF"/>
    <w:rsid w:val="009B3586"/>
    <w:rsid w:val="009B3A7D"/>
    <w:rsid w:val="009B3ECE"/>
    <w:rsid w:val="009B40B3"/>
    <w:rsid w:val="009B5D00"/>
    <w:rsid w:val="009B793F"/>
    <w:rsid w:val="009C20B1"/>
    <w:rsid w:val="009C296F"/>
    <w:rsid w:val="009C2A8F"/>
    <w:rsid w:val="009C3300"/>
    <w:rsid w:val="009C39E4"/>
    <w:rsid w:val="009C3C1F"/>
    <w:rsid w:val="009C3DA3"/>
    <w:rsid w:val="009C4980"/>
    <w:rsid w:val="009C76FB"/>
    <w:rsid w:val="009D0DE8"/>
    <w:rsid w:val="009D13FC"/>
    <w:rsid w:val="009D22AC"/>
    <w:rsid w:val="009D28E8"/>
    <w:rsid w:val="009D384E"/>
    <w:rsid w:val="009D3A5F"/>
    <w:rsid w:val="009D4048"/>
    <w:rsid w:val="009D41F1"/>
    <w:rsid w:val="009D4D41"/>
    <w:rsid w:val="009D5230"/>
    <w:rsid w:val="009D6BFF"/>
    <w:rsid w:val="009D76DD"/>
    <w:rsid w:val="009D77A1"/>
    <w:rsid w:val="009E013C"/>
    <w:rsid w:val="009E089E"/>
    <w:rsid w:val="009E092D"/>
    <w:rsid w:val="009E0EB0"/>
    <w:rsid w:val="009E2321"/>
    <w:rsid w:val="009E23A2"/>
    <w:rsid w:val="009E24E5"/>
    <w:rsid w:val="009E34AC"/>
    <w:rsid w:val="009E66EA"/>
    <w:rsid w:val="009F0C2C"/>
    <w:rsid w:val="009F19F0"/>
    <w:rsid w:val="009F2297"/>
    <w:rsid w:val="009F3181"/>
    <w:rsid w:val="009F3227"/>
    <w:rsid w:val="009F3E26"/>
    <w:rsid w:val="009F3F25"/>
    <w:rsid w:val="009F5516"/>
    <w:rsid w:val="009F55A4"/>
    <w:rsid w:val="00A01810"/>
    <w:rsid w:val="00A01A6E"/>
    <w:rsid w:val="00A02C19"/>
    <w:rsid w:val="00A02C88"/>
    <w:rsid w:val="00A03738"/>
    <w:rsid w:val="00A03E35"/>
    <w:rsid w:val="00A04FC1"/>
    <w:rsid w:val="00A05B32"/>
    <w:rsid w:val="00A06B7D"/>
    <w:rsid w:val="00A072E8"/>
    <w:rsid w:val="00A07CE0"/>
    <w:rsid w:val="00A07F6B"/>
    <w:rsid w:val="00A1072E"/>
    <w:rsid w:val="00A111E9"/>
    <w:rsid w:val="00A11B5F"/>
    <w:rsid w:val="00A122A4"/>
    <w:rsid w:val="00A1335B"/>
    <w:rsid w:val="00A13CEE"/>
    <w:rsid w:val="00A13DDF"/>
    <w:rsid w:val="00A153E2"/>
    <w:rsid w:val="00A15845"/>
    <w:rsid w:val="00A159B8"/>
    <w:rsid w:val="00A16BC6"/>
    <w:rsid w:val="00A16FCE"/>
    <w:rsid w:val="00A17260"/>
    <w:rsid w:val="00A17BAD"/>
    <w:rsid w:val="00A23B2E"/>
    <w:rsid w:val="00A23D15"/>
    <w:rsid w:val="00A24B35"/>
    <w:rsid w:val="00A260B7"/>
    <w:rsid w:val="00A2642C"/>
    <w:rsid w:val="00A26BC0"/>
    <w:rsid w:val="00A26BF6"/>
    <w:rsid w:val="00A27AD1"/>
    <w:rsid w:val="00A27CA6"/>
    <w:rsid w:val="00A27EED"/>
    <w:rsid w:val="00A305AA"/>
    <w:rsid w:val="00A30BFF"/>
    <w:rsid w:val="00A313C5"/>
    <w:rsid w:val="00A31BD5"/>
    <w:rsid w:val="00A31FE1"/>
    <w:rsid w:val="00A321C9"/>
    <w:rsid w:val="00A33CAE"/>
    <w:rsid w:val="00A33CE9"/>
    <w:rsid w:val="00A3420C"/>
    <w:rsid w:val="00A34263"/>
    <w:rsid w:val="00A3428E"/>
    <w:rsid w:val="00A3509A"/>
    <w:rsid w:val="00A350D8"/>
    <w:rsid w:val="00A353B3"/>
    <w:rsid w:val="00A37D2C"/>
    <w:rsid w:val="00A37F5E"/>
    <w:rsid w:val="00A41DB3"/>
    <w:rsid w:val="00A4234C"/>
    <w:rsid w:val="00A4365E"/>
    <w:rsid w:val="00A44FB3"/>
    <w:rsid w:val="00A4538F"/>
    <w:rsid w:val="00A46A48"/>
    <w:rsid w:val="00A47E76"/>
    <w:rsid w:val="00A47EF0"/>
    <w:rsid w:val="00A50C4D"/>
    <w:rsid w:val="00A5100A"/>
    <w:rsid w:val="00A51353"/>
    <w:rsid w:val="00A513CF"/>
    <w:rsid w:val="00A53166"/>
    <w:rsid w:val="00A54343"/>
    <w:rsid w:val="00A54851"/>
    <w:rsid w:val="00A54A0B"/>
    <w:rsid w:val="00A55245"/>
    <w:rsid w:val="00A605F6"/>
    <w:rsid w:val="00A6074C"/>
    <w:rsid w:val="00A613E1"/>
    <w:rsid w:val="00A61FD2"/>
    <w:rsid w:val="00A64893"/>
    <w:rsid w:val="00A64ED7"/>
    <w:rsid w:val="00A65888"/>
    <w:rsid w:val="00A66763"/>
    <w:rsid w:val="00A671D4"/>
    <w:rsid w:val="00A67B5D"/>
    <w:rsid w:val="00A67F4B"/>
    <w:rsid w:val="00A71691"/>
    <w:rsid w:val="00A71EA1"/>
    <w:rsid w:val="00A722D5"/>
    <w:rsid w:val="00A733EC"/>
    <w:rsid w:val="00A74B69"/>
    <w:rsid w:val="00A74E5A"/>
    <w:rsid w:val="00A75C26"/>
    <w:rsid w:val="00A77D18"/>
    <w:rsid w:val="00A808F9"/>
    <w:rsid w:val="00A81634"/>
    <w:rsid w:val="00A825AB"/>
    <w:rsid w:val="00A82B06"/>
    <w:rsid w:val="00A82B40"/>
    <w:rsid w:val="00A82C17"/>
    <w:rsid w:val="00A83A7B"/>
    <w:rsid w:val="00A866B8"/>
    <w:rsid w:val="00A87299"/>
    <w:rsid w:val="00A875D0"/>
    <w:rsid w:val="00A90127"/>
    <w:rsid w:val="00A90E4F"/>
    <w:rsid w:val="00A91814"/>
    <w:rsid w:val="00A9338E"/>
    <w:rsid w:val="00A9390B"/>
    <w:rsid w:val="00A94573"/>
    <w:rsid w:val="00AA0452"/>
    <w:rsid w:val="00AA129E"/>
    <w:rsid w:val="00AA24EE"/>
    <w:rsid w:val="00AA2A08"/>
    <w:rsid w:val="00AA37B3"/>
    <w:rsid w:val="00AA3B24"/>
    <w:rsid w:val="00AA4DAC"/>
    <w:rsid w:val="00AA5CBD"/>
    <w:rsid w:val="00AA5D3E"/>
    <w:rsid w:val="00AA6826"/>
    <w:rsid w:val="00AA6DF5"/>
    <w:rsid w:val="00AB0478"/>
    <w:rsid w:val="00AB1068"/>
    <w:rsid w:val="00AB1755"/>
    <w:rsid w:val="00AB3A89"/>
    <w:rsid w:val="00AB4A5E"/>
    <w:rsid w:val="00AB5D0A"/>
    <w:rsid w:val="00AB6995"/>
    <w:rsid w:val="00AB6A10"/>
    <w:rsid w:val="00AB79E7"/>
    <w:rsid w:val="00AB7ADF"/>
    <w:rsid w:val="00AB7B47"/>
    <w:rsid w:val="00AC10CA"/>
    <w:rsid w:val="00AC1FD9"/>
    <w:rsid w:val="00AC22B6"/>
    <w:rsid w:val="00AC3A14"/>
    <w:rsid w:val="00AC508D"/>
    <w:rsid w:val="00AC5B28"/>
    <w:rsid w:val="00AC6DEF"/>
    <w:rsid w:val="00AC7F83"/>
    <w:rsid w:val="00AD0711"/>
    <w:rsid w:val="00AD2819"/>
    <w:rsid w:val="00AD54E7"/>
    <w:rsid w:val="00AD5E23"/>
    <w:rsid w:val="00AD7445"/>
    <w:rsid w:val="00AE238D"/>
    <w:rsid w:val="00AE279A"/>
    <w:rsid w:val="00AE2D39"/>
    <w:rsid w:val="00AE372E"/>
    <w:rsid w:val="00AE4B15"/>
    <w:rsid w:val="00AE4FAB"/>
    <w:rsid w:val="00AE4FB1"/>
    <w:rsid w:val="00AE5E26"/>
    <w:rsid w:val="00AE5E56"/>
    <w:rsid w:val="00AE6DF1"/>
    <w:rsid w:val="00AF01C8"/>
    <w:rsid w:val="00AF0581"/>
    <w:rsid w:val="00AF0848"/>
    <w:rsid w:val="00AF28A8"/>
    <w:rsid w:val="00AF369F"/>
    <w:rsid w:val="00AF7635"/>
    <w:rsid w:val="00AF7E23"/>
    <w:rsid w:val="00AF7F84"/>
    <w:rsid w:val="00B017E9"/>
    <w:rsid w:val="00B01D90"/>
    <w:rsid w:val="00B02460"/>
    <w:rsid w:val="00B026AB"/>
    <w:rsid w:val="00B0335E"/>
    <w:rsid w:val="00B03839"/>
    <w:rsid w:val="00B039C2"/>
    <w:rsid w:val="00B07402"/>
    <w:rsid w:val="00B07B67"/>
    <w:rsid w:val="00B1081A"/>
    <w:rsid w:val="00B10D05"/>
    <w:rsid w:val="00B123CD"/>
    <w:rsid w:val="00B12A00"/>
    <w:rsid w:val="00B12C1E"/>
    <w:rsid w:val="00B12EA2"/>
    <w:rsid w:val="00B13F9B"/>
    <w:rsid w:val="00B144EC"/>
    <w:rsid w:val="00B14EA5"/>
    <w:rsid w:val="00B15CD6"/>
    <w:rsid w:val="00B1682B"/>
    <w:rsid w:val="00B16885"/>
    <w:rsid w:val="00B215F6"/>
    <w:rsid w:val="00B219CB"/>
    <w:rsid w:val="00B230B2"/>
    <w:rsid w:val="00B26001"/>
    <w:rsid w:val="00B26576"/>
    <w:rsid w:val="00B26D38"/>
    <w:rsid w:val="00B270D5"/>
    <w:rsid w:val="00B27574"/>
    <w:rsid w:val="00B278DF"/>
    <w:rsid w:val="00B27F30"/>
    <w:rsid w:val="00B31699"/>
    <w:rsid w:val="00B31969"/>
    <w:rsid w:val="00B31E8A"/>
    <w:rsid w:val="00B321D1"/>
    <w:rsid w:val="00B33A66"/>
    <w:rsid w:val="00B33CEF"/>
    <w:rsid w:val="00B35186"/>
    <w:rsid w:val="00B35F42"/>
    <w:rsid w:val="00B36DEC"/>
    <w:rsid w:val="00B36FD0"/>
    <w:rsid w:val="00B37786"/>
    <w:rsid w:val="00B40285"/>
    <w:rsid w:val="00B40301"/>
    <w:rsid w:val="00B404E2"/>
    <w:rsid w:val="00B41096"/>
    <w:rsid w:val="00B42E4C"/>
    <w:rsid w:val="00B434AB"/>
    <w:rsid w:val="00B460B1"/>
    <w:rsid w:val="00B50226"/>
    <w:rsid w:val="00B502BD"/>
    <w:rsid w:val="00B50597"/>
    <w:rsid w:val="00B509C8"/>
    <w:rsid w:val="00B5149C"/>
    <w:rsid w:val="00B51528"/>
    <w:rsid w:val="00B51889"/>
    <w:rsid w:val="00B5381B"/>
    <w:rsid w:val="00B53D28"/>
    <w:rsid w:val="00B54F38"/>
    <w:rsid w:val="00B5556E"/>
    <w:rsid w:val="00B55FF8"/>
    <w:rsid w:val="00B56A62"/>
    <w:rsid w:val="00B6119B"/>
    <w:rsid w:val="00B61943"/>
    <w:rsid w:val="00B625F9"/>
    <w:rsid w:val="00B627C5"/>
    <w:rsid w:val="00B639FC"/>
    <w:rsid w:val="00B63F9B"/>
    <w:rsid w:val="00B65283"/>
    <w:rsid w:val="00B65CBF"/>
    <w:rsid w:val="00B66500"/>
    <w:rsid w:val="00B66B4B"/>
    <w:rsid w:val="00B67034"/>
    <w:rsid w:val="00B678E3"/>
    <w:rsid w:val="00B678FC"/>
    <w:rsid w:val="00B67B9D"/>
    <w:rsid w:val="00B704C1"/>
    <w:rsid w:val="00B707F8"/>
    <w:rsid w:val="00B719F7"/>
    <w:rsid w:val="00B727D0"/>
    <w:rsid w:val="00B72956"/>
    <w:rsid w:val="00B72A74"/>
    <w:rsid w:val="00B74651"/>
    <w:rsid w:val="00B74F1F"/>
    <w:rsid w:val="00B756E0"/>
    <w:rsid w:val="00B76192"/>
    <w:rsid w:val="00B76F5E"/>
    <w:rsid w:val="00B804B1"/>
    <w:rsid w:val="00B8139C"/>
    <w:rsid w:val="00B81E21"/>
    <w:rsid w:val="00B8221D"/>
    <w:rsid w:val="00B82361"/>
    <w:rsid w:val="00B82EED"/>
    <w:rsid w:val="00B839F2"/>
    <w:rsid w:val="00B83AAC"/>
    <w:rsid w:val="00B86EC7"/>
    <w:rsid w:val="00B872D0"/>
    <w:rsid w:val="00B909C0"/>
    <w:rsid w:val="00B91F39"/>
    <w:rsid w:val="00B92201"/>
    <w:rsid w:val="00B93143"/>
    <w:rsid w:val="00B93213"/>
    <w:rsid w:val="00B93D93"/>
    <w:rsid w:val="00B947E2"/>
    <w:rsid w:val="00B94E58"/>
    <w:rsid w:val="00B95158"/>
    <w:rsid w:val="00B95A99"/>
    <w:rsid w:val="00B95B02"/>
    <w:rsid w:val="00B9704C"/>
    <w:rsid w:val="00BA04E2"/>
    <w:rsid w:val="00BA2797"/>
    <w:rsid w:val="00BA31AD"/>
    <w:rsid w:val="00BA6544"/>
    <w:rsid w:val="00BA7EDC"/>
    <w:rsid w:val="00BB17FD"/>
    <w:rsid w:val="00BB2523"/>
    <w:rsid w:val="00BB2731"/>
    <w:rsid w:val="00BB2D41"/>
    <w:rsid w:val="00BB2D49"/>
    <w:rsid w:val="00BB328E"/>
    <w:rsid w:val="00BB3405"/>
    <w:rsid w:val="00BB5EEC"/>
    <w:rsid w:val="00BB6C56"/>
    <w:rsid w:val="00BB7EF8"/>
    <w:rsid w:val="00BC00C2"/>
    <w:rsid w:val="00BC0525"/>
    <w:rsid w:val="00BC0CDF"/>
    <w:rsid w:val="00BC1F59"/>
    <w:rsid w:val="00BC2C27"/>
    <w:rsid w:val="00BC4F1C"/>
    <w:rsid w:val="00BC543D"/>
    <w:rsid w:val="00BC6193"/>
    <w:rsid w:val="00BC68ED"/>
    <w:rsid w:val="00BC708C"/>
    <w:rsid w:val="00BC756D"/>
    <w:rsid w:val="00BD02A8"/>
    <w:rsid w:val="00BD037E"/>
    <w:rsid w:val="00BD124C"/>
    <w:rsid w:val="00BD2887"/>
    <w:rsid w:val="00BD29F5"/>
    <w:rsid w:val="00BD644D"/>
    <w:rsid w:val="00BD6853"/>
    <w:rsid w:val="00BD7EAC"/>
    <w:rsid w:val="00BE17F0"/>
    <w:rsid w:val="00BE232C"/>
    <w:rsid w:val="00BE235F"/>
    <w:rsid w:val="00BE2693"/>
    <w:rsid w:val="00BE2EB6"/>
    <w:rsid w:val="00BE3074"/>
    <w:rsid w:val="00BE32B2"/>
    <w:rsid w:val="00BE387F"/>
    <w:rsid w:val="00BE4EDE"/>
    <w:rsid w:val="00BE5517"/>
    <w:rsid w:val="00BE6646"/>
    <w:rsid w:val="00BE6B10"/>
    <w:rsid w:val="00BE6DC9"/>
    <w:rsid w:val="00BE6E83"/>
    <w:rsid w:val="00BE72D3"/>
    <w:rsid w:val="00BE7417"/>
    <w:rsid w:val="00BE7E5D"/>
    <w:rsid w:val="00BF0A8A"/>
    <w:rsid w:val="00BF11BF"/>
    <w:rsid w:val="00BF21A1"/>
    <w:rsid w:val="00BF2E42"/>
    <w:rsid w:val="00BF365D"/>
    <w:rsid w:val="00BF386A"/>
    <w:rsid w:val="00BF40CB"/>
    <w:rsid w:val="00BF47D6"/>
    <w:rsid w:val="00BF4EA9"/>
    <w:rsid w:val="00BF6522"/>
    <w:rsid w:val="00BF65D8"/>
    <w:rsid w:val="00BF6A01"/>
    <w:rsid w:val="00BF7A4D"/>
    <w:rsid w:val="00C00065"/>
    <w:rsid w:val="00C001F3"/>
    <w:rsid w:val="00C008D9"/>
    <w:rsid w:val="00C00F1D"/>
    <w:rsid w:val="00C00FF1"/>
    <w:rsid w:val="00C01212"/>
    <w:rsid w:val="00C02FB2"/>
    <w:rsid w:val="00C030AB"/>
    <w:rsid w:val="00C05362"/>
    <w:rsid w:val="00C071B5"/>
    <w:rsid w:val="00C078E9"/>
    <w:rsid w:val="00C10286"/>
    <w:rsid w:val="00C10FCF"/>
    <w:rsid w:val="00C11921"/>
    <w:rsid w:val="00C11F0B"/>
    <w:rsid w:val="00C125FA"/>
    <w:rsid w:val="00C12A08"/>
    <w:rsid w:val="00C140ED"/>
    <w:rsid w:val="00C148F8"/>
    <w:rsid w:val="00C148FA"/>
    <w:rsid w:val="00C14FB6"/>
    <w:rsid w:val="00C1565C"/>
    <w:rsid w:val="00C161E4"/>
    <w:rsid w:val="00C16375"/>
    <w:rsid w:val="00C21DC2"/>
    <w:rsid w:val="00C221CC"/>
    <w:rsid w:val="00C226B3"/>
    <w:rsid w:val="00C22956"/>
    <w:rsid w:val="00C236D9"/>
    <w:rsid w:val="00C23B85"/>
    <w:rsid w:val="00C240C0"/>
    <w:rsid w:val="00C25081"/>
    <w:rsid w:val="00C302BE"/>
    <w:rsid w:val="00C30B3F"/>
    <w:rsid w:val="00C32649"/>
    <w:rsid w:val="00C329DC"/>
    <w:rsid w:val="00C32A55"/>
    <w:rsid w:val="00C3344C"/>
    <w:rsid w:val="00C336E1"/>
    <w:rsid w:val="00C34325"/>
    <w:rsid w:val="00C34FED"/>
    <w:rsid w:val="00C3742D"/>
    <w:rsid w:val="00C4068A"/>
    <w:rsid w:val="00C4083C"/>
    <w:rsid w:val="00C4104D"/>
    <w:rsid w:val="00C41990"/>
    <w:rsid w:val="00C41F38"/>
    <w:rsid w:val="00C4240F"/>
    <w:rsid w:val="00C42B93"/>
    <w:rsid w:val="00C44293"/>
    <w:rsid w:val="00C45201"/>
    <w:rsid w:val="00C458B2"/>
    <w:rsid w:val="00C45BBA"/>
    <w:rsid w:val="00C45F47"/>
    <w:rsid w:val="00C46606"/>
    <w:rsid w:val="00C46ABB"/>
    <w:rsid w:val="00C4760E"/>
    <w:rsid w:val="00C476F5"/>
    <w:rsid w:val="00C50891"/>
    <w:rsid w:val="00C516F1"/>
    <w:rsid w:val="00C521FA"/>
    <w:rsid w:val="00C52FAE"/>
    <w:rsid w:val="00C53B6C"/>
    <w:rsid w:val="00C545AF"/>
    <w:rsid w:val="00C54A16"/>
    <w:rsid w:val="00C5504A"/>
    <w:rsid w:val="00C552F4"/>
    <w:rsid w:val="00C55745"/>
    <w:rsid w:val="00C56482"/>
    <w:rsid w:val="00C56F34"/>
    <w:rsid w:val="00C625AF"/>
    <w:rsid w:val="00C64FF1"/>
    <w:rsid w:val="00C66184"/>
    <w:rsid w:val="00C6688B"/>
    <w:rsid w:val="00C66DDA"/>
    <w:rsid w:val="00C66E70"/>
    <w:rsid w:val="00C7073F"/>
    <w:rsid w:val="00C744A1"/>
    <w:rsid w:val="00C7497E"/>
    <w:rsid w:val="00C74B52"/>
    <w:rsid w:val="00C74FA8"/>
    <w:rsid w:val="00C755C5"/>
    <w:rsid w:val="00C769D6"/>
    <w:rsid w:val="00C76A5A"/>
    <w:rsid w:val="00C76CB5"/>
    <w:rsid w:val="00C77589"/>
    <w:rsid w:val="00C77F50"/>
    <w:rsid w:val="00C77F92"/>
    <w:rsid w:val="00C82401"/>
    <w:rsid w:val="00C82B0D"/>
    <w:rsid w:val="00C83FA9"/>
    <w:rsid w:val="00C852FB"/>
    <w:rsid w:val="00C85F84"/>
    <w:rsid w:val="00C86DC6"/>
    <w:rsid w:val="00C872F5"/>
    <w:rsid w:val="00C8743D"/>
    <w:rsid w:val="00C9005A"/>
    <w:rsid w:val="00C91D8C"/>
    <w:rsid w:val="00C9281E"/>
    <w:rsid w:val="00C92D69"/>
    <w:rsid w:val="00C92FD2"/>
    <w:rsid w:val="00C93139"/>
    <w:rsid w:val="00C93517"/>
    <w:rsid w:val="00C93A35"/>
    <w:rsid w:val="00C941FB"/>
    <w:rsid w:val="00C943B2"/>
    <w:rsid w:val="00C949DC"/>
    <w:rsid w:val="00C96094"/>
    <w:rsid w:val="00C96ECB"/>
    <w:rsid w:val="00C973C8"/>
    <w:rsid w:val="00CA012C"/>
    <w:rsid w:val="00CA02F1"/>
    <w:rsid w:val="00CA135B"/>
    <w:rsid w:val="00CA2B44"/>
    <w:rsid w:val="00CA3969"/>
    <w:rsid w:val="00CA46E7"/>
    <w:rsid w:val="00CA4DE3"/>
    <w:rsid w:val="00CA6F36"/>
    <w:rsid w:val="00CA72B6"/>
    <w:rsid w:val="00CA7783"/>
    <w:rsid w:val="00CB0900"/>
    <w:rsid w:val="00CB2025"/>
    <w:rsid w:val="00CB20A1"/>
    <w:rsid w:val="00CB4E16"/>
    <w:rsid w:val="00CB6344"/>
    <w:rsid w:val="00CC00B7"/>
    <w:rsid w:val="00CC05E2"/>
    <w:rsid w:val="00CC0605"/>
    <w:rsid w:val="00CC0EDD"/>
    <w:rsid w:val="00CC0F9A"/>
    <w:rsid w:val="00CC21FA"/>
    <w:rsid w:val="00CC3DD8"/>
    <w:rsid w:val="00CC5B37"/>
    <w:rsid w:val="00CC6FB5"/>
    <w:rsid w:val="00CD056B"/>
    <w:rsid w:val="00CD0CCC"/>
    <w:rsid w:val="00CD1351"/>
    <w:rsid w:val="00CD2099"/>
    <w:rsid w:val="00CD328A"/>
    <w:rsid w:val="00CD4858"/>
    <w:rsid w:val="00CD4C88"/>
    <w:rsid w:val="00CD55FB"/>
    <w:rsid w:val="00CD58F9"/>
    <w:rsid w:val="00CD631C"/>
    <w:rsid w:val="00CD67B3"/>
    <w:rsid w:val="00CD71CD"/>
    <w:rsid w:val="00CE272F"/>
    <w:rsid w:val="00CE3247"/>
    <w:rsid w:val="00CE3555"/>
    <w:rsid w:val="00CE5A97"/>
    <w:rsid w:val="00CE6D5F"/>
    <w:rsid w:val="00CE703A"/>
    <w:rsid w:val="00CE70D5"/>
    <w:rsid w:val="00CE76E8"/>
    <w:rsid w:val="00CF0988"/>
    <w:rsid w:val="00CF099F"/>
    <w:rsid w:val="00CF09E0"/>
    <w:rsid w:val="00CF10E6"/>
    <w:rsid w:val="00CF1818"/>
    <w:rsid w:val="00CF2CCF"/>
    <w:rsid w:val="00CF362E"/>
    <w:rsid w:val="00CF446D"/>
    <w:rsid w:val="00CF472D"/>
    <w:rsid w:val="00CF55C5"/>
    <w:rsid w:val="00CF63E7"/>
    <w:rsid w:val="00CF6696"/>
    <w:rsid w:val="00CF781B"/>
    <w:rsid w:val="00CF79A3"/>
    <w:rsid w:val="00CF7B1A"/>
    <w:rsid w:val="00D00247"/>
    <w:rsid w:val="00D0031C"/>
    <w:rsid w:val="00D02152"/>
    <w:rsid w:val="00D03063"/>
    <w:rsid w:val="00D031B0"/>
    <w:rsid w:val="00D03F1F"/>
    <w:rsid w:val="00D04261"/>
    <w:rsid w:val="00D04D2E"/>
    <w:rsid w:val="00D04FCC"/>
    <w:rsid w:val="00D05A99"/>
    <w:rsid w:val="00D07255"/>
    <w:rsid w:val="00D0758E"/>
    <w:rsid w:val="00D07898"/>
    <w:rsid w:val="00D07A2B"/>
    <w:rsid w:val="00D105F2"/>
    <w:rsid w:val="00D10B82"/>
    <w:rsid w:val="00D12979"/>
    <w:rsid w:val="00D142B1"/>
    <w:rsid w:val="00D14CF0"/>
    <w:rsid w:val="00D15C74"/>
    <w:rsid w:val="00D15CA6"/>
    <w:rsid w:val="00D16A93"/>
    <w:rsid w:val="00D17170"/>
    <w:rsid w:val="00D17279"/>
    <w:rsid w:val="00D179EB"/>
    <w:rsid w:val="00D21004"/>
    <w:rsid w:val="00D2135B"/>
    <w:rsid w:val="00D23091"/>
    <w:rsid w:val="00D23262"/>
    <w:rsid w:val="00D247DF"/>
    <w:rsid w:val="00D24EF5"/>
    <w:rsid w:val="00D24FB3"/>
    <w:rsid w:val="00D256EC"/>
    <w:rsid w:val="00D25A83"/>
    <w:rsid w:val="00D26823"/>
    <w:rsid w:val="00D27E4E"/>
    <w:rsid w:val="00D3115E"/>
    <w:rsid w:val="00D3132A"/>
    <w:rsid w:val="00D32134"/>
    <w:rsid w:val="00D3295A"/>
    <w:rsid w:val="00D333F6"/>
    <w:rsid w:val="00D33E9E"/>
    <w:rsid w:val="00D34256"/>
    <w:rsid w:val="00D3596D"/>
    <w:rsid w:val="00D35D7E"/>
    <w:rsid w:val="00D36818"/>
    <w:rsid w:val="00D379A1"/>
    <w:rsid w:val="00D40F7B"/>
    <w:rsid w:val="00D422F9"/>
    <w:rsid w:val="00D42F92"/>
    <w:rsid w:val="00D430DD"/>
    <w:rsid w:val="00D43322"/>
    <w:rsid w:val="00D43F67"/>
    <w:rsid w:val="00D445C2"/>
    <w:rsid w:val="00D450D4"/>
    <w:rsid w:val="00D45247"/>
    <w:rsid w:val="00D45EED"/>
    <w:rsid w:val="00D4675D"/>
    <w:rsid w:val="00D46F09"/>
    <w:rsid w:val="00D47CB4"/>
    <w:rsid w:val="00D5110E"/>
    <w:rsid w:val="00D529F1"/>
    <w:rsid w:val="00D53639"/>
    <w:rsid w:val="00D544B8"/>
    <w:rsid w:val="00D54712"/>
    <w:rsid w:val="00D54778"/>
    <w:rsid w:val="00D55A7E"/>
    <w:rsid w:val="00D5639F"/>
    <w:rsid w:val="00D56791"/>
    <w:rsid w:val="00D57E82"/>
    <w:rsid w:val="00D608B7"/>
    <w:rsid w:val="00D60B90"/>
    <w:rsid w:val="00D61702"/>
    <w:rsid w:val="00D62C45"/>
    <w:rsid w:val="00D62E3E"/>
    <w:rsid w:val="00D63EF7"/>
    <w:rsid w:val="00D64404"/>
    <w:rsid w:val="00D6465D"/>
    <w:rsid w:val="00D64AC7"/>
    <w:rsid w:val="00D658E4"/>
    <w:rsid w:val="00D66156"/>
    <w:rsid w:val="00D67CF2"/>
    <w:rsid w:val="00D67EA1"/>
    <w:rsid w:val="00D7056D"/>
    <w:rsid w:val="00D70F81"/>
    <w:rsid w:val="00D71549"/>
    <w:rsid w:val="00D71FB0"/>
    <w:rsid w:val="00D72C1E"/>
    <w:rsid w:val="00D73A36"/>
    <w:rsid w:val="00D75638"/>
    <w:rsid w:val="00D758D8"/>
    <w:rsid w:val="00D763EC"/>
    <w:rsid w:val="00D77680"/>
    <w:rsid w:val="00D776D1"/>
    <w:rsid w:val="00D80861"/>
    <w:rsid w:val="00D80C49"/>
    <w:rsid w:val="00D8496F"/>
    <w:rsid w:val="00D851DB"/>
    <w:rsid w:val="00D85CA5"/>
    <w:rsid w:val="00D8659F"/>
    <w:rsid w:val="00D86BC8"/>
    <w:rsid w:val="00D87362"/>
    <w:rsid w:val="00D8788C"/>
    <w:rsid w:val="00D87A82"/>
    <w:rsid w:val="00D87FC4"/>
    <w:rsid w:val="00D90F58"/>
    <w:rsid w:val="00D916B3"/>
    <w:rsid w:val="00D93951"/>
    <w:rsid w:val="00D941D9"/>
    <w:rsid w:val="00D971CC"/>
    <w:rsid w:val="00DA0EDA"/>
    <w:rsid w:val="00DA26D6"/>
    <w:rsid w:val="00DA279C"/>
    <w:rsid w:val="00DA3446"/>
    <w:rsid w:val="00DA39B3"/>
    <w:rsid w:val="00DA3BAD"/>
    <w:rsid w:val="00DA593F"/>
    <w:rsid w:val="00DA5DCE"/>
    <w:rsid w:val="00DA6273"/>
    <w:rsid w:val="00DA6384"/>
    <w:rsid w:val="00DA66C2"/>
    <w:rsid w:val="00DA6730"/>
    <w:rsid w:val="00DA678F"/>
    <w:rsid w:val="00DA7741"/>
    <w:rsid w:val="00DA7A8E"/>
    <w:rsid w:val="00DA7EC1"/>
    <w:rsid w:val="00DA7FC6"/>
    <w:rsid w:val="00DB10D6"/>
    <w:rsid w:val="00DB16F0"/>
    <w:rsid w:val="00DB1EF5"/>
    <w:rsid w:val="00DB288C"/>
    <w:rsid w:val="00DB2C87"/>
    <w:rsid w:val="00DB2D66"/>
    <w:rsid w:val="00DB3890"/>
    <w:rsid w:val="00DB39FE"/>
    <w:rsid w:val="00DB3A55"/>
    <w:rsid w:val="00DB5815"/>
    <w:rsid w:val="00DB63EF"/>
    <w:rsid w:val="00DB7A10"/>
    <w:rsid w:val="00DB7F9D"/>
    <w:rsid w:val="00DC07A9"/>
    <w:rsid w:val="00DC1600"/>
    <w:rsid w:val="00DC18A7"/>
    <w:rsid w:val="00DC1B2D"/>
    <w:rsid w:val="00DC2525"/>
    <w:rsid w:val="00DC368F"/>
    <w:rsid w:val="00DC3AAE"/>
    <w:rsid w:val="00DC674E"/>
    <w:rsid w:val="00DC6E2C"/>
    <w:rsid w:val="00DC7736"/>
    <w:rsid w:val="00DC7B9E"/>
    <w:rsid w:val="00DC7F83"/>
    <w:rsid w:val="00DD24A0"/>
    <w:rsid w:val="00DD24D6"/>
    <w:rsid w:val="00DD5403"/>
    <w:rsid w:val="00DD5AB0"/>
    <w:rsid w:val="00DD76FC"/>
    <w:rsid w:val="00DE0DCE"/>
    <w:rsid w:val="00DE1336"/>
    <w:rsid w:val="00DE1CB9"/>
    <w:rsid w:val="00DE2CE1"/>
    <w:rsid w:val="00DE42DA"/>
    <w:rsid w:val="00DE4553"/>
    <w:rsid w:val="00DE491F"/>
    <w:rsid w:val="00DE5034"/>
    <w:rsid w:val="00DE53CC"/>
    <w:rsid w:val="00DE55E6"/>
    <w:rsid w:val="00DE5D78"/>
    <w:rsid w:val="00DE74FA"/>
    <w:rsid w:val="00DE75BC"/>
    <w:rsid w:val="00DE79E3"/>
    <w:rsid w:val="00DF0899"/>
    <w:rsid w:val="00DF198A"/>
    <w:rsid w:val="00DF1998"/>
    <w:rsid w:val="00DF1D1B"/>
    <w:rsid w:val="00DF2D36"/>
    <w:rsid w:val="00DF2FE9"/>
    <w:rsid w:val="00DF4D0A"/>
    <w:rsid w:val="00DF58BC"/>
    <w:rsid w:val="00DF6C8A"/>
    <w:rsid w:val="00E0076D"/>
    <w:rsid w:val="00E00D66"/>
    <w:rsid w:val="00E010E8"/>
    <w:rsid w:val="00E0115D"/>
    <w:rsid w:val="00E01303"/>
    <w:rsid w:val="00E016E4"/>
    <w:rsid w:val="00E02DD5"/>
    <w:rsid w:val="00E03C60"/>
    <w:rsid w:val="00E0435F"/>
    <w:rsid w:val="00E048E3"/>
    <w:rsid w:val="00E04A7D"/>
    <w:rsid w:val="00E0512E"/>
    <w:rsid w:val="00E0655A"/>
    <w:rsid w:val="00E06BE2"/>
    <w:rsid w:val="00E06C58"/>
    <w:rsid w:val="00E0708B"/>
    <w:rsid w:val="00E11873"/>
    <w:rsid w:val="00E123CD"/>
    <w:rsid w:val="00E12D0F"/>
    <w:rsid w:val="00E135DB"/>
    <w:rsid w:val="00E1401A"/>
    <w:rsid w:val="00E146B5"/>
    <w:rsid w:val="00E15CB5"/>
    <w:rsid w:val="00E20D2B"/>
    <w:rsid w:val="00E22318"/>
    <w:rsid w:val="00E2280C"/>
    <w:rsid w:val="00E2305D"/>
    <w:rsid w:val="00E233FC"/>
    <w:rsid w:val="00E23B30"/>
    <w:rsid w:val="00E23CD7"/>
    <w:rsid w:val="00E240C3"/>
    <w:rsid w:val="00E24DC2"/>
    <w:rsid w:val="00E2553F"/>
    <w:rsid w:val="00E25958"/>
    <w:rsid w:val="00E26078"/>
    <w:rsid w:val="00E26269"/>
    <w:rsid w:val="00E262BA"/>
    <w:rsid w:val="00E26350"/>
    <w:rsid w:val="00E305E9"/>
    <w:rsid w:val="00E31ED7"/>
    <w:rsid w:val="00E339ED"/>
    <w:rsid w:val="00E35576"/>
    <w:rsid w:val="00E37F40"/>
    <w:rsid w:val="00E41E14"/>
    <w:rsid w:val="00E43E1C"/>
    <w:rsid w:val="00E4488B"/>
    <w:rsid w:val="00E44E55"/>
    <w:rsid w:val="00E45A9A"/>
    <w:rsid w:val="00E46315"/>
    <w:rsid w:val="00E46CF1"/>
    <w:rsid w:val="00E47076"/>
    <w:rsid w:val="00E47E17"/>
    <w:rsid w:val="00E50E66"/>
    <w:rsid w:val="00E52DB4"/>
    <w:rsid w:val="00E53DD5"/>
    <w:rsid w:val="00E54A6F"/>
    <w:rsid w:val="00E5577C"/>
    <w:rsid w:val="00E55877"/>
    <w:rsid w:val="00E55EFD"/>
    <w:rsid w:val="00E566F3"/>
    <w:rsid w:val="00E568F2"/>
    <w:rsid w:val="00E57D41"/>
    <w:rsid w:val="00E6205A"/>
    <w:rsid w:val="00E62ACB"/>
    <w:rsid w:val="00E63094"/>
    <w:rsid w:val="00E64367"/>
    <w:rsid w:val="00E643B7"/>
    <w:rsid w:val="00E65340"/>
    <w:rsid w:val="00E65835"/>
    <w:rsid w:val="00E6677E"/>
    <w:rsid w:val="00E66B86"/>
    <w:rsid w:val="00E66EAA"/>
    <w:rsid w:val="00E66F31"/>
    <w:rsid w:val="00E72563"/>
    <w:rsid w:val="00E7279D"/>
    <w:rsid w:val="00E727D5"/>
    <w:rsid w:val="00E73C19"/>
    <w:rsid w:val="00E7495D"/>
    <w:rsid w:val="00E75258"/>
    <w:rsid w:val="00E75604"/>
    <w:rsid w:val="00E75E9E"/>
    <w:rsid w:val="00E76687"/>
    <w:rsid w:val="00E768C1"/>
    <w:rsid w:val="00E772BF"/>
    <w:rsid w:val="00E7765A"/>
    <w:rsid w:val="00E779F4"/>
    <w:rsid w:val="00E80DB8"/>
    <w:rsid w:val="00E80E2B"/>
    <w:rsid w:val="00E8102A"/>
    <w:rsid w:val="00E811AC"/>
    <w:rsid w:val="00E82721"/>
    <w:rsid w:val="00E83012"/>
    <w:rsid w:val="00E844E0"/>
    <w:rsid w:val="00E846EA"/>
    <w:rsid w:val="00E84DBC"/>
    <w:rsid w:val="00E8595E"/>
    <w:rsid w:val="00E85984"/>
    <w:rsid w:val="00E865C8"/>
    <w:rsid w:val="00E87166"/>
    <w:rsid w:val="00E87450"/>
    <w:rsid w:val="00E9196C"/>
    <w:rsid w:val="00E91C17"/>
    <w:rsid w:val="00E91D51"/>
    <w:rsid w:val="00E9231B"/>
    <w:rsid w:val="00E9252E"/>
    <w:rsid w:val="00E9534C"/>
    <w:rsid w:val="00E957DA"/>
    <w:rsid w:val="00E96FD0"/>
    <w:rsid w:val="00EA0FE0"/>
    <w:rsid w:val="00EA1C85"/>
    <w:rsid w:val="00EA249D"/>
    <w:rsid w:val="00EA39BA"/>
    <w:rsid w:val="00EA3E6C"/>
    <w:rsid w:val="00EA41C4"/>
    <w:rsid w:val="00EA5279"/>
    <w:rsid w:val="00EA5372"/>
    <w:rsid w:val="00EA748B"/>
    <w:rsid w:val="00EA75E5"/>
    <w:rsid w:val="00EA7D8D"/>
    <w:rsid w:val="00EA7EC7"/>
    <w:rsid w:val="00EA7FAC"/>
    <w:rsid w:val="00EB2524"/>
    <w:rsid w:val="00EB25B2"/>
    <w:rsid w:val="00EB3D0D"/>
    <w:rsid w:val="00EB4B4D"/>
    <w:rsid w:val="00EB4D72"/>
    <w:rsid w:val="00EB5920"/>
    <w:rsid w:val="00EC02A7"/>
    <w:rsid w:val="00EC0300"/>
    <w:rsid w:val="00EC0A48"/>
    <w:rsid w:val="00EC0CDA"/>
    <w:rsid w:val="00EC1027"/>
    <w:rsid w:val="00EC2DC3"/>
    <w:rsid w:val="00EC2F46"/>
    <w:rsid w:val="00EC326A"/>
    <w:rsid w:val="00EC3EC3"/>
    <w:rsid w:val="00EC3F3B"/>
    <w:rsid w:val="00EC43D1"/>
    <w:rsid w:val="00EC4A28"/>
    <w:rsid w:val="00EC4D59"/>
    <w:rsid w:val="00EC5163"/>
    <w:rsid w:val="00EC6DAB"/>
    <w:rsid w:val="00EC7A8F"/>
    <w:rsid w:val="00ED010F"/>
    <w:rsid w:val="00ED068E"/>
    <w:rsid w:val="00ED1658"/>
    <w:rsid w:val="00ED1B01"/>
    <w:rsid w:val="00ED2D96"/>
    <w:rsid w:val="00ED303F"/>
    <w:rsid w:val="00ED327F"/>
    <w:rsid w:val="00ED3321"/>
    <w:rsid w:val="00ED3AB6"/>
    <w:rsid w:val="00ED3C15"/>
    <w:rsid w:val="00ED42F9"/>
    <w:rsid w:val="00ED49DA"/>
    <w:rsid w:val="00ED4BF4"/>
    <w:rsid w:val="00ED4CC0"/>
    <w:rsid w:val="00ED4EDC"/>
    <w:rsid w:val="00ED5951"/>
    <w:rsid w:val="00ED5DC7"/>
    <w:rsid w:val="00ED5E5B"/>
    <w:rsid w:val="00ED5F0C"/>
    <w:rsid w:val="00ED5F0F"/>
    <w:rsid w:val="00ED7F8B"/>
    <w:rsid w:val="00EE0284"/>
    <w:rsid w:val="00EE0A5B"/>
    <w:rsid w:val="00EE1E58"/>
    <w:rsid w:val="00EE320D"/>
    <w:rsid w:val="00EE3BAC"/>
    <w:rsid w:val="00EE49CD"/>
    <w:rsid w:val="00EE55F8"/>
    <w:rsid w:val="00EE605C"/>
    <w:rsid w:val="00EE7075"/>
    <w:rsid w:val="00EE7855"/>
    <w:rsid w:val="00EE7A09"/>
    <w:rsid w:val="00EF0650"/>
    <w:rsid w:val="00EF0B99"/>
    <w:rsid w:val="00EF10E7"/>
    <w:rsid w:val="00EF128B"/>
    <w:rsid w:val="00EF5472"/>
    <w:rsid w:val="00EF55DE"/>
    <w:rsid w:val="00EF63E4"/>
    <w:rsid w:val="00EF711C"/>
    <w:rsid w:val="00EF798A"/>
    <w:rsid w:val="00EF7ED2"/>
    <w:rsid w:val="00F00628"/>
    <w:rsid w:val="00F00C37"/>
    <w:rsid w:val="00F01F2B"/>
    <w:rsid w:val="00F02B78"/>
    <w:rsid w:val="00F03063"/>
    <w:rsid w:val="00F03F14"/>
    <w:rsid w:val="00F048B2"/>
    <w:rsid w:val="00F0582E"/>
    <w:rsid w:val="00F05F63"/>
    <w:rsid w:val="00F06919"/>
    <w:rsid w:val="00F06CCD"/>
    <w:rsid w:val="00F108D2"/>
    <w:rsid w:val="00F1102F"/>
    <w:rsid w:val="00F1137D"/>
    <w:rsid w:val="00F11456"/>
    <w:rsid w:val="00F11A14"/>
    <w:rsid w:val="00F11E1E"/>
    <w:rsid w:val="00F1275F"/>
    <w:rsid w:val="00F13801"/>
    <w:rsid w:val="00F1425B"/>
    <w:rsid w:val="00F142D1"/>
    <w:rsid w:val="00F14A39"/>
    <w:rsid w:val="00F14BB1"/>
    <w:rsid w:val="00F15380"/>
    <w:rsid w:val="00F156CB"/>
    <w:rsid w:val="00F16012"/>
    <w:rsid w:val="00F163A0"/>
    <w:rsid w:val="00F16771"/>
    <w:rsid w:val="00F22858"/>
    <w:rsid w:val="00F22B93"/>
    <w:rsid w:val="00F231FD"/>
    <w:rsid w:val="00F232B6"/>
    <w:rsid w:val="00F243B1"/>
    <w:rsid w:val="00F24E0C"/>
    <w:rsid w:val="00F25DA8"/>
    <w:rsid w:val="00F26071"/>
    <w:rsid w:val="00F26219"/>
    <w:rsid w:val="00F26F28"/>
    <w:rsid w:val="00F270F3"/>
    <w:rsid w:val="00F277E0"/>
    <w:rsid w:val="00F30BCC"/>
    <w:rsid w:val="00F31A4B"/>
    <w:rsid w:val="00F33234"/>
    <w:rsid w:val="00F33AC8"/>
    <w:rsid w:val="00F33E19"/>
    <w:rsid w:val="00F3413A"/>
    <w:rsid w:val="00F34C9F"/>
    <w:rsid w:val="00F34DF4"/>
    <w:rsid w:val="00F35122"/>
    <w:rsid w:val="00F35A06"/>
    <w:rsid w:val="00F36117"/>
    <w:rsid w:val="00F375DE"/>
    <w:rsid w:val="00F37E92"/>
    <w:rsid w:val="00F42FA7"/>
    <w:rsid w:val="00F43263"/>
    <w:rsid w:val="00F43FBB"/>
    <w:rsid w:val="00F440EC"/>
    <w:rsid w:val="00F450FA"/>
    <w:rsid w:val="00F45BDB"/>
    <w:rsid w:val="00F45E18"/>
    <w:rsid w:val="00F45E69"/>
    <w:rsid w:val="00F46509"/>
    <w:rsid w:val="00F46EC7"/>
    <w:rsid w:val="00F47696"/>
    <w:rsid w:val="00F5026A"/>
    <w:rsid w:val="00F50ACB"/>
    <w:rsid w:val="00F51AC4"/>
    <w:rsid w:val="00F51BE6"/>
    <w:rsid w:val="00F5353E"/>
    <w:rsid w:val="00F5356F"/>
    <w:rsid w:val="00F537DD"/>
    <w:rsid w:val="00F54833"/>
    <w:rsid w:val="00F54AB4"/>
    <w:rsid w:val="00F5510B"/>
    <w:rsid w:val="00F55F8E"/>
    <w:rsid w:val="00F55FD2"/>
    <w:rsid w:val="00F56663"/>
    <w:rsid w:val="00F57733"/>
    <w:rsid w:val="00F579C7"/>
    <w:rsid w:val="00F57FC6"/>
    <w:rsid w:val="00F601E1"/>
    <w:rsid w:val="00F60FDE"/>
    <w:rsid w:val="00F612AA"/>
    <w:rsid w:val="00F63254"/>
    <w:rsid w:val="00F63409"/>
    <w:rsid w:val="00F6359D"/>
    <w:rsid w:val="00F648BC"/>
    <w:rsid w:val="00F64AE2"/>
    <w:rsid w:val="00F65186"/>
    <w:rsid w:val="00F66A0F"/>
    <w:rsid w:val="00F66BC1"/>
    <w:rsid w:val="00F678A7"/>
    <w:rsid w:val="00F71519"/>
    <w:rsid w:val="00F71C87"/>
    <w:rsid w:val="00F734DA"/>
    <w:rsid w:val="00F7386A"/>
    <w:rsid w:val="00F73CAC"/>
    <w:rsid w:val="00F749B9"/>
    <w:rsid w:val="00F74F52"/>
    <w:rsid w:val="00F75830"/>
    <w:rsid w:val="00F76112"/>
    <w:rsid w:val="00F76904"/>
    <w:rsid w:val="00F76BCD"/>
    <w:rsid w:val="00F76D84"/>
    <w:rsid w:val="00F7774B"/>
    <w:rsid w:val="00F8008B"/>
    <w:rsid w:val="00F8113F"/>
    <w:rsid w:val="00F8124A"/>
    <w:rsid w:val="00F823DA"/>
    <w:rsid w:val="00F82928"/>
    <w:rsid w:val="00F84F18"/>
    <w:rsid w:val="00F85E77"/>
    <w:rsid w:val="00F86594"/>
    <w:rsid w:val="00F87681"/>
    <w:rsid w:val="00F8777C"/>
    <w:rsid w:val="00F9073A"/>
    <w:rsid w:val="00F9094E"/>
    <w:rsid w:val="00F90CE3"/>
    <w:rsid w:val="00F91514"/>
    <w:rsid w:val="00F94526"/>
    <w:rsid w:val="00F96158"/>
    <w:rsid w:val="00F9639D"/>
    <w:rsid w:val="00F96E68"/>
    <w:rsid w:val="00F975CF"/>
    <w:rsid w:val="00FA093B"/>
    <w:rsid w:val="00FA1C1E"/>
    <w:rsid w:val="00FA1D29"/>
    <w:rsid w:val="00FA1E00"/>
    <w:rsid w:val="00FA2D80"/>
    <w:rsid w:val="00FA3695"/>
    <w:rsid w:val="00FA3C7C"/>
    <w:rsid w:val="00FA43A9"/>
    <w:rsid w:val="00FA6C2F"/>
    <w:rsid w:val="00FA6C61"/>
    <w:rsid w:val="00FA7747"/>
    <w:rsid w:val="00FA7AB8"/>
    <w:rsid w:val="00FA7F95"/>
    <w:rsid w:val="00FB037F"/>
    <w:rsid w:val="00FB065A"/>
    <w:rsid w:val="00FB06E4"/>
    <w:rsid w:val="00FB15B0"/>
    <w:rsid w:val="00FB193A"/>
    <w:rsid w:val="00FB2971"/>
    <w:rsid w:val="00FB3695"/>
    <w:rsid w:val="00FB3A33"/>
    <w:rsid w:val="00FB4966"/>
    <w:rsid w:val="00FB4BD2"/>
    <w:rsid w:val="00FB623D"/>
    <w:rsid w:val="00FB6768"/>
    <w:rsid w:val="00FB6B97"/>
    <w:rsid w:val="00FB6BAD"/>
    <w:rsid w:val="00FB7105"/>
    <w:rsid w:val="00FB71AB"/>
    <w:rsid w:val="00FB7B1D"/>
    <w:rsid w:val="00FC1DBD"/>
    <w:rsid w:val="00FC1E2A"/>
    <w:rsid w:val="00FC41B6"/>
    <w:rsid w:val="00FC45FC"/>
    <w:rsid w:val="00FC4E76"/>
    <w:rsid w:val="00FC591D"/>
    <w:rsid w:val="00FC6A35"/>
    <w:rsid w:val="00FD221C"/>
    <w:rsid w:val="00FD303D"/>
    <w:rsid w:val="00FD30F5"/>
    <w:rsid w:val="00FD3781"/>
    <w:rsid w:val="00FD3C69"/>
    <w:rsid w:val="00FD4240"/>
    <w:rsid w:val="00FD4CE9"/>
    <w:rsid w:val="00FD56F5"/>
    <w:rsid w:val="00FD58F7"/>
    <w:rsid w:val="00FD61BB"/>
    <w:rsid w:val="00FD6756"/>
    <w:rsid w:val="00FD7296"/>
    <w:rsid w:val="00FD7D16"/>
    <w:rsid w:val="00FE045C"/>
    <w:rsid w:val="00FE0C39"/>
    <w:rsid w:val="00FE0CA4"/>
    <w:rsid w:val="00FE144C"/>
    <w:rsid w:val="00FE24AD"/>
    <w:rsid w:val="00FE2754"/>
    <w:rsid w:val="00FE275E"/>
    <w:rsid w:val="00FE2F9F"/>
    <w:rsid w:val="00FE35C5"/>
    <w:rsid w:val="00FE360E"/>
    <w:rsid w:val="00FE3B19"/>
    <w:rsid w:val="00FE40A2"/>
    <w:rsid w:val="00FE47D8"/>
    <w:rsid w:val="00FE49EC"/>
    <w:rsid w:val="00FE4E76"/>
    <w:rsid w:val="00FE6B00"/>
    <w:rsid w:val="00FE6DDC"/>
    <w:rsid w:val="00FF2DF1"/>
    <w:rsid w:val="00FF3ECC"/>
    <w:rsid w:val="00FF4E60"/>
    <w:rsid w:val="00FF5514"/>
    <w:rsid w:val="00FF5F31"/>
    <w:rsid w:val="00FF68FA"/>
    <w:rsid w:val="00FF70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annotation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071"/>
    <w:pPr>
      <w:suppressAutoHyphens/>
      <w:spacing w:after="200" w:line="276" w:lineRule="auto"/>
    </w:pPr>
    <w:rPr>
      <w:rFonts w:ascii="Calibri" w:eastAsia="Arial Unicode MS" w:hAnsi="Calibri" w:cs="Calibri"/>
      <w:color w:val="00000A"/>
      <w:kern w:val="1"/>
      <w:sz w:val="22"/>
      <w:szCs w:val="22"/>
      <w:lang w:eastAsia="en-US"/>
    </w:rPr>
  </w:style>
  <w:style w:type="paragraph" w:styleId="1">
    <w:name w:val="heading 1"/>
    <w:basedOn w:val="a"/>
    <w:next w:val="a"/>
    <w:link w:val="10"/>
    <w:uiPriority w:val="9"/>
    <w:qFormat/>
    <w:rsid w:val="00E85984"/>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iPriority w:val="9"/>
    <w:unhideWhenUsed/>
    <w:qFormat/>
    <w:rsid w:val="00B404E2"/>
    <w:pPr>
      <w:keepNext/>
      <w:spacing w:before="240" w:after="60"/>
      <w:outlineLvl w:val="1"/>
    </w:pPr>
    <w:rPr>
      <w:rFonts w:ascii="Cambria" w:eastAsia="Times New Roman" w:hAnsi="Cambria" w:cs="Times New Roman"/>
      <w:b/>
      <w:bCs/>
      <w:i/>
      <w:iCs/>
      <w:sz w:val="28"/>
      <w:szCs w:val="28"/>
    </w:rPr>
  </w:style>
  <w:style w:type="paragraph" w:styleId="3">
    <w:name w:val="heading 3"/>
    <w:basedOn w:val="a"/>
    <w:next w:val="a"/>
    <w:qFormat/>
    <w:rsid w:val="00185F3E"/>
    <w:pPr>
      <w:keepNext/>
      <w:suppressAutoHyphens w:val="0"/>
      <w:spacing w:before="240" w:after="60" w:line="240" w:lineRule="auto"/>
      <w:jc w:val="center"/>
      <w:outlineLvl w:val="2"/>
    </w:pPr>
    <w:rPr>
      <w:rFonts w:ascii="Times New Roman" w:eastAsia="Times New Roman" w:hAnsi="Times New Roman" w:cs="Arial"/>
      <w:b/>
      <w:bCs/>
      <w:i/>
      <w:color w:val="auto"/>
      <w:kern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3F18B5"/>
    <w:pPr>
      <w:spacing w:after="0" w:line="360" w:lineRule="auto"/>
      <w:ind w:left="720"/>
    </w:pPr>
    <w:rPr>
      <w:rFonts w:ascii="Times New Roman" w:eastAsia="Times New Roman" w:hAnsi="Times New Roman" w:cs="Times New Roman"/>
      <w:color w:val="auto"/>
      <w:sz w:val="24"/>
      <w:szCs w:val="24"/>
      <w:lang w:eastAsia="ar-SA"/>
    </w:rPr>
  </w:style>
  <w:style w:type="paragraph" w:customStyle="1" w:styleId="ConsPlusNormal">
    <w:name w:val="ConsPlusNormal"/>
    <w:rsid w:val="00BE235F"/>
    <w:pPr>
      <w:widowControl w:val="0"/>
      <w:autoSpaceDE w:val="0"/>
      <w:autoSpaceDN w:val="0"/>
      <w:adjustRightInd w:val="0"/>
    </w:pPr>
    <w:rPr>
      <w:rFonts w:ascii="Arial" w:hAnsi="Arial" w:cs="Arial"/>
    </w:rPr>
  </w:style>
  <w:style w:type="paragraph" w:customStyle="1" w:styleId="a3">
    <w:name w:val="Абзац"/>
    <w:basedOn w:val="a"/>
    <w:rsid w:val="004A0CE1"/>
    <w:pPr>
      <w:suppressAutoHyphens w:val="0"/>
      <w:spacing w:after="0" w:line="312" w:lineRule="auto"/>
      <w:ind w:firstLine="567"/>
      <w:jc w:val="both"/>
    </w:pPr>
    <w:rPr>
      <w:rFonts w:ascii="Times New Roman" w:eastAsia="Times New Roman" w:hAnsi="Times New Roman" w:cs="Times New Roman"/>
      <w:color w:val="auto"/>
      <w:kern w:val="0"/>
      <w:sz w:val="24"/>
      <w:szCs w:val="20"/>
      <w:lang w:eastAsia="ru-RU"/>
    </w:rPr>
  </w:style>
  <w:style w:type="character" w:styleId="a4">
    <w:name w:val="footnote reference"/>
    <w:uiPriority w:val="99"/>
    <w:rsid w:val="00CC0605"/>
    <w:rPr>
      <w:vertAlign w:val="superscript"/>
    </w:rPr>
  </w:style>
  <w:style w:type="paragraph" w:styleId="a5">
    <w:name w:val="Normal (Web)"/>
    <w:basedOn w:val="a"/>
    <w:uiPriority w:val="99"/>
    <w:rsid w:val="00CC0605"/>
    <w:pPr>
      <w:suppressAutoHyphens w:val="0"/>
      <w:autoSpaceDE w:val="0"/>
      <w:autoSpaceDN w:val="0"/>
      <w:adjustRightInd w:val="0"/>
      <w:spacing w:before="130" w:after="130" w:line="360" w:lineRule="auto"/>
    </w:pPr>
    <w:rPr>
      <w:rFonts w:ascii="Times New Roman" w:eastAsia="Times New Roman" w:hAnsi="Times New Roman" w:cs="Times New Roman"/>
      <w:color w:val="auto"/>
      <w:kern w:val="0"/>
      <w:sz w:val="24"/>
      <w:szCs w:val="24"/>
      <w:lang w:eastAsia="ru-RU"/>
    </w:rPr>
  </w:style>
  <w:style w:type="paragraph" w:customStyle="1" w:styleId="14TexstOSNOVA1012">
    <w:name w:val="14TexstOSNOVA_10/12"/>
    <w:basedOn w:val="a"/>
    <w:uiPriority w:val="99"/>
    <w:rsid w:val="00AD5E23"/>
    <w:pPr>
      <w:suppressAutoHyphens w:val="0"/>
      <w:autoSpaceDE w:val="0"/>
      <w:autoSpaceDN w:val="0"/>
      <w:adjustRightInd w:val="0"/>
      <w:spacing w:after="0" w:line="240" w:lineRule="atLeast"/>
      <w:ind w:firstLine="340"/>
      <w:jc w:val="both"/>
      <w:textAlignment w:val="center"/>
    </w:pPr>
    <w:rPr>
      <w:rFonts w:ascii="PragmaticaC" w:eastAsia="Times New Roman" w:hAnsi="PragmaticaC" w:cs="PragmaticaC"/>
      <w:color w:val="000000"/>
      <w:kern w:val="0"/>
      <w:sz w:val="20"/>
      <w:szCs w:val="20"/>
      <w:lang w:eastAsia="ru-RU"/>
    </w:rPr>
  </w:style>
  <w:style w:type="character" w:customStyle="1" w:styleId="a6">
    <w:name w:val="Символ сноски"/>
    <w:rsid w:val="00500F9A"/>
    <w:rPr>
      <w:vertAlign w:val="superscript"/>
    </w:rPr>
  </w:style>
  <w:style w:type="character" w:customStyle="1" w:styleId="12">
    <w:name w:val="Знак сноски1"/>
    <w:rsid w:val="00500F9A"/>
    <w:rPr>
      <w:vertAlign w:val="superscript"/>
    </w:rPr>
  </w:style>
  <w:style w:type="paragraph" w:styleId="a7">
    <w:name w:val="Body Text Indent"/>
    <w:aliases w:val=" Знак"/>
    <w:basedOn w:val="a"/>
    <w:link w:val="a8"/>
    <w:rsid w:val="0080331A"/>
    <w:pPr>
      <w:suppressAutoHyphens w:val="0"/>
      <w:spacing w:after="0" w:line="240" w:lineRule="auto"/>
      <w:ind w:firstLine="340"/>
    </w:pPr>
    <w:rPr>
      <w:sz w:val="24"/>
      <w:szCs w:val="24"/>
      <w:lang w:eastAsia="ru-RU"/>
    </w:rPr>
  </w:style>
  <w:style w:type="character" w:customStyle="1" w:styleId="a8">
    <w:name w:val="Основной текст с отступом Знак"/>
    <w:aliases w:val=" Знак Знак"/>
    <w:link w:val="a7"/>
    <w:rsid w:val="0080331A"/>
    <w:rPr>
      <w:rFonts w:ascii="Calibri" w:eastAsia="Arial Unicode MS" w:hAnsi="Calibri" w:cs="Calibri"/>
      <w:color w:val="00000A"/>
      <w:kern w:val="1"/>
      <w:sz w:val="24"/>
      <w:szCs w:val="24"/>
      <w:lang w:val="ru-RU" w:eastAsia="ru-RU" w:bidi="ar-SA"/>
    </w:rPr>
  </w:style>
  <w:style w:type="paragraph" w:styleId="a9">
    <w:name w:val="footnote text"/>
    <w:aliases w:val="Основной текст с отступом1,Основной текст с отступом11,Body Text Indent,Знак1,Body Text Indent1"/>
    <w:basedOn w:val="a"/>
    <w:link w:val="aa"/>
    <w:rsid w:val="0080331A"/>
    <w:pPr>
      <w:suppressAutoHyphens w:val="0"/>
      <w:spacing w:after="0" w:line="240" w:lineRule="auto"/>
    </w:pPr>
    <w:rPr>
      <w:sz w:val="24"/>
      <w:szCs w:val="24"/>
      <w:lang w:eastAsia="ru-RU"/>
    </w:rPr>
  </w:style>
  <w:style w:type="character" w:customStyle="1" w:styleId="aa">
    <w:name w:val="Текст сноски Знак"/>
    <w:aliases w:val="Основной текст с отступом1 Знак,Основной текст с отступом11 Знак,Body Text Indent Знак,Знак1 Знак,Body Text Indent1 Знак"/>
    <w:link w:val="a9"/>
    <w:rsid w:val="0080331A"/>
    <w:rPr>
      <w:rFonts w:ascii="Calibri" w:eastAsia="Arial Unicode MS" w:hAnsi="Calibri" w:cs="Calibri"/>
      <w:color w:val="00000A"/>
      <w:kern w:val="1"/>
      <w:sz w:val="24"/>
      <w:szCs w:val="24"/>
      <w:lang w:val="ru-RU" w:eastAsia="ru-RU" w:bidi="ar-SA"/>
    </w:rPr>
  </w:style>
  <w:style w:type="character" w:customStyle="1" w:styleId="dash041e0431044b0447043d044b0439char1">
    <w:name w:val="dash041e_0431_044b_0447_043d_044b_0439__char1"/>
    <w:rsid w:val="00FB3695"/>
    <w:rPr>
      <w:rFonts w:ascii="Times New Roman" w:hAnsi="Times New Roman" w:cs="Times New Roman" w:hint="default"/>
      <w:strike w:val="0"/>
      <w:dstrike w:val="0"/>
      <w:sz w:val="24"/>
      <w:szCs w:val="24"/>
      <w:u w:val="none"/>
      <w:effect w:val="none"/>
    </w:rPr>
  </w:style>
  <w:style w:type="paragraph" w:customStyle="1" w:styleId="western">
    <w:name w:val="western"/>
    <w:basedOn w:val="a"/>
    <w:rsid w:val="00734876"/>
    <w:pPr>
      <w:suppressAutoHyphens w:val="0"/>
      <w:spacing w:before="100" w:beforeAutospacing="1" w:after="0" w:line="240" w:lineRule="auto"/>
    </w:pPr>
    <w:rPr>
      <w:rFonts w:ascii="Times New Roman" w:eastAsia="Times New Roman" w:hAnsi="Times New Roman" w:cs="Times New Roman"/>
      <w:color w:val="000000"/>
      <w:kern w:val="0"/>
      <w:sz w:val="24"/>
      <w:szCs w:val="24"/>
      <w:lang w:eastAsia="ru-RU"/>
    </w:rPr>
  </w:style>
  <w:style w:type="paragraph" w:styleId="22">
    <w:name w:val="Body Text 2"/>
    <w:basedOn w:val="a"/>
    <w:rsid w:val="00311F0E"/>
    <w:pPr>
      <w:suppressAutoHyphens w:val="0"/>
      <w:spacing w:after="120" w:line="480" w:lineRule="auto"/>
    </w:pPr>
    <w:rPr>
      <w:rFonts w:ascii="Times New Roman" w:eastAsia="Times New Roman" w:hAnsi="Times New Roman" w:cs="Times New Roman"/>
      <w:color w:val="auto"/>
      <w:kern w:val="0"/>
      <w:sz w:val="24"/>
      <w:szCs w:val="24"/>
      <w:lang w:eastAsia="ru-RU"/>
    </w:rPr>
  </w:style>
  <w:style w:type="character" w:customStyle="1" w:styleId="10">
    <w:name w:val="Заголовок 1 Знак"/>
    <w:link w:val="1"/>
    <w:uiPriority w:val="9"/>
    <w:rsid w:val="00E85984"/>
    <w:rPr>
      <w:rFonts w:ascii="Cambria" w:eastAsia="Times New Roman" w:hAnsi="Cambria" w:cs="Times New Roman"/>
      <w:b/>
      <w:bCs/>
      <w:color w:val="00000A"/>
      <w:kern w:val="32"/>
      <w:sz w:val="32"/>
      <w:szCs w:val="32"/>
      <w:lang w:eastAsia="en-US"/>
    </w:rPr>
  </w:style>
  <w:style w:type="paragraph" w:styleId="ab">
    <w:name w:val="TOC Heading"/>
    <w:basedOn w:val="1"/>
    <w:next w:val="a"/>
    <w:uiPriority w:val="39"/>
    <w:semiHidden/>
    <w:unhideWhenUsed/>
    <w:qFormat/>
    <w:rsid w:val="00E85984"/>
    <w:pPr>
      <w:keepLines/>
      <w:suppressAutoHyphens w:val="0"/>
      <w:spacing w:before="480" w:after="0"/>
      <w:outlineLvl w:val="9"/>
    </w:pPr>
    <w:rPr>
      <w:color w:val="365F91"/>
      <w:kern w:val="0"/>
      <w:sz w:val="28"/>
      <w:szCs w:val="28"/>
    </w:rPr>
  </w:style>
  <w:style w:type="paragraph" w:styleId="13">
    <w:name w:val="toc 1"/>
    <w:basedOn w:val="a"/>
    <w:next w:val="a"/>
    <w:autoRedefine/>
    <w:uiPriority w:val="39"/>
    <w:unhideWhenUsed/>
    <w:rsid w:val="00E85984"/>
  </w:style>
  <w:style w:type="paragraph" w:styleId="30">
    <w:name w:val="toc 3"/>
    <w:basedOn w:val="a"/>
    <w:next w:val="a"/>
    <w:autoRedefine/>
    <w:uiPriority w:val="39"/>
    <w:unhideWhenUsed/>
    <w:rsid w:val="00E11873"/>
    <w:pPr>
      <w:tabs>
        <w:tab w:val="right" w:leader="dot" w:pos="9628"/>
      </w:tabs>
      <w:ind w:left="426"/>
    </w:pPr>
  </w:style>
  <w:style w:type="character" w:styleId="ac">
    <w:name w:val="Hyperlink"/>
    <w:uiPriority w:val="99"/>
    <w:unhideWhenUsed/>
    <w:rsid w:val="00E85984"/>
    <w:rPr>
      <w:color w:val="0000FF"/>
      <w:u w:val="single"/>
    </w:rPr>
  </w:style>
  <w:style w:type="paragraph" w:styleId="23">
    <w:name w:val="toc 2"/>
    <w:basedOn w:val="a"/>
    <w:next w:val="a"/>
    <w:autoRedefine/>
    <w:uiPriority w:val="39"/>
    <w:unhideWhenUsed/>
    <w:rsid w:val="002530F5"/>
    <w:pPr>
      <w:ind w:left="220"/>
    </w:pPr>
  </w:style>
  <w:style w:type="paragraph" w:customStyle="1" w:styleId="p4">
    <w:name w:val="p4"/>
    <w:basedOn w:val="a"/>
    <w:rsid w:val="00DA3446"/>
    <w:pPr>
      <w:suppressAutoHyphens w:val="0"/>
      <w:spacing w:before="100" w:beforeAutospacing="1" w:after="100" w:afterAutospacing="1" w:line="240" w:lineRule="auto"/>
    </w:pPr>
    <w:rPr>
      <w:rFonts w:ascii="Times New Roman" w:eastAsia="Calibri" w:hAnsi="Times New Roman" w:cs="Times New Roman"/>
      <w:color w:val="auto"/>
      <w:kern w:val="0"/>
      <w:sz w:val="24"/>
      <w:szCs w:val="24"/>
      <w:lang w:eastAsia="ru-RU"/>
    </w:rPr>
  </w:style>
  <w:style w:type="character" w:customStyle="1" w:styleId="s1">
    <w:name w:val="s1"/>
    <w:rsid w:val="00DA3446"/>
  </w:style>
  <w:style w:type="paragraph" w:customStyle="1" w:styleId="14">
    <w:name w:val="Абзац списка1"/>
    <w:basedOn w:val="a"/>
    <w:rsid w:val="00110789"/>
    <w:pPr>
      <w:suppressAutoHyphens w:val="0"/>
      <w:ind w:left="720"/>
      <w:contextualSpacing/>
    </w:pPr>
    <w:rPr>
      <w:rFonts w:eastAsia="Times New Roman" w:cs="Times New Roman"/>
      <w:color w:val="auto"/>
      <w:kern w:val="0"/>
      <w:lang w:eastAsia="ru-RU"/>
    </w:rPr>
  </w:style>
  <w:style w:type="paragraph" w:customStyle="1" w:styleId="18TexstSPISOK1">
    <w:name w:val="18TexstSPISOK_1"/>
    <w:aliases w:val="1"/>
    <w:basedOn w:val="a"/>
    <w:rsid w:val="00110789"/>
    <w:pPr>
      <w:tabs>
        <w:tab w:val="left" w:pos="360"/>
        <w:tab w:val="left" w:pos="640"/>
      </w:tabs>
      <w:suppressAutoHyphens w:val="0"/>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kern w:val="0"/>
      <w:sz w:val="20"/>
      <w:szCs w:val="20"/>
      <w:lang w:eastAsia="ru-RU"/>
    </w:rPr>
  </w:style>
  <w:style w:type="paragraph" w:styleId="ad">
    <w:name w:val="Body Text"/>
    <w:basedOn w:val="a"/>
    <w:link w:val="ae"/>
    <w:uiPriority w:val="99"/>
    <w:semiHidden/>
    <w:unhideWhenUsed/>
    <w:rsid w:val="0094734D"/>
    <w:pPr>
      <w:spacing w:after="120"/>
    </w:pPr>
    <w:rPr>
      <w:rFonts w:cs="Times New Roman"/>
    </w:rPr>
  </w:style>
  <w:style w:type="character" w:customStyle="1" w:styleId="ae">
    <w:name w:val="Основной текст Знак"/>
    <w:link w:val="ad"/>
    <w:uiPriority w:val="99"/>
    <w:semiHidden/>
    <w:rsid w:val="0094734D"/>
    <w:rPr>
      <w:rFonts w:ascii="Calibri" w:eastAsia="Arial Unicode MS" w:hAnsi="Calibri" w:cs="Calibri"/>
      <w:color w:val="00000A"/>
      <w:kern w:val="1"/>
      <w:sz w:val="22"/>
      <w:szCs w:val="22"/>
      <w:lang w:eastAsia="en-US"/>
    </w:rPr>
  </w:style>
  <w:style w:type="paragraph" w:customStyle="1" w:styleId="af">
    <w:name w:val="Основной"/>
    <w:basedOn w:val="a"/>
    <w:link w:val="af0"/>
    <w:rsid w:val="0094734D"/>
    <w:pPr>
      <w:suppressAutoHyphens w:val="0"/>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kern w:val="0"/>
      <w:sz w:val="21"/>
      <w:szCs w:val="21"/>
    </w:rPr>
  </w:style>
  <w:style w:type="paragraph" w:customStyle="1" w:styleId="af1">
    <w:name w:val="Буллит"/>
    <w:basedOn w:val="af"/>
    <w:rsid w:val="0094734D"/>
    <w:pPr>
      <w:ind w:firstLine="244"/>
    </w:pPr>
  </w:style>
  <w:style w:type="paragraph" w:styleId="af2">
    <w:name w:val="List Paragraph"/>
    <w:basedOn w:val="a"/>
    <w:uiPriority w:val="34"/>
    <w:qFormat/>
    <w:rsid w:val="003674A6"/>
    <w:pPr>
      <w:suppressAutoHyphens w:val="0"/>
      <w:spacing w:after="0" w:line="360" w:lineRule="auto"/>
      <w:ind w:left="720"/>
      <w:contextualSpacing/>
    </w:pPr>
    <w:rPr>
      <w:rFonts w:ascii="Times New Roman" w:eastAsia="Times New Roman" w:hAnsi="Times New Roman" w:cs="Times New Roman"/>
      <w:caps/>
      <w:color w:val="auto"/>
      <w:kern w:val="0"/>
      <w:sz w:val="24"/>
      <w:szCs w:val="24"/>
      <w:lang w:eastAsia="ru-RU"/>
    </w:rPr>
  </w:style>
  <w:style w:type="paragraph" w:styleId="24">
    <w:name w:val="Body Text Indent 2"/>
    <w:basedOn w:val="a"/>
    <w:link w:val="25"/>
    <w:uiPriority w:val="99"/>
    <w:semiHidden/>
    <w:unhideWhenUsed/>
    <w:rsid w:val="00561811"/>
    <w:pPr>
      <w:spacing w:after="120" w:line="480" w:lineRule="auto"/>
      <w:ind w:left="283"/>
    </w:pPr>
    <w:rPr>
      <w:rFonts w:cs="Times New Roman"/>
    </w:rPr>
  </w:style>
  <w:style w:type="character" w:customStyle="1" w:styleId="25">
    <w:name w:val="Основной текст с отступом 2 Знак"/>
    <w:link w:val="24"/>
    <w:uiPriority w:val="99"/>
    <w:semiHidden/>
    <w:rsid w:val="00561811"/>
    <w:rPr>
      <w:rFonts w:ascii="Calibri" w:eastAsia="Arial Unicode MS" w:hAnsi="Calibri" w:cs="Calibri"/>
      <w:color w:val="00000A"/>
      <w:kern w:val="1"/>
      <w:sz w:val="22"/>
      <w:szCs w:val="22"/>
      <w:lang w:eastAsia="en-US"/>
    </w:rPr>
  </w:style>
  <w:style w:type="character" w:customStyle="1" w:styleId="15">
    <w:name w:val="Сноска1"/>
    <w:rsid w:val="00561811"/>
    <w:rPr>
      <w:rFonts w:ascii="Times New Roman" w:hAnsi="Times New Roman" w:cs="Times New Roman"/>
      <w:vertAlign w:val="superscript"/>
    </w:rPr>
  </w:style>
  <w:style w:type="paragraph" w:customStyle="1" w:styleId="31">
    <w:name w:val="Заг 3"/>
    <w:basedOn w:val="a"/>
    <w:rsid w:val="00561811"/>
    <w:pPr>
      <w:keepNext/>
      <w:suppressAutoHyphens w:val="0"/>
      <w:autoSpaceDE w:val="0"/>
      <w:autoSpaceDN w:val="0"/>
      <w:adjustRightInd w:val="0"/>
      <w:spacing w:before="255" w:after="113" w:line="240" w:lineRule="atLeast"/>
      <w:jc w:val="center"/>
      <w:textAlignment w:val="center"/>
    </w:pPr>
    <w:rPr>
      <w:rFonts w:ascii="PragmaticaC" w:eastAsia="Times New Roman" w:hAnsi="PragmaticaC" w:cs="PragmaticaC"/>
      <w:b/>
      <w:bCs/>
      <w:i/>
      <w:iCs/>
      <w:color w:val="000000"/>
      <w:kern w:val="0"/>
      <w:sz w:val="23"/>
      <w:szCs w:val="23"/>
      <w:lang w:eastAsia="ru-RU"/>
    </w:rPr>
  </w:style>
  <w:style w:type="paragraph" w:customStyle="1" w:styleId="4">
    <w:name w:val="Заг 4"/>
    <w:basedOn w:val="31"/>
    <w:rsid w:val="00561811"/>
    <w:rPr>
      <w:b w:val="0"/>
      <w:bCs w:val="0"/>
    </w:rPr>
  </w:style>
  <w:style w:type="paragraph" w:customStyle="1" w:styleId="af3">
    <w:name w:val="Сноска"/>
    <w:basedOn w:val="af"/>
    <w:rsid w:val="00561811"/>
    <w:pPr>
      <w:spacing w:line="174" w:lineRule="atLeast"/>
    </w:pPr>
    <w:rPr>
      <w:sz w:val="17"/>
      <w:szCs w:val="17"/>
    </w:rPr>
  </w:style>
  <w:style w:type="paragraph" w:customStyle="1" w:styleId="af4">
    <w:name w:val="Подзаг"/>
    <w:basedOn w:val="af"/>
    <w:rsid w:val="006C1C70"/>
    <w:pPr>
      <w:spacing w:before="113" w:after="28"/>
      <w:jc w:val="center"/>
    </w:pPr>
    <w:rPr>
      <w:b/>
      <w:bCs/>
      <w:i/>
      <w:iCs/>
    </w:rPr>
  </w:style>
  <w:style w:type="character" w:customStyle="1" w:styleId="c12">
    <w:name w:val="c12"/>
    <w:basedOn w:val="a0"/>
    <w:rsid w:val="008A2440"/>
  </w:style>
  <w:style w:type="paragraph" w:customStyle="1" w:styleId="c11">
    <w:name w:val="c11"/>
    <w:basedOn w:val="a"/>
    <w:rsid w:val="00167DA2"/>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16">
    <w:name w:val="Без интервала1"/>
    <w:rsid w:val="00867B72"/>
    <w:rPr>
      <w:rFonts w:ascii="Calibri" w:hAnsi="Calibri" w:cs="Calibri"/>
      <w:sz w:val="22"/>
      <w:szCs w:val="22"/>
      <w:lang w:eastAsia="en-US"/>
    </w:rPr>
  </w:style>
  <w:style w:type="paragraph" w:customStyle="1" w:styleId="Default">
    <w:name w:val="Default"/>
    <w:rsid w:val="00826247"/>
    <w:pPr>
      <w:autoSpaceDE w:val="0"/>
      <w:autoSpaceDN w:val="0"/>
      <w:adjustRightInd w:val="0"/>
    </w:pPr>
    <w:rPr>
      <w:color w:val="000000"/>
      <w:sz w:val="24"/>
      <w:szCs w:val="24"/>
    </w:rPr>
  </w:style>
  <w:style w:type="character" w:customStyle="1" w:styleId="blk">
    <w:name w:val="blk"/>
    <w:basedOn w:val="a0"/>
    <w:rsid w:val="00471FA4"/>
  </w:style>
  <w:style w:type="paragraph" w:styleId="af5">
    <w:name w:val="header"/>
    <w:basedOn w:val="a"/>
    <w:link w:val="af6"/>
    <w:uiPriority w:val="99"/>
    <w:unhideWhenUsed/>
    <w:rsid w:val="00DC6E2C"/>
    <w:pPr>
      <w:tabs>
        <w:tab w:val="center" w:pos="4677"/>
        <w:tab w:val="right" w:pos="9355"/>
      </w:tabs>
    </w:pPr>
    <w:rPr>
      <w:rFonts w:cs="Times New Roman"/>
    </w:rPr>
  </w:style>
  <w:style w:type="character" w:customStyle="1" w:styleId="af6">
    <w:name w:val="Верхний колонтитул Знак"/>
    <w:link w:val="af5"/>
    <w:uiPriority w:val="99"/>
    <w:rsid w:val="00DC6E2C"/>
    <w:rPr>
      <w:rFonts w:ascii="Calibri" w:eastAsia="Arial Unicode MS" w:hAnsi="Calibri" w:cs="Calibri"/>
      <w:color w:val="00000A"/>
      <w:kern w:val="1"/>
      <w:sz w:val="22"/>
      <w:szCs w:val="22"/>
      <w:lang w:eastAsia="en-US"/>
    </w:rPr>
  </w:style>
  <w:style w:type="paragraph" w:styleId="af7">
    <w:name w:val="footer"/>
    <w:basedOn w:val="a"/>
    <w:link w:val="af8"/>
    <w:uiPriority w:val="99"/>
    <w:unhideWhenUsed/>
    <w:rsid w:val="00DC6E2C"/>
    <w:pPr>
      <w:tabs>
        <w:tab w:val="center" w:pos="4677"/>
        <w:tab w:val="right" w:pos="9355"/>
      </w:tabs>
    </w:pPr>
    <w:rPr>
      <w:rFonts w:cs="Times New Roman"/>
    </w:rPr>
  </w:style>
  <w:style w:type="character" w:customStyle="1" w:styleId="af8">
    <w:name w:val="Нижний колонтитул Знак"/>
    <w:link w:val="af7"/>
    <w:uiPriority w:val="99"/>
    <w:rsid w:val="00DC6E2C"/>
    <w:rPr>
      <w:rFonts w:ascii="Calibri" w:eastAsia="Arial Unicode MS" w:hAnsi="Calibri" w:cs="Calibri"/>
      <w:color w:val="00000A"/>
      <w:kern w:val="1"/>
      <w:sz w:val="22"/>
      <w:szCs w:val="22"/>
      <w:lang w:eastAsia="en-US"/>
    </w:rPr>
  </w:style>
  <w:style w:type="paragraph" w:styleId="af9">
    <w:name w:val="Balloon Text"/>
    <w:basedOn w:val="a"/>
    <w:link w:val="afa"/>
    <w:uiPriority w:val="99"/>
    <w:semiHidden/>
    <w:unhideWhenUsed/>
    <w:rsid w:val="000715F2"/>
    <w:pPr>
      <w:spacing w:after="0" w:line="240" w:lineRule="auto"/>
    </w:pPr>
    <w:rPr>
      <w:rFonts w:ascii="Segoe UI" w:hAnsi="Segoe UI" w:cs="Times New Roman"/>
      <w:sz w:val="18"/>
      <w:szCs w:val="18"/>
    </w:rPr>
  </w:style>
  <w:style w:type="character" w:customStyle="1" w:styleId="afa">
    <w:name w:val="Текст выноски Знак"/>
    <w:link w:val="af9"/>
    <w:uiPriority w:val="99"/>
    <w:semiHidden/>
    <w:rsid w:val="000715F2"/>
    <w:rPr>
      <w:rFonts w:ascii="Segoe UI" w:eastAsia="Arial Unicode MS" w:hAnsi="Segoe UI" w:cs="Segoe UI"/>
      <w:color w:val="00000A"/>
      <w:kern w:val="1"/>
      <w:sz w:val="18"/>
      <w:szCs w:val="18"/>
      <w:lang w:eastAsia="en-US"/>
    </w:rPr>
  </w:style>
  <w:style w:type="paragraph" w:customStyle="1" w:styleId="09PodZAG">
    <w:name w:val="09PodZAG_п/ж"/>
    <w:basedOn w:val="a"/>
    <w:uiPriority w:val="99"/>
    <w:rsid w:val="00C769D6"/>
    <w:pPr>
      <w:suppressAutoHyphens w:val="0"/>
      <w:autoSpaceDE w:val="0"/>
      <w:autoSpaceDN w:val="0"/>
      <w:adjustRightInd w:val="0"/>
      <w:spacing w:after="113" w:line="240" w:lineRule="atLeast"/>
      <w:jc w:val="center"/>
      <w:textAlignment w:val="center"/>
    </w:pPr>
    <w:rPr>
      <w:rFonts w:ascii="FuturisC" w:eastAsia="Times New Roman" w:hAnsi="FuturisC" w:cs="FuturisC"/>
      <w:b/>
      <w:bCs/>
      <w:caps/>
      <w:color w:val="000000"/>
      <w:kern w:val="0"/>
      <w:lang w:eastAsia="ru-RU"/>
    </w:rPr>
  </w:style>
  <w:style w:type="paragraph" w:styleId="afb">
    <w:name w:val="No Spacing"/>
    <w:aliases w:val="основа"/>
    <w:uiPriority w:val="1"/>
    <w:qFormat/>
    <w:rsid w:val="00C769D6"/>
    <w:rPr>
      <w:rFonts w:ascii="Calibri" w:eastAsia="Calibri" w:hAnsi="Calibri"/>
      <w:sz w:val="22"/>
      <w:szCs w:val="22"/>
      <w:lang w:eastAsia="en-US"/>
    </w:rPr>
  </w:style>
  <w:style w:type="paragraph" w:customStyle="1" w:styleId="afc">
    <w:name w:val="А ОСН ТЕКСТ"/>
    <w:basedOn w:val="a"/>
    <w:link w:val="afd"/>
    <w:rsid w:val="004C75A1"/>
    <w:pPr>
      <w:suppressAutoHyphens w:val="0"/>
      <w:spacing w:after="0" w:line="360" w:lineRule="auto"/>
      <w:ind w:firstLine="454"/>
      <w:jc w:val="both"/>
    </w:pPr>
    <w:rPr>
      <w:rFonts w:ascii="Times New Roman" w:hAnsi="Times New Roman" w:cs="Times New Roman"/>
      <w:caps/>
      <w:color w:val="000000"/>
      <w:sz w:val="28"/>
      <w:szCs w:val="28"/>
    </w:rPr>
  </w:style>
  <w:style w:type="character" w:customStyle="1" w:styleId="afd">
    <w:name w:val="А ОСН ТЕКСТ Знак"/>
    <w:link w:val="afc"/>
    <w:rsid w:val="004C75A1"/>
    <w:rPr>
      <w:rFonts w:eastAsia="Arial Unicode MS"/>
      <w:caps/>
      <w:color w:val="000000"/>
      <w:kern w:val="1"/>
      <w:sz w:val="28"/>
      <w:szCs w:val="28"/>
    </w:rPr>
  </w:style>
  <w:style w:type="character" w:customStyle="1" w:styleId="20">
    <w:name w:val="Заголовок 2 Знак"/>
    <w:link w:val="2"/>
    <w:uiPriority w:val="9"/>
    <w:rsid w:val="00B404E2"/>
    <w:rPr>
      <w:rFonts w:ascii="Cambria" w:eastAsia="Times New Roman" w:hAnsi="Cambria" w:cs="Times New Roman"/>
      <w:b/>
      <w:bCs/>
      <w:i/>
      <w:iCs/>
      <w:color w:val="00000A"/>
      <w:kern w:val="1"/>
      <w:sz w:val="28"/>
      <w:szCs w:val="28"/>
      <w:lang w:eastAsia="en-US"/>
    </w:rPr>
  </w:style>
  <w:style w:type="paragraph" w:customStyle="1" w:styleId="Standard">
    <w:name w:val="Standard"/>
    <w:link w:val="Standard1"/>
    <w:uiPriority w:val="99"/>
    <w:rsid w:val="003E5B75"/>
    <w:pPr>
      <w:widowControl w:val="0"/>
      <w:suppressAutoHyphens/>
      <w:autoSpaceDN w:val="0"/>
      <w:textAlignment w:val="baseline"/>
    </w:pPr>
    <w:rPr>
      <w:rFonts w:ascii="Arial" w:eastAsia="SimSun" w:hAnsi="Arial" w:cs="Mangal"/>
      <w:kern w:val="3"/>
      <w:sz w:val="24"/>
      <w:szCs w:val="24"/>
      <w:lang w:eastAsia="zh-CN" w:bidi="hi-IN"/>
    </w:rPr>
  </w:style>
  <w:style w:type="paragraph" w:customStyle="1" w:styleId="Footnote">
    <w:name w:val="Footnote"/>
    <w:basedOn w:val="Standard"/>
    <w:rsid w:val="00E9252E"/>
    <w:pPr>
      <w:widowControl/>
      <w:suppressLineNumbers/>
      <w:autoSpaceDN/>
      <w:spacing w:line="360" w:lineRule="auto"/>
      <w:ind w:left="283" w:hanging="283"/>
      <w:jc w:val="both"/>
    </w:pPr>
    <w:rPr>
      <w:rFonts w:ascii="Times New Roman" w:eastAsia="Times New Roman" w:hAnsi="Times New Roman" w:cs="Times New Roman"/>
      <w:kern w:val="1"/>
      <w:sz w:val="20"/>
      <w:szCs w:val="20"/>
      <w:lang w:eastAsia="ar-SA" w:bidi="ar-SA"/>
    </w:rPr>
  </w:style>
  <w:style w:type="character" w:customStyle="1" w:styleId="26">
    <w:name w:val="Знак сноски2"/>
    <w:rsid w:val="004E6891"/>
    <w:rPr>
      <w:vertAlign w:val="superscript"/>
    </w:rPr>
  </w:style>
  <w:style w:type="paragraph" w:customStyle="1" w:styleId="afe">
    <w:name w:val="Знак"/>
    <w:basedOn w:val="a"/>
    <w:rsid w:val="00C53B6C"/>
    <w:pPr>
      <w:suppressAutoHyphens w:val="0"/>
      <w:spacing w:after="160" w:line="240" w:lineRule="exact"/>
    </w:pPr>
    <w:rPr>
      <w:rFonts w:ascii="Verdana" w:eastAsia="Times New Roman" w:hAnsi="Verdana" w:cs="Times New Roman"/>
      <w:color w:val="auto"/>
      <w:kern w:val="0"/>
      <w:sz w:val="20"/>
      <w:szCs w:val="20"/>
      <w:lang w:val="en-US"/>
    </w:rPr>
  </w:style>
  <w:style w:type="character" w:customStyle="1" w:styleId="17">
    <w:name w:val="Основной текст + Курсив1"/>
    <w:rsid w:val="00D2135B"/>
    <w:rPr>
      <w:rFonts w:ascii="Times New Roman" w:eastAsia="Arial Unicode MS" w:hAnsi="Times New Roman"/>
      <w:i/>
      <w:caps/>
      <w:color w:val="00000A"/>
      <w:spacing w:val="0"/>
      <w:kern w:val="1"/>
      <w:sz w:val="22"/>
      <w:lang w:val="ru-RU" w:eastAsia="ru-RU"/>
    </w:rPr>
  </w:style>
  <w:style w:type="paragraph" w:customStyle="1" w:styleId="30Snoska">
    <w:name w:val="30Snoska"/>
    <w:basedOn w:val="a"/>
    <w:rsid w:val="00212750"/>
    <w:pPr>
      <w:autoSpaceDE w:val="0"/>
      <w:spacing w:after="0" w:line="180" w:lineRule="atLeast"/>
      <w:jc w:val="both"/>
      <w:textAlignment w:val="center"/>
    </w:pPr>
    <w:rPr>
      <w:rFonts w:ascii="PragmaticaC" w:eastAsia="Times New Roman" w:hAnsi="PragmaticaC" w:cs="PragmaticaC"/>
      <w:color w:val="000000"/>
      <w:kern w:val="0"/>
      <w:sz w:val="16"/>
      <w:szCs w:val="16"/>
      <w:lang w:eastAsia="ar-SA"/>
    </w:rPr>
  </w:style>
  <w:style w:type="character" w:customStyle="1" w:styleId="18">
    <w:name w:val="Текст сноски Знак1"/>
    <w:uiPriority w:val="99"/>
    <w:rsid w:val="00C001F3"/>
    <w:rPr>
      <w:caps/>
      <w:lang w:eastAsia="ar-SA"/>
    </w:rPr>
  </w:style>
  <w:style w:type="character" w:customStyle="1" w:styleId="aff">
    <w:name w:val="Сноска_"/>
    <w:rsid w:val="00C34FED"/>
    <w:rPr>
      <w:sz w:val="16"/>
      <w:szCs w:val="16"/>
      <w:lang w:bidi="ar-SA"/>
    </w:rPr>
  </w:style>
  <w:style w:type="character" w:customStyle="1" w:styleId="CenturySchoolbook">
    <w:name w:val="Сноска + Century Schoolbook"/>
    <w:aliases w:val="9 pt,Курсив,Основной текст + Полужирный26"/>
    <w:semiHidden/>
    <w:rsid w:val="00DB288C"/>
    <w:rPr>
      <w:rFonts w:ascii="Century Schoolbook" w:hAnsi="Century Schoolbook" w:cs="Century Schoolbook"/>
      <w:i/>
      <w:iCs/>
      <w:sz w:val="18"/>
      <w:szCs w:val="18"/>
      <w:lang w:bidi="ar-SA"/>
    </w:rPr>
  </w:style>
  <w:style w:type="character" w:customStyle="1" w:styleId="210">
    <w:name w:val="Основной текст + Полужирный21"/>
    <w:rsid w:val="006E0C49"/>
    <w:rPr>
      <w:rFonts w:ascii="Times New Roman" w:hAnsi="Times New Roman" w:cs="Times New Roman"/>
      <w:b/>
      <w:bCs/>
      <w:spacing w:val="0"/>
      <w:sz w:val="22"/>
      <w:szCs w:val="22"/>
      <w:lang w:bidi="ar-SA"/>
    </w:rPr>
  </w:style>
  <w:style w:type="character" w:customStyle="1" w:styleId="200">
    <w:name w:val="Основной текст + Полужирный20"/>
    <w:aliases w:val="Курсив17"/>
    <w:rsid w:val="005B1D90"/>
    <w:rPr>
      <w:rFonts w:ascii="Times New Roman" w:hAnsi="Times New Roman" w:cs="Times New Roman"/>
      <w:b/>
      <w:bCs/>
      <w:i/>
      <w:iCs/>
      <w:spacing w:val="0"/>
      <w:sz w:val="22"/>
      <w:szCs w:val="22"/>
      <w:lang w:bidi="ar-SA"/>
    </w:rPr>
  </w:style>
  <w:style w:type="character" w:customStyle="1" w:styleId="32">
    <w:name w:val="Основной текст + Курсив3"/>
    <w:rsid w:val="00A47E76"/>
    <w:rPr>
      <w:rFonts w:ascii="Times New Roman" w:hAnsi="Times New Roman" w:cs="Times New Roman"/>
      <w:i/>
      <w:iCs/>
      <w:spacing w:val="0"/>
      <w:sz w:val="22"/>
      <w:szCs w:val="22"/>
      <w:lang w:bidi="ar-SA"/>
    </w:rPr>
  </w:style>
  <w:style w:type="character" w:customStyle="1" w:styleId="110">
    <w:name w:val="Основной текст (11) + Не курсив"/>
    <w:rsid w:val="00D4675D"/>
    <w:rPr>
      <w:rFonts w:ascii="Times New Roman" w:hAnsi="Times New Roman" w:cs="Times New Roman"/>
      <w:b/>
      <w:bCs/>
      <w:i/>
      <w:iCs/>
      <w:spacing w:val="0"/>
      <w:sz w:val="22"/>
      <w:szCs w:val="22"/>
      <w:lang w:bidi="ar-SA"/>
    </w:rPr>
  </w:style>
  <w:style w:type="character" w:customStyle="1" w:styleId="1116">
    <w:name w:val="Основной текст (11)16"/>
    <w:rsid w:val="00D4675D"/>
    <w:rPr>
      <w:rFonts w:ascii="Times New Roman" w:hAnsi="Times New Roman" w:cs="Times New Roman"/>
      <w:b/>
      <w:bCs/>
      <w:i/>
      <w:iCs/>
      <w:spacing w:val="0"/>
      <w:sz w:val="22"/>
      <w:szCs w:val="22"/>
      <w:lang w:bidi="ar-SA"/>
    </w:rPr>
  </w:style>
  <w:style w:type="character" w:customStyle="1" w:styleId="Standard1">
    <w:name w:val="Standard Знак1"/>
    <w:link w:val="Standard"/>
    <w:uiPriority w:val="99"/>
    <w:locked/>
    <w:rsid w:val="004B6473"/>
    <w:rPr>
      <w:rFonts w:ascii="Arial" w:eastAsia="SimSun" w:hAnsi="Arial" w:cs="Mangal"/>
      <w:kern w:val="3"/>
      <w:sz w:val="24"/>
      <w:szCs w:val="24"/>
      <w:lang w:val="ru-RU" w:eastAsia="zh-CN" w:bidi="hi-IN"/>
    </w:rPr>
  </w:style>
  <w:style w:type="character" w:customStyle="1" w:styleId="aff0">
    <w:name w:val="Основной текст + Полужирный"/>
    <w:semiHidden/>
    <w:rsid w:val="0027525A"/>
    <w:rPr>
      <w:rFonts w:ascii="Century Schoolbook" w:hAnsi="Century Schoolbook"/>
      <w:b/>
      <w:bCs/>
      <w:sz w:val="24"/>
      <w:szCs w:val="24"/>
      <w:lang w:bidi="ar-SA"/>
    </w:rPr>
  </w:style>
  <w:style w:type="paragraph" w:customStyle="1" w:styleId="27">
    <w:name w:val="Абзац списка2"/>
    <w:basedOn w:val="a"/>
    <w:rsid w:val="00F26219"/>
    <w:pPr>
      <w:spacing w:after="0" w:line="360" w:lineRule="auto"/>
      <w:ind w:left="720"/>
    </w:pPr>
    <w:rPr>
      <w:rFonts w:ascii="Times New Roman" w:eastAsia="Times New Roman" w:hAnsi="Times New Roman" w:cs="Times New Roman"/>
      <w:color w:val="auto"/>
      <w:sz w:val="24"/>
      <w:szCs w:val="24"/>
      <w:lang w:eastAsia="ar-SA"/>
    </w:rPr>
  </w:style>
  <w:style w:type="character" w:styleId="aff1">
    <w:name w:val="annotation reference"/>
    <w:semiHidden/>
    <w:unhideWhenUsed/>
    <w:rsid w:val="00294286"/>
    <w:rPr>
      <w:sz w:val="16"/>
      <w:szCs w:val="16"/>
    </w:rPr>
  </w:style>
  <w:style w:type="paragraph" w:customStyle="1" w:styleId="WW-12">
    <w:name w:val="WW-????????12"/>
    <w:basedOn w:val="a"/>
    <w:uiPriority w:val="99"/>
    <w:rsid w:val="009B3ECE"/>
    <w:pPr>
      <w:widowControl w:val="0"/>
      <w:overflowPunct w:val="0"/>
      <w:autoSpaceDE w:val="0"/>
      <w:autoSpaceDN w:val="0"/>
      <w:adjustRightInd w:val="0"/>
      <w:spacing w:after="0" w:line="214" w:lineRule="atLeast"/>
      <w:ind w:firstLine="283"/>
      <w:jc w:val="both"/>
      <w:textAlignment w:val="baseline"/>
    </w:pPr>
    <w:rPr>
      <w:rFonts w:ascii="NewtonCSanPin" w:eastAsia="Times New Roman" w:hAnsi="NewtonCSanPin" w:cs="Times New Roman"/>
      <w:color w:val="000000"/>
      <w:sz w:val="21"/>
      <w:szCs w:val="20"/>
      <w:lang w:eastAsia="ru-RU"/>
    </w:rPr>
  </w:style>
  <w:style w:type="paragraph" w:customStyle="1" w:styleId="aff2">
    <w:name w:val="??????"/>
    <w:basedOn w:val="WW-12"/>
    <w:uiPriority w:val="99"/>
    <w:rsid w:val="009B3ECE"/>
    <w:pPr>
      <w:ind w:firstLine="244"/>
    </w:pPr>
  </w:style>
  <w:style w:type="character" w:customStyle="1" w:styleId="Standard0">
    <w:name w:val="Standard Знак"/>
    <w:rsid w:val="00172D7D"/>
    <w:rPr>
      <w:rFonts w:ascii="Times New Roman" w:hAnsi="Times New Roman"/>
      <w:kern w:val="3"/>
      <w:sz w:val="24"/>
      <w:szCs w:val="24"/>
      <w:lang w:bidi="ar-SA"/>
    </w:rPr>
  </w:style>
  <w:style w:type="paragraph" w:styleId="aff3">
    <w:name w:val="Block Text"/>
    <w:basedOn w:val="a"/>
    <w:semiHidden/>
    <w:rsid w:val="006D5583"/>
    <w:pPr>
      <w:widowControl w:val="0"/>
      <w:suppressAutoHyphens w:val="0"/>
      <w:autoSpaceDE w:val="0"/>
      <w:autoSpaceDN w:val="0"/>
      <w:adjustRightInd w:val="0"/>
      <w:spacing w:after="0" w:line="240" w:lineRule="auto"/>
      <w:ind w:left="144" w:right="720" w:firstLine="576"/>
      <w:jc w:val="both"/>
    </w:pPr>
    <w:rPr>
      <w:rFonts w:ascii="Times New Roman" w:eastAsia="Times New Roman" w:hAnsi="Times New Roman" w:cs="Times New Roman"/>
      <w:color w:val="auto"/>
      <w:kern w:val="0"/>
      <w:sz w:val="24"/>
      <w:szCs w:val="24"/>
      <w:lang w:eastAsia="ru-RU"/>
    </w:rPr>
  </w:style>
  <w:style w:type="paragraph" w:customStyle="1" w:styleId="28">
    <w:name w:val="Без интервала2"/>
    <w:rsid w:val="00134857"/>
    <w:rPr>
      <w:rFonts w:ascii="Calibri" w:hAnsi="Calibri" w:cs="Calibri"/>
      <w:sz w:val="22"/>
      <w:szCs w:val="22"/>
      <w:lang w:eastAsia="en-US"/>
    </w:rPr>
  </w:style>
  <w:style w:type="character" w:customStyle="1" w:styleId="33">
    <w:name w:val="Основной текст + Полужирный3"/>
    <w:aliases w:val="Курсив7"/>
    <w:rsid w:val="00B8221D"/>
    <w:rPr>
      <w:rFonts w:ascii="Times New Roman" w:hAnsi="Times New Roman" w:cs="Times New Roman"/>
      <w:b/>
      <w:bCs/>
      <w:i/>
      <w:iCs/>
      <w:spacing w:val="0"/>
      <w:sz w:val="22"/>
      <w:szCs w:val="22"/>
      <w:lang w:bidi="ar-SA"/>
    </w:rPr>
  </w:style>
  <w:style w:type="character" w:customStyle="1" w:styleId="527">
    <w:name w:val="Заголовок №527"/>
    <w:rsid w:val="00B8221D"/>
    <w:rPr>
      <w:rFonts w:ascii="Times New Roman" w:hAnsi="Times New Roman" w:cs="Times New Roman"/>
      <w:b w:val="0"/>
      <w:bCs w:val="0"/>
      <w:i/>
      <w:iCs/>
      <w:spacing w:val="0"/>
      <w:sz w:val="22"/>
      <w:szCs w:val="22"/>
      <w:lang w:bidi="ar-SA"/>
    </w:rPr>
  </w:style>
  <w:style w:type="character" w:customStyle="1" w:styleId="51">
    <w:name w:val="Заголовок №5 + Не полужирный1"/>
    <w:aliases w:val="Не курсив9"/>
    <w:rsid w:val="00B8221D"/>
    <w:rPr>
      <w:rFonts w:ascii="Times New Roman" w:hAnsi="Times New Roman" w:cs="Times New Roman"/>
      <w:b w:val="0"/>
      <w:bCs w:val="0"/>
      <w:i/>
      <w:iCs/>
      <w:spacing w:val="0"/>
      <w:sz w:val="22"/>
      <w:szCs w:val="22"/>
      <w:lang w:bidi="ar-SA"/>
    </w:rPr>
  </w:style>
  <w:style w:type="character" w:customStyle="1" w:styleId="submenu-table">
    <w:name w:val="submenu-table"/>
    <w:basedOn w:val="a0"/>
    <w:rsid w:val="00547632"/>
  </w:style>
  <w:style w:type="character" w:styleId="aff4">
    <w:name w:val="Emphasis"/>
    <w:basedOn w:val="a0"/>
    <w:uiPriority w:val="20"/>
    <w:qFormat/>
    <w:rsid w:val="00727ED5"/>
    <w:rPr>
      <w:i/>
      <w:iCs/>
    </w:rPr>
  </w:style>
  <w:style w:type="paragraph" w:customStyle="1" w:styleId="21">
    <w:name w:val="Средняя сетка 21"/>
    <w:basedOn w:val="a"/>
    <w:uiPriority w:val="1"/>
    <w:qFormat/>
    <w:rsid w:val="005907AE"/>
    <w:pPr>
      <w:numPr>
        <w:numId w:val="30"/>
      </w:numPr>
      <w:suppressAutoHyphens w:val="0"/>
      <w:spacing w:after="0" w:line="360" w:lineRule="auto"/>
      <w:contextualSpacing/>
      <w:jc w:val="both"/>
      <w:outlineLvl w:val="1"/>
    </w:pPr>
    <w:rPr>
      <w:rFonts w:ascii="Times New Roman" w:eastAsia="Times New Roman" w:hAnsi="Times New Roman" w:cs="Times New Roman"/>
      <w:color w:val="auto"/>
      <w:kern w:val="0"/>
      <w:sz w:val="28"/>
      <w:szCs w:val="24"/>
      <w:lang w:eastAsia="ru-RU"/>
    </w:rPr>
  </w:style>
  <w:style w:type="character" w:customStyle="1" w:styleId="af0">
    <w:name w:val="Основной Знак"/>
    <w:link w:val="af"/>
    <w:rsid w:val="005907AE"/>
    <w:rPr>
      <w:rFonts w:ascii="NewtonCSanPin" w:hAnsi="NewtonCSanPin" w:cs="NewtonCSanPin"/>
      <w:color w:val="000000"/>
      <w:sz w:val="21"/>
      <w:szCs w:val="21"/>
    </w:rPr>
  </w:style>
  <w:style w:type="paragraph" w:styleId="aff5">
    <w:name w:val="Title"/>
    <w:basedOn w:val="a"/>
    <w:next w:val="a"/>
    <w:link w:val="aff6"/>
    <w:uiPriority w:val="99"/>
    <w:qFormat/>
    <w:rsid w:val="00A87299"/>
    <w:pPr>
      <w:suppressAutoHyphens w:val="0"/>
      <w:spacing w:before="240" w:after="60" w:line="240" w:lineRule="auto"/>
      <w:jc w:val="center"/>
      <w:outlineLvl w:val="0"/>
    </w:pPr>
    <w:rPr>
      <w:rFonts w:ascii="Cambria" w:eastAsia="Calibri" w:hAnsi="Cambria" w:cs="Times New Roman"/>
      <w:b/>
      <w:bCs/>
      <w:color w:val="auto"/>
      <w:kern w:val="28"/>
      <w:sz w:val="32"/>
      <w:szCs w:val="32"/>
      <w:lang w:eastAsia="ru-RU"/>
    </w:rPr>
  </w:style>
  <w:style w:type="character" w:customStyle="1" w:styleId="aff6">
    <w:name w:val="Название Знак"/>
    <w:basedOn w:val="a0"/>
    <w:link w:val="aff5"/>
    <w:uiPriority w:val="99"/>
    <w:rsid w:val="00A87299"/>
    <w:rPr>
      <w:rFonts w:ascii="Cambria" w:eastAsia="Calibri" w:hAnsi="Cambria"/>
      <w:b/>
      <w:bCs/>
      <w:kern w:val="28"/>
      <w:sz w:val="32"/>
      <w:szCs w:val="32"/>
    </w:rPr>
  </w:style>
</w:styles>
</file>

<file path=word/webSettings.xml><?xml version="1.0" encoding="utf-8"?>
<w:webSettings xmlns:r="http://schemas.openxmlformats.org/officeDocument/2006/relationships" xmlns:w="http://schemas.openxmlformats.org/wordprocessingml/2006/main">
  <w:divs>
    <w:div w:id="47074088">
      <w:bodyDiv w:val="1"/>
      <w:marLeft w:val="0"/>
      <w:marRight w:val="0"/>
      <w:marTop w:val="0"/>
      <w:marBottom w:val="0"/>
      <w:divBdr>
        <w:top w:val="none" w:sz="0" w:space="0" w:color="auto"/>
        <w:left w:val="none" w:sz="0" w:space="0" w:color="auto"/>
        <w:bottom w:val="none" w:sz="0" w:space="0" w:color="auto"/>
        <w:right w:val="none" w:sz="0" w:space="0" w:color="auto"/>
      </w:divBdr>
    </w:div>
    <w:div w:id="56980131">
      <w:bodyDiv w:val="1"/>
      <w:marLeft w:val="0"/>
      <w:marRight w:val="0"/>
      <w:marTop w:val="0"/>
      <w:marBottom w:val="0"/>
      <w:divBdr>
        <w:top w:val="none" w:sz="0" w:space="0" w:color="auto"/>
        <w:left w:val="none" w:sz="0" w:space="0" w:color="auto"/>
        <w:bottom w:val="none" w:sz="0" w:space="0" w:color="auto"/>
        <w:right w:val="none" w:sz="0" w:space="0" w:color="auto"/>
      </w:divBdr>
      <w:divsChild>
        <w:div w:id="478769794">
          <w:marLeft w:val="0"/>
          <w:marRight w:val="0"/>
          <w:marTop w:val="0"/>
          <w:marBottom w:val="0"/>
          <w:divBdr>
            <w:top w:val="none" w:sz="0" w:space="0" w:color="auto"/>
            <w:left w:val="none" w:sz="0" w:space="0" w:color="auto"/>
            <w:bottom w:val="none" w:sz="0" w:space="0" w:color="auto"/>
            <w:right w:val="none" w:sz="0" w:space="0" w:color="auto"/>
          </w:divBdr>
        </w:div>
      </w:divsChild>
    </w:div>
    <w:div w:id="145174282">
      <w:bodyDiv w:val="1"/>
      <w:marLeft w:val="0"/>
      <w:marRight w:val="0"/>
      <w:marTop w:val="0"/>
      <w:marBottom w:val="0"/>
      <w:divBdr>
        <w:top w:val="none" w:sz="0" w:space="0" w:color="auto"/>
        <w:left w:val="none" w:sz="0" w:space="0" w:color="auto"/>
        <w:bottom w:val="none" w:sz="0" w:space="0" w:color="auto"/>
        <w:right w:val="none" w:sz="0" w:space="0" w:color="auto"/>
      </w:divBdr>
      <w:divsChild>
        <w:div w:id="255986554">
          <w:marLeft w:val="0"/>
          <w:marRight w:val="0"/>
          <w:marTop w:val="0"/>
          <w:marBottom w:val="0"/>
          <w:divBdr>
            <w:top w:val="none" w:sz="0" w:space="0" w:color="auto"/>
            <w:left w:val="none" w:sz="0" w:space="0" w:color="auto"/>
            <w:bottom w:val="none" w:sz="0" w:space="0" w:color="auto"/>
            <w:right w:val="none" w:sz="0" w:space="0" w:color="auto"/>
          </w:divBdr>
        </w:div>
        <w:div w:id="926766656">
          <w:marLeft w:val="0"/>
          <w:marRight w:val="0"/>
          <w:marTop w:val="0"/>
          <w:marBottom w:val="0"/>
          <w:divBdr>
            <w:top w:val="none" w:sz="0" w:space="0" w:color="auto"/>
            <w:left w:val="none" w:sz="0" w:space="0" w:color="auto"/>
            <w:bottom w:val="none" w:sz="0" w:space="0" w:color="auto"/>
            <w:right w:val="none" w:sz="0" w:space="0" w:color="auto"/>
          </w:divBdr>
        </w:div>
        <w:div w:id="1275553149">
          <w:marLeft w:val="0"/>
          <w:marRight w:val="0"/>
          <w:marTop w:val="0"/>
          <w:marBottom w:val="0"/>
          <w:divBdr>
            <w:top w:val="none" w:sz="0" w:space="0" w:color="auto"/>
            <w:left w:val="none" w:sz="0" w:space="0" w:color="auto"/>
            <w:bottom w:val="none" w:sz="0" w:space="0" w:color="auto"/>
            <w:right w:val="none" w:sz="0" w:space="0" w:color="auto"/>
          </w:divBdr>
        </w:div>
        <w:div w:id="1944920036">
          <w:marLeft w:val="0"/>
          <w:marRight w:val="0"/>
          <w:marTop w:val="0"/>
          <w:marBottom w:val="0"/>
          <w:divBdr>
            <w:top w:val="none" w:sz="0" w:space="0" w:color="auto"/>
            <w:left w:val="none" w:sz="0" w:space="0" w:color="auto"/>
            <w:bottom w:val="none" w:sz="0" w:space="0" w:color="auto"/>
            <w:right w:val="none" w:sz="0" w:space="0" w:color="auto"/>
          </w:divBdr>
        </w:div>
      </w:divsChild>
    </w:div>
    <w:div w:id="163206603">
      <w:bodyDiv w:val="1"/>
      <w:marLeft w:val="0"/>
      <w:marRight w:val="0"/>
      <w:marTop w:val="0"/>
      <w:marBottom w:val="0"/>
      <w:divBdr>
        <w:top w:val="none" w:sz="0" w:space="0" w:color="auto"/>
        <w:left w:val="none" w:sz="0" w:space="0" w:color="auto"/>
        <w:bottom w:val="none" w:sz="0" w:space="0" w:color="auto"/>
        <w:right w:val="none" w:sz="0" w:space="0" w:color="auto"/>
      </w:divBdr>
    </w:div>
    <w:div w:id="167448985">
      <w:bodyDiv w:val="1"/>
      <w:marLeft w:val="0"/>
      <w:marRight w:val="0"/>
      <w:marTop w:val="0"/>
      <w:marBottom w:val="0"/>
      <w:divBdr>
        <w:top w:val="none" w:sz="0" w:space="0" w:color="auto"/>
        <w:left w:val="none" w:sz="0" w:space="0" w:color="auto"/>
        <w:bottom w:val="none" w:sz="0" w:space="0" w:color="auto"/>
        <w:right w:val="none" w:sz="0" w:space="0" w:color="auto"/>
      </w:divBdr>
    </w:div>
    <w:div w:id="322051555">
      <w:bodyDiv w:val="1"/>
      <w:marLeft w:val="0"/>
      <w:marRight w:val="0"/>
      <w:marTop w:val="0"/>
      <w:marBottom w:val="0"/>
      <w:divBdr>
        <w:top w:val="none" w:sz="0" w:space="0" w:color="auto"/>
        <w:left w:val="none" w:sz="0" w:space="0" w:color="auto"/>
        <w:bottom w:val="none" w:sz="0" w:space="0" w:color="auto"/>
        <w:right w:val="none" w:sz="0" w:space="0" w:color="auto"/>
      </w:divBdr>
      <w:divsChild>
        <w:div w:id="143815563">
          <w:marLeft w:val="0"/>
          <w:marRight w:val="0"/>
          <w:marTop w:val="0"/>
          <w:marBottom w:val="0"/>
          <w:divBdr>
            <w:top w:val="none" w:sz="0" w:space="0" w:color="auto"/>
            <w:left w:val="none" w:sz="0" w:space="0" w:color="auto"/>
            <w:bottom w:val="none" w:sz="0" w:space="0" w:color="auto"/>
            <w:right w:val="none" w:sz="0" w:space="0" w:color="auto"/>
          </w:divBdr>
        </w:div>
        <w:div w:id="160703282">
          <w:marLeft w:val="0"/>
          <w:marRight w:val="0"/>
          <w:marTop w:val="0"/>
          <w:marBottom w:val="0"/>
          <w:divBdr>
            <w:top w:val="none" w:sz="0" w:space="0" w:color="auto"/>
            <w:left w:val="none" w:sz="0" w:space="0" w:color="auto"/>
            <w:bottom w:val="none" w:sz="0" w:space="0" w:color="auto"/>
            <w:right w:val="none" w:sz="0" w:space="0" w:color="auto"/>
          </w:divBdr>
        </w:div>
        <w:div w:id="165175957">
          <w:marLeft w:val="0"/>
          <w:marRight w:val="0"/>
          <w:marTop w:val="0"/>
          <w:marBottom w:val="0"/>
          <w:divBdr>
            <w:top w:val="none" w:sz="0" w:space="0" w:color="auto"/>
            <w:left w:val="none" w:sz="0" w:space="0" w:color="auto"/>
            <w:bottom w:val="none" w:sz="0" w:space="0" w:color="auto"/>
            <w:right w:val="none" w:sz="0" w:space="0" w:color="auto"/>
          </w:divBdr>
        </w:div>
        <w:div w:id="812209608">
          <w:marLeft w:val="0"/>
          <w:marRight w:val="0"/>
          <w:marTop w:val="0"/>
          <w:marBottom w:val="0"/>
          <w:divBdr>
            <w:top w:val="none" w:sz="0" w:space="0" w:color="auto"/>
            <w:left w:val="none" w:sz="0" w:space="0" w:color="auto"/>
            <w:bottom w:val="none" w:sz="0" w:space="0" w:color="auto"/>
            <w:right w:val="none" w:sz="0" w:space="0" w:color="auto"/>
          </w:divBdr>
        </w:div>
        <w:div w:id="869609113">
          <w:marLeft w:val="0"/>
          <w:marRight w:val="0"/>
          <w:marTop w:val="0"/>
          <w:marBottom w:val="0"/>
          <w:divBdr>
            <w:top w:val="none" w:sz="0" w:space="0" w:color="auto"/>
            <w:left w:val="none" w:sz="0" w:space="0" w:color="auto"/>
            <w:bottom w:val="none" w:sz="0" w:space="0" w:color="auto"/>
            <w:right w:val="none" w:sz="0" w:space="0" w:color="auto"/>
          </w:divBdr>
        </w:div>
        <w:div w:id="918715659">
          <w:marLeft w:val="0"/>
          <w:marRight w:val="0"/>
          <w:marTop w:val="0"/>
          <w:marBottom w:val="0"/>
          <w:divBdr>
            <w:top w:val="none" w:sz="0" w:space="0" w:color="auto"/>
            <w:left w:val="none" w:sz="0" w:space="0" w:color="auto"/>
            <w:bottom w:val="none" w:sz="0" w:space="0" w:color="auto"/>
            <w:right w:val="none" w:sz="0" w:space="0" w:color="auto"/>
          </w:divBdr>
        </w:div>
        <w:div w:id="941376131">
          <w:marLeft w:val="0"/>
          <w:marRight w:val="0"/>
          <w:marTop w:val="0"/>
          <w:marBottom w:val="0"/>
          <w:divBdr>
            <w:top w:val="none" w:sz="0" w:space="0" w:color="auto"/>
            <w:left w:val="none" w:sz="0" w:space="0" w:color="auto"/>
            <w:bottom w:val="none" w:sz="0" w:space="0" w:color="auto"/>
            <w:right w:val="none" w:sz="0" w:space="0" w:color="auto"/>
          </w:divBdr>
        </w:div>
        <w:div w:id="1034815330">
          <w:marLeft w:val="0"/>
          <w:marRight w:val="0"/>
          <w:marTop w:val="0"/>
          <w:marBottom w:val="0"/>
          <w:divBdr>
            <w:top w:val="none" w:sz="0" w:space="0" w:color="auto"/>
            <w:left w:val="none" w:sz="0" w:space="0" w:color="auto"/>
            <w:bottom w:val="none" w:sz="0" w:space="0" w:color="auto"/>
            <w:right w:val="none" w:sz="0" w:space="0" w:color="auto"/>
          </w:divBdr>
        </w:div>
        <w:div w:id="1054768327">
          <w:marLeft w:val="0"/>
          <w:marRight w:val="0"/>
          <w:marTop w:val="0"/>
          <w:marBottom w:val="0"/>
          <w:divBdr>
            <w:top w:val="none" w:sz="0" w:space="0" w:color="auto"/>
            <w:left w:val="none" w:sz="0" w:space="0" w:color="auto"/>
            <w:bottom w:val="none" w:sz="0" w:space="0" w:color="auto"/>
            <w:right w:val="none" w:sz="0" w:space="0" w:color="auto"/>
          </w:divBdr>
        </w:div>
        <w:div w:id="1367019765">
          <w:marLeft w:val="0"/>
          <w:marRight w:val="0"/>
          <w:marTop w:val="0"/>
          <w:marBottom w:val="0"/>
          <w:divBdr>
            <w:top w:val="none" w:sz="0" w:space="0" w:color="auto"/>
            <w:left w:val="none" w:sz="0" w:space="0" w:color="auto"/>
            <w:bottom w:val="none" w:sz="0" w:space="0" w:color="auto"/>
            <w:right w:val="none" w:sz="0" w:space="0" w:color="auto"/>
          </w:divBdr>
        </w:div>
      </w:divsChild>
    </w:div>
    <w:div w:id="334963998">
      <w:bodyDiv w:val="1"/>
      <w:marLeft w:val="0"/>
      <w:marRight w:val="0"/>
      <w:marTop w:val="0"/>
      <w:marBottom w:val="0"/>
      <w:divBdr>
        <w:top w:val="none" w:sz="0" w:space="0" w:color="auto"/>
        <w:left w:val="none" w:sz="0" w:space="0" w:color="auto"/>
        <w:bottom w:val="none" w:sz="0" w:space="0" w:color="auto"/>
        <w:right w:val="none" w:sz="0" w:space="0" w:color="auto"/>
      </w:divBdr>
    </w:div>
    <w:div w:id="487478937">
      <w:bodyDiv w:val="1"/>
      <w:marLeft w:val="0"/>
      <w:marRight w:val="0"/>
      <w:marTop w:val="0"/>
      <w:marBottom w:val="0"/>
      <w:divBdr>
        <w:top w:val="none" w:sz="0" w:space="0" w:color="auto"/>
        <w:left w:val="none" w:sz="0" w:space="0" w:color="auto"/>
        <w:bottom w:val="none" w:sz="0" w:space="0" w:color="auto"/>
        <w:right w:val="none" w:sz="0" w:space="0" w:color="auto"/>
      </w:divBdr>
    </w:div>
    <w:div w:id="496848663">
      <w:bodyDiv w:val="1"/>
      <w:marLeft w:val="0"/>
      <w:marRight w:val="0"/>
      <w:marTop w:val="0"/>
      <w:marBottom w:val="0"/>
      <w:divBdr>
        <w:top w:val="none" w:sz="0" w:space="0" w:color="auto"/>
        <w:left w:val="none" w:sz="0" w:space="0" w:color="auto"/>
        <w:bottom w:val="none" w:sz="0" w:space="0" w:color="auto"/>
        <w:right w:val="none" w:sz="0" w:space="0" w:color="auto"/>
      </w:divBdr>
    </w:div>
    <w:div w:id="672494702">
      <w:bodyDiv w:val="1"/>
      <w:marLeft w:val="0"/>
      <w:marRight w:val="0"/>
      <w:marTop w:val="0"/>
      <w:marBottom w:val="0"/>
      <w:divBdr>
        <w:top w:val="none" w:sz="0" w:space="0" w:color="auto"/>
        <w:left w:val="none" w:sz="0" w:space="0" w:color="auto"/>
        <w:bottom w:val="none" w:sz="0" w:space="0" w:color="auto"/>
        <w:right w:val="none" w:sz="0" w:space="0" w:color="auto"/>
      </w:divBdr>
    </w:div>
    <w:div w:id="738333919">
      <w:bodyDiv w:val="1"/>
      <w:marLeft w:val="0"/>
      <w:marRight w:val="0"/>
      <w:marTop w:val="0"/>
      <w:marBottom w:val="0"/>
      <w:divBdr>
        <w:top w:val="none" w:sz="0" w:space="0" w:color="auto"/>
        <w:left w:val="none" w:sz="0" w:space="0" w:color="auto"/>
        <w:bottom w:val="none" w:sz="0" w:space="0" w:color="auto"/>
        <w:right w:val="none" w:sz="0" w:space="0" w:color="auto"/>
      </w:divBdr>
    </w:div>
    <w:div w:id="741869821">
      <w:bodyDiv w:val="1"/>
      <w:marLeft w:val="0"/>
      <w:marRight w:val="0"/>
      <w:marTop w:val="0"/>
      <w:marBottom w:val="0"/>
      <w:divBdr>
        <w:top w:val="none" w:sz="0" w:space="0" w:color="auto"/>
        <w:left w:val="none" w:sz="0" w:space="0" w:color="auto"/>
        <w:bottom w:val="none" w:sz="0" w:space="0" w:color="auto"/>
        <w:right w:val="none" w:sz="0" w:space="0" w:color="auto"/>
      </w:divBdr>
    </w:div>
    <w:div w:id="760836607">
      <w:bodyDiv w:val="1"/>
      <w:marLeft w:val="0"/>
      <w:marRight w:val="0"/>
      <w:marTop w:val="0"/>
      <w:marBottom w:val="0"/>
      <w:divBdr>
        <w:top w:val="none" w:sz="0" w:space="0" w:color="auto"/>
        <w:left w:val="none" w:sz="0" w:space="0" w:color="auto"/>
        <w:bottom w:val="none" w:sz="0" w:space="0" w:color="auto"/>
        <w:right w:val="none" w:sz="0" w:space="0" w:color="auto"/>
      </w:divBdr>
    </w:div>
    <w:div w:id="782727344">
      <w:bodyDiv w:val="1"/>
      <w:marLeft w:val="0"/>
      <w:marRight w:val="0"/>
      <w:marTop w:val="0"/>
      <w:marBottom w:val="0"/>
      <w:divBdr>
        <w:top w:val="none" w:sz="0" w:space="0" w:color="auto"/>
        <w:left w:val="none" w:sz="0" w:space="0" w:color="auto"/>
        <w:bottom w:val="none" w:sz="0" w:space="0" w:color="auto"/>
        <w:right w:val="none" w:sz="0" w:space="0" w:color="auto"/>
      </w:divBdr>
      <w:divsChild>
        <w:div w:id="1290622196">
          <w:marLeft w:val="0"/>
          <w:marRight w:val="0"/>
          <w:marTop w:val="0"/>
          <w:marBottom w:val="0"/>
          <w:divBdr>
            <w:top w:val="none" w:sz="0" w:space="0" w:color="auto"/>
            <w:left w:val="none" w:sz="0" w:space="0" w:color="auto"/>
            <w:bottom w:val="none" w:sz="0" w:space="0" w:color="auto"/>
            <w:right w:val="none" w:sz="0" w:space="0" w:color="auto"/>
          </w:divBdr>
        </w:div>
      </w:divsChild>
    </w:div>
    <w:div w:id="921109190">
      <w:bodyDiv w:val="1"/>
      <w:marLeft w:val="0"/>
      <w:marRight w:val="0"/>
      <w:marTop w:val="0"/>
      <w:marBottom w:val="0"/>
      <w:divBdr>
        <w:top w:val="none" w:sz="0" w:space="0" w:color="auto"/>
        <w:left w:val="none" w:sz="0" w:space="0" w:color="auto"/>
        <w:bottom w:val="none" w:sz="0" w:space="0" w:color="auto"/>
        <w:right w:val="none" w:sz="0" w:space="0" w:color="auto"/>
      </w:divBdr>
    </w:div>
    <w:div w:id="1048533740">
      <w:bodyDiv w:val="1"/>
      <w:marLeft w:val="0"/>
      <w:marRight w:val="0"/>
      <w:marTop w:val="0"/>
      <w:marBottom w:val="0"/>
      <w:divBdr>
        <w:top w:val="none" w:sz="0" w:space="0" w:color="auto"/>
        <w:left w:val="none" w:sz="0" w:space="0" w:color="auto"/>
        <w:bottom w:val="none" w:sz="0" w:space="0" w:color="auto"/>
        <w:right w:val="none" w:sz="0" w:space="0" w:color="auto"/>
      </w:divBdr>
    </w:div>
    <w:div w:id="1134366085">
      <w:bodyDiv w:val="1"/>
      <w:marLeft w:val="0"/>
      <w:marRight w:val="0"/>
      <w:marTop w:val="0"/>
      <w:marBottom w:val="0"/>
      <w:divBdr>
        <w:top w:val="none" w:sz="0" w:space="0" w:color="auto"/>
        <w:left w:val="none" w:sz="0" w:space="0" w:color="auto"/>
        <w:bottom w:val="none" w:sz="0" w:space="0" w:color="auto"/>
        <w:right w:val="none" w:sz="0" w:space="0" w:color="auto"/>
      </w:divBdr>
      <w:divsChild>
        <w:div w:id="517038402">
          <w:marLeft w:val="0"/>
          <w:marRight w:val="0"/>
          <w:marTop w:val="0"/>
          <w:marBottom w:val="0"/>
          <w:divBdr>
            <w:top w:val="none" w:sz="0" w:space="0" w:color="auto"/>
            <w:left w:val="none" w:sz="0" w:space="0" w:color="auto"/>
            <w:bottom w:val="none" w:sz="0" w:space="0" w:color="auto"/>
            <w:right w:val="none" w:sz="0" w:space="0" w:color="auto"/>
          </w:divBdr>
        </w:div>
      </w:divsChild>
    </w:div>
    <w:div w:id="1215049073">
      <w:bodyDiv w:val="1"/>
      <w:marLeft w:val="0"/>
      <w:marRight w:val="0"/>
      <w:marTop w:val="0"/>
      <w:marBottom w:val="0"/>
      <w:divBdr>
        <w:top w:val="none" w:sz="0" w:space="0" w:color="auto"/>
        <w:left w:val="none" w:sz="0" w:space="0" w:color="auto"/>
        <w:bottom w:val="none" w:sz="0" w:space="0" w:color="auto"/>
        <w:right w:val="none" w:sz="0" w:space="0" w:color="auto"/>
      </w:divBdr>
    </w:div>
    <w:div w:id="1216745753">
      <w:bodyDiv w:val="1"/>
      <w:marLeft w:val="0"/>
      <w:marRight w:val="0"/>
      <w:marTop w:val="0"/>
      <w:marBottom w:val="0"/>
      <w:divBdr>
        <w:top w:val="none" w:sz="0" w:space="0" w:color="auto"/>
        <w:left w:val="none" w:sz="0" w:space="0" w:color="auto"/>
        <w:bottom w:val="none" w:sz="0" w:space="0" w:color="auto"/>
        <w:right w:val="none" w:sz="0" w:space="0" w:color="auto"/>
      </w:divBdr>
    </w:div>
    <w:div w:id="1282804348">
      <w:bodyDiv w:val="1"/>
      <w:marLeft w:val="0"/>
      <w:marRight w:val="0"/>
      <w:marTop w:val="0"/>
      <w:marBottom w:val="0"/>
      <w:divBdr>
        <w:top w:val="none" w:sz="0" w:space="0" w:color="auto"/>
        <w:left w:val="none" w:sz="0" w:space="0" w:color="auto"/>
        <w:bottom w:val="none" w:sz="0" w:space="0" w:color="auto"/>
        <w:right w:val="none" w:sz="0" w:space="0" w:color="auto"/>
      </w:divBdr>
    </w:div>
    <w:div w:id="1364863109">
      <w:bodyDiv w:val="1"/>
      <w:marLeft w:val="0"/>
      <w:marRight w:val="0"/>
      <w:marTop w:val="0"/>
      <w:marBottom w:val="0"/>
      <w:divBdr>
        <w:top w:val="none" w:sz="0" w:space="0" w:color="auto"/>
        <w:left w:val="none" w:sz="0" w:space="0" w:color="auto"/>
        <w:bottom w:val="none" w:sz="0" w:space="0" w:color="auto"/>
        <w:right w:val="none" w:sz="0" w:space="0" w:color="auto"/>
      </w:divBdr>
    </w:div>
    <w:div w:id="1374500400">
      <w:bodyDiv w:val="1"/>
      <w:marLeft w:val="0"/>
      <w:marRight w:val="0"/>
      <w:marTop w:val="0"/>
      <w:marBottom w:val="0"/>
      <w:divBdr>
        <w:top w:val="none" w:sz="0" w:space="0" w:color="auto"/>
        <w:left w:val="none" w:sz="0" w:space="0" w:color="auto"/>
        <w:bottom w:val="none" w:sz="0" w:space="0" w:color="auto"/>
        <w:right w:val="none" w:sz="0" w:space="0" w:color="auto"/>
      </w:divBdr>
    </w:div>
    <w:div w:id="1406802106">
      <w:bodyDiv w:val="1"/>
      <w:marLeft w:val="0"/>
      <w:marRight w:val="0"/>
      <w:marTop w:val="0"/>
      <w:marBottom w:val="0"/>
      <w:divBdr>
        <w:top w:val="none" w:sz="0" w:space="0" w:color="auto"/>
        <w:left w:val="none" w:sz="0" w:space="0" w:color="auto"/>
        <w:bottom w:val="none" w:sz="0" w:space="0" w:color="auto"/>
        <w:right w:val="none" w:sz="0" w:space="0" w:color="auto"/>
      </w:divBdr>
    </w:div>
    <w:div w:id="1442148065">
      <w:bodyDiv w:val="1"/>
      <w:marLeft w:val="0"/>
      <w:marRight w:val="0"/>
      <w:marTop w:val="0"/>
      <w:marBottom w:val="0"/>
      <w:divBdr>
        <w:top w:val="none" w:sz="0" w:space="0" w:color="auto"/>
        <w:left w:val="none" w:sz="0" w:space="0" w:color="auto"/>
        <w:bottom w:val="none" w:sz="0" w:space="0" w:color="auto"/>
        <w:right w:val="none" w:sz="0" w:space="0" w:color="auto"/>
      </w:divBdr>
    </w:div>
    <w:div w:id="1463039331">
      <w:bodyDiv w:val="1"/>
      <w:marLeft w:val="0"/>
      <w:marRight w:val="0"/>
      <w:marTop w:val="0"/>
      <w:marBottom w:val="0"/>
      <w:divBdr>
        <w:top w:val="none" w:sz="0" w:space="0" w:color="auto"/>
        <w:left w:val="none" w:sz="0" w:space="0" w:color="auto"/>
        <w:bottom w:val="none" w:sz="0" w:space="0" w:color="auto"/>
        <w:right w:val="none" w:sz="0" w:space="0" w:color="auto"/>
      </w:divBdr>
    </w:div>
    <w:div w:id="1475367198">
      <w:bodyDiv w:val="1"/>
      <w:marLeft w:val="0"/>
      <w:marRight w:val="0"/>
      <w:marTop w:val="0"/>
      <w:marBottom w:val="0"/>
      <w:divBdr>
        <w:top w:val="none" w:sz="0" w:space="0" w:color="auto"/>
        <w:left w:val="none" w:sz="0" w:space="0" w:color="auto"/>
        <w:bottom w:val="none" w:sz="0" w:space="0" w:color="auto"/>
        <w:right w:val="none" w:sz="0" w:space="0" w:color="auto"/>
      </w:divBdr>
    </w:div>
    <w:div w:id="1499687929">
      <w:bodyDiv w:val="1"/>
      <w:marLeft w:val="0"/>
      <w:marRight w:val="0"/>
      <w:marTop w:val="0"/>
      <w:marBottom w:val="0"/>
      <w:divBdr>
        <w:top w:val="none" w:sz="0" w:space="0" w:color="auto"/>
        <w:left w:val="none" w:sz="0" w:space="0" w:color="auto"/>
        <w:bottom w:val="none" w:sz="0" w:space="0" w:color="auto"/>
        <w:right w:val="none" w:sz="0" w:space="0" w:color="auto"/>
      </w:divBdr>
    </w:div>
    <w:div w:id="1550998105">
      <w:bodyDiv w:val="1"/>
      <w:marLeft w:val="0"/>
      <w:marRight w:val="0"/>
      <w:marTop w:val="0"/>
      <w:marBottom w:val="0"/>
      <w:divBdr>
        <w:top w:val="none" w:sz="0" w:space="0" w:color="auto"/>
        <w:left w:val="none" w:sz="0" w:space="0" w:color="auto"/>
        <w:bottom w:val="none" w:sz="0" w:space="0" w:color="auto"/>
        <w:right w:val="none" w:sz="0" w:space="0" w:color="auto"/>
      </w:divBdr>
    </w:div>
    <w:div w:id="1613855865">
      <w:bodyDiv w:val="1"/>
      <w:marLeft w:val="0"/>
      <w:marRight w:val="0"/>
      <w:marTop w:val="0"/>
      <w:marBottom w:val="0"/>
      <w:divBdr>
        <w:top w:val="none" w:sz="0" w:space="0" w:color="auto"/>
        <w:left w:val="none" w:sz="0" w:space="0" w:color="auto"/>
        <w:bottom w:val="none" w:sz="0" w:space="0" w:color="auto"/>
        <w:right w:val="none" w:sz="0" w:space="0" w:color="auto"/>
      </w:divBdr>
      <w:divsChild>
        <w:div w:id="2136674321">
          <w:marLeft w:val="0"/>
          <w:marRight w:val="0"/>
          <w:marTop w:val="0"/>
          <w:marBottom w:val="0"/>
          <w:divBdr>
            <w:top w:val="none" w:sz="0" w:space="0" w:color="auto"/>
            <w:left w:val="none" w:sz="0" w:space="0" w:color="auto"/>
            <w:bottom w:val="none" w:sz="0" w:space="0" w:color="auto"/>
            <w:right w:val="none" w:sz="0" w:space="0" w:color="auto"/>
          </w:divBdr>
        </w:div>
      </w:divsChild>
    </w:div>
    <w:div w:id="1630891745">
      <w:bodyDiv w:val="1"/>
      <w:marLeft w:val="0"/>
      <w:marRight w:val="0"/>
      <w:marTop w:val="0"/>
      <w:marBottom w:val="0"/>
      <w:divBdr>
        <w:top w:val="none" w:sz="0" w:space="0" w:color="auto"/>
        <w:left w:val="none" w:sz="0" w:space="0" w:color="auto"/>
        <w:bottom w:val="none" w:sz="0" w:space="0" w:color="auto"/>
        <w:right w:val="none" w:sz="0" w:space="0" w:color="auto"/>
      </w:divBdr>
    </w:div>
    <w:div w:id="1645890513">
      <w:bodyDiv w:val="1"/>
      <w:marLeft w:val="0"/>
      <w:marRight w:val="0"/>
      <w:marTop w:val="0"/>
      <w:marBottom w:val="0"/>
      <w:divBdr>
        <w:top w:val="none" w:sz="0" w:space="0" w:color="auto"/>
        <w:left w:val="none" w:sz="0" w:space="0" w:color="auto"/>
        <w:bottom w:val="none" w:sz="0" w:space="0" w:color="auto"/>
        <w:right w:val="none" w:sz="0" w:space="0" w:color="auto"/>
      </w:divBdr>
    </w:div>
    <w:div w:id="1759250291">
      <w:bodyDiv w:val="1"/>
      <w:marLeft w:val="0"/>
      <w:marRight w:val="0"/>
      <w:marTop w:val="0"/>
      <w:marBottom w:val="0"/>
      <w:divBdr>
        <w:top w:val="none" w:sz="0" w:space="0" w:color="auto"/>
        <w:left w:val="none" w:sz="0" w:space="0" w:color="auto"/>
        <w:bottom w:val="none" w:sz="0" w:space="0" w:color="auto"/>
        <w:right w:val="none" w:sz="0" w:space="0" w:color="auto"/>
      </w:divBdr>
      <w:divsChild>
        <w:div w:id="383142072">
          <w:marLeft w:val="0"/>
          <w:marRight w:val="0"/>
          <w:marTop w:val="0"/>
          <w:marBottom w:val="0"/>
          <w:divBdr>
            <w:top w:val="none" w:sz="0" w:space="0" w:color="auto"/>
            <w:left w:val="none" w:sz="0" w:space="0" w:color="auto"/>
            <w:bottom w:val="none" w:sz="0" w:space="0" w:color="auto"/>
            <w:right w:val="none" w:sz="0" w:space="0" w:color="auto"/>
          </w:divBdr>
        </w:div>
      </w:divsChild>
    </w:div>
    <w:div w:id="1853834428">
      <w:bodyDiv w:val="1"/>
      <w:marLeft w:val="0"/>
      <w:marRight w:val="0"/>
      <w:marTop w:val="0"/>
      <w:marBottom w:val="0"/>
      <w:divBdr>
        <w:top w:val="none" w:sz="0" w:space="0" w:color="auto"/>
        <w:left w:val="none" w:sz="0" w:space="0" w:color="auto"/>
        <w:bottom w:val="none" w:sz="0" w:space="0" w:color="auto"/>
        <w:right w:val="none" w:sz="0" w:space="0" w:color="auto"/>
      </w:divBdr>
    </w:div>
    <w:div w:id="18908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almanah.ikprao.ru/articles/almanah-5/rebenok-s-osobymi-obrazovatelnymi-potrebnostjami" TargetMode="External"/><Relationship Id="rId1" Type="http://schemas.openxmlformats.org/officeDocument/2006/relationships/hyperlink" Target="http://almanah.ikprao.ru/articles/almanah-5/rebenok-s-osobymi-obrazovatelnymi-potrebnostj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A0A17-B185-4C70-9C32-3ED79BEEE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186</Pages>
  <Words>46755</Words>
  <Characters>266504</Characters>
  <Application>Microsoft Office Word</Application>
  <DocSecurity>0</DocSecurity>
  <Lines>2220</Lines>
  <Paragraphs>625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RUSSIA</Company>
  <LinksUpToDate>false</LinksUpToDate>
  <CharactersWithSpaces>312634</CharactersWithSpaces>
  <SharedDoc>false</SharedDoc>
  <HLinks>
    <vt:vector size="168" baseType="variant">
      <vt:variant>
        <vt:i4>1966131</vt:i4>
      </vt:variant>
      <vt:variant>
        <vt:i4>152</vt:i4>
      </vt:variant>
      <vt:variant>
        <vt:i4>0</vt:i4>
      </vt:variant>
      <vt:variant>
        <vt:i4>5</vt:i4>
      </vt:variant>
      <vt:variant>
        <vt:lpwstr/>
      </vt:variant>
      <vt:variant>
        <vt:lpwstr>_Toc415833137</vt:lpwstr>
      </vt:variant>
      <vt:variant>
        <vt:i4>1966131</vt:i4>
      </vt:variant>
      <vt:variant>
        <vt:i4>146</vt:i4>
      </vt:variant>
      <vt:variant>
        <vt:i4>0</vt:i4>
      </vt:variant>
      <vt:variant>
        <vt:i4>5</vt:i4>
      </vt:variant>
      <vt:variant>
        <vt:lpwstr/>
      </vt:variant>
      <vt:variant>
        <vt:lpwstr>_Toc415833136</vt:lpwstr>
      </vt:variant>
      <vt:variant>
        <vt:i4>1966131</vt:i4>
      </vt:variant>
      <vt:variant>
        <vt:i4>140</vt:i4>
      </vt:variant>
      <vt:variant>
        <vt:i4>0</vt:i4>
      </vt:variant>
      <vt:variant>
        <vt:i4>5</vt:i4>
      </vt:variant>
      <vt:variant>
        <vt:lpwstr/>
      </vt:variant>
      <vt:variant>
        <vt:lpwstr>_Toc415833135</vt:lpwstr>
      </vt:variant>
      <vt:variant>
        <vt:i4>1966131</vt:i4>
      </vt:variant>
      <vt:variant>
        <vt:i4>134</vt:i4>
      </vt:variant>
      <vt:variant>
        <vt:i4>0</vt:i4>
      </vt:variant>
      <vt:variant>
        <vt:i4>5</vt:i4>
      </vt:variant>
      <vt:variant>
        <vt:lpwstr/>
      </vt:variant>
      <vt:variant>
        <vt:lpwstr>_Toc415833134</vt:lpwstr>
      </vt:variant>
      <vt:variant>
        <vt:i4>1966131</vt:i4>
      </vt:variant>
      <vt:variant>
        <vt:i4>128</vt:i4>
      </vt:variant>
      <vt:variant>
        <vt:i4>0</vt:i4>
      </vt:variant>
      <vt:variant>
        <vt:i4>5</vt:i4>
      </vt:variant>
      <vt:variant>
        <vt:lpwstr/>
      </vt:variant>
      <vt:variant>
        <vt:lpwstr>_Toc415833133</vt:lpwstr>
      </vt:variant>
      <vt:variant>
        <vt:i4>1966131</vt:i4>
      </vt:variant>
      <vt:variant>
        <vt:i4>122</vt:i4>
      </vt:variant>
      <vt:variant>
        <vt:i4>0</vt:i4>
      </vt:variant>
      <vt:variant>
        <vt:i4>5</vt:i4>
      </vt:variant>
      <vt:variant>
        <vt:lpwstr/>
      </vt:variant>
      <vt:variant>
        <vt:lpwstr>_Toc415833132</vt:lpwstr>
      </vt:variant>
      <vt:variant>
        <vt:i4>1966131</vt:i4>
      </vt:variant>
      <vt:variant>
        <vt:i4>116</vt:i4>
      </vt:variant>
      <vt:variant>
        <vt:i4>0</vt:i4>
      </vt:variant>
      <vt:variant>
        <vt:i4>5</vt:i4>
      </vt:variant>
      <vt:variant>
        <vt:lpwstr/>
      </vt:variant>
      <vt:variant>
        <vt:lpwstr>_Toc415833131</vt:lpwstr>
      </vt:variant>
      <vt:variant>
        <vt:i4>1966131</vt:i4>
      </vt:variant>
      <vt:variant>
        <vt:i4>110</vt:i4>
      </vt:variant>
      <vt:variant>
        <vt:i4>0</vt:i4>
      </vt:variant>
      <vt:variant>
        <vt:i4>5</vt:i4>
      </vt:variant>
      <vt:variant>
        <vt:lpwstr/>
      </vt:variant>
      <vt:variant>
        <vt:lpwstr>_Toc415833130</vt:lpwstr>
      </vt:variant>
      <vt:variant>
        <vt:i4>2031667</vt:i4>
      </vt:variant>
      <vt:variant>
        <vt:i4>104</vt:i4>
      </vt:variant>
      <vt:variant>
        <vt:i4>0</vt:i4>
      </vt:variant>
      <vt:variant>
        <vt:i4>5</vt:i4>
      </vt:variant>
      <vt:variant>
        <vt:lpwstr/>
      </vt:variant>
      <vt:variant>
        <vt:lpwstr>_Toc415833129</vt:lpwstr>
      </vt:variant>
      <vt:variant>
        <vt:i4>2031667</vt:i4>
      </vt:variant>
      <vt:variant>
        <vt:i4>98</vt:i4>
      </vt:variant>
      <vt:variant>
        <vt:i4>0</vt:i4>
      </vt:variant>
      <vt:variant>
        <vt:i4>5</vt:i4>
      </vt:variant>
      <vt:variant>
        <vt:lpwstr/>
      </vt:variant>
      <vt:variant>
        <vt:lpwstr>_Toc415833128</vt:lpwstr>
      </vt:variant>
      <vt:variant>
        <vt:i4>2031667</vt:i4>
      </vt:variant>
      <vt:variant>
        <vt:i4>92</vt:i4>
      </vt:variant>
      <vt:variant>
        <vt:i4>0</vt:i4>
      </vt:variant>
      <vt:variant>
        <vt:i4>5</vt:i4>
      </vt:variant>
      <vt:variant>
        <vt:lpwstr/>
      </vt:variant>
      <vt:variant>
        <vt:lpwstr>_Toc415833127</vt:lpwstr>
      </vt:variant>
      <vt:variant>
        <vt:i4>2031667</vt:i4>
      </vt:variant>
      <vt:variant>
        <vt:i4>86</vt:i4>
      </vt:variant>
      <vt:variant>
        <vt:i4>0</vt:i4>
      </vt:variant>
      <vt:variant>
        <vt:i4>5</vt:i4>
      </vt:variant>
      <vt:variant>
        <vt:lpwstr/>
      </vt:variant>
      <vt:variant>
        <vt:lpwstr>_Toc415833126</vt:lpwstr>
      </vt:variant>
      <vt:variant>
        <vt:i4>2031667</vt:i4>
      </vt:variant>
      <vt:variant>
        <vt:i4>80</vt:i4>
      </vt:variant>
      <vt:variant>
        <vt:i4>0</vt:i4>
      </vt:variant>
      <vt:variant>
        <vt:i4>5</vt:i4>
      </vt:variant>
      <vt:variant>
        <vt:lpwstr/>
      </vt:variant>
      <vt:variant>
        <vt:lpwstr>_Toc415833125</vt:lpwstr>
      </vt:variant>
      <vt:variant>
        <vt:i4>2031667</vt:i4>
      </vt:variant>
      <vt:variant>
        <vt:i4>74</vt:i4>
      </vt:variant>
      <vt:variant>
        <vt:i4>0</vt:i4>
      </vt:variant>
      <vt:variant>
        <vt:i4>5</vt:i4>
      </vt:variant>
      <vt:variant>
        <vt:lpwstr/>
      </vt:variant>
      <vt:variant>
        <vt:lpwstr>_Toc415833124</vt:lpwstr>
      </vt:variant>
      <vt:variant>
        <vt:i4>2031667</vt:i4>
      </vt:variant>
      <vt:variant>
        <vt:i4>68</vt:i4>
      </vt:variant>
      <vt:variant>
        <vt:i4>0</vt:i4>
      </vt:variant>
      <vt:variant>
        <vt:i4>5</vt:i4>
      </vt:variant>
      <vt:variant>
        <vt:lpwstr/>
      </vt:variant>
      <vt:variant>
        <vt:lpwstr>_Toc415833123</vt:lpwstr>
      </vt:variant>
      <vt:variant>
        <vt:i4>2031667</vt:i4>
      </vt:variant>
      <vt:variant>
        <vt:i4>62</vt:i4>
      </vt:variant>
      <vt:variant>
        <vt:i4>0</vt:i4>
      </vt:variant>
      <vt:variant>
        <vt:i4>5</vt:i4>
      </vt:variant>
      <vt:variant>
        <vt:lpwstr/>
      </vt:variant>
      <vt:variant>
        <vt:lpwstr>_Toc415833122</vt:lpwstr>
      </vt:variant>
      <vt:variant>
        <vt:i4>2031667</vt:i4>
      </vt:variant>
      <vt:variant>
        <vt:i4>56</vt:i4>
      </vt:variant>
      <vt:variant>
        <vt:i4>0</vt:i4>
      </vt:variant>
      <vt:variant>
        <vt:i4>5</vt:i4>
      </vt:variant>
      <vt:variant>
        <vt:lpwstr/>
      </vt:variant>
      <vt:variant>
        <vt:lpwstr>_Toc415833121</vt:lpwstr>
      </vt:variant>
      <vt:variant>
        <vt:i4>2031667</vt:i4>
      </vt:variant>
      <vt:variant>
        <vt:i4>50</vt:i4>
      </vt:variant>
      <vt:variant>
        <vt:i4>0</vt:i4>
      </vt:variant>
      <vt:variant>
        <vt:i4>5</vt:i4>
      </vt:variant>
      <vt:variant>
        <vt:lpwstr/>
      </vt:variant>
      <vt:variant>
        <vt:lpwstr>_Toc415833120</vt:lpwstr>
      </vt:variant>
      <vt:variant>
        <vt:i4>1835059</vt:i4>
      </vt:variant>
      <vt:variant>
        <vt:i4>44</vt:i4>
      </vt:variant>
      <vt:variant>
        <vt:i4>0</vt:i4>
      </vt:variant>
      <vt:variant>
        <vt:i4>5</vt:i4>
      </vt:variant>
      <vt:variant>
        <vt:lpwstr/>
      </vt:variant>
      <vt:variant>
        <vt:lpwstr>_Toc415833119</vt:lpwstr>
      </vt:variant>
      <vt:variant>
        <vt:i4>1835059</vt:i4>
      </vt:variant>
      <vt:variant>
        <vt:i4>38</vt:i4>
      </vt:variant>
      <vt:variant>
        <vt:i4>0</vt:i4>
      </vt:variant>
      <vt:variant>
        <vt:i4>5</vt:i4>
      </vt:variant>
      <vt:variant>
        <vt:lpwstr/>
      </vt:variant>
      <vt:variant>
        <vt:lpwstr>_Toc415833118</vt:lpwstr>
      </vt:variant>
      <vt:variant>
        <vt:i4>1835059</vt:i4>
      </vt:variant>
      <vt:variant>
        <vt:i4>32</vt:i4>
      </vt:variant>
      <vt:variant>
        <vt:i4>0</vt:i4>
      </vt:variant>
      <vt:variant>
        <vt:i4>5</vt:i4>
      </vt:variant>
      <vt:variant>
        <vt:lpwstr/>
      </vt:variant>
      <vt:variant>
        <vt:lpwstr>_Toc415833117</vt:lpwstr>
      </vt:variant>
      <vt:variant>
        <vt:i4>1835059</vt:i4>
      </vt:variant>
      <vt:variant>
        <vt:i4>26</vt:i4>
      </vt:variant>
      <vt:variant>
        <vt:i4>0</vt:i4>
      </vt:variant>
      <vt:variant>
        <vt:i4>5</vt:i4>
      </vt:variant>
      <vt:variant>
        <vt:lpwstr/>
      </vt:variant>
      <vt:variant>
        <vt:lpwstr>_Toc415833116</vt:lpwstr>
      </vt:variant>
      <vt:variant>
        <vt:i4>1835059</vt:i4>
      </vt:variant>
      <vt:variant>
        <vt:i4>20</vt:i4>
      </vt:variant>
      <vt:variant>
        <vt:i4>0</vt:i4>
      </vt:variant>
      <vt:variant>
        <vt:i4>5</vt:i4>
      </vt:variant>
      <vt:variant>
        <vt:lpwstr/>
      </vt:variant>
      <vt:variant>
        <vt:lpwstr>_Toc415833115</vt:lpwstr>
      </vt:variant>
      <vt:variant>
        <vt:i4>1835059</vt:i4>
      </vt:variant>
      <vt:variant>
        <vt:i4>14</vt:i4>
      </vt:variant>
      <vt:variant>
        <vt:i4>0</vt:i4>
      </vt:variant>
      <vt:variant>
        <vt:i4>5</vt:i4>
      </vt:variant>
      <vt:variant>
        <vt:lpwstr/>
      </vt:variant>
      <vt:variant>
        <vt:lpwstr>_Toc415833114</vt:lpwstr>
      </vt:variant>
      <vt:variant>
        <vt:i4>1835059</vt:i4>
      </vt:variant>
      <vt:variant>
        <vt:i4>8</vt:i4>
      </vt:variant>
      <vt:variant>
        <vt:i4>0</vt:i4>
      </vt:variant>
      <vt:variant>
        <vt:i4>5</vt:i4>
      </vt:variant>
      <vt:variant>
        <vt:lpwstr/>
      </vt:variant>
      <vt:variant>
        <vt:lpwstr>_Toc415833113</vt:lpwstr>
      </vt:variant>
      <vt:variant>
        <vt:i4>1835059</vt:i4>
      </vt:variant>
      <vt:variant>
        <vt:i4>2</vt:i4>
      </vt:variant>
      <vt:variant>
        <vt:i4>0</vt:i4>
      </vt:variant>
      <vt:variant>
        <vt:i4>5</vt:i4>
      </vt:variant>
      <vt:variant>
        <vt:lpwstr/>
      </vt:variant>
      <vt:variant>
        <vt:lpwstr>_Toc415833112</vt:lpwstr>
      </vt:variant>
      <vt:variant>
        <vt:i4>4456527</vt:i4>
      </vt:variant>
      <vt:variant>
        <vt:i4>3</vt:i4>
      </vt:variant>
      <vt:variant>
        <vt:i4>0</vt:i4>
      </vt:variant>
      <vt:variant>
        <vt:i4>5</vt:i4>
      </vt:variant>
      <vt:variant>
        <vt:lpwstr>http://almanah.ikprao.ru/articles/almanah-5/rebenok-s-osobymi-obrazovatelnymi-potrebnostjami</vt:lpwstr>
      </vt:variant>
      <vt:variant>
        <vt:lpwstr/>
      </vt:variant>
      <vt:variant>
        <vt:i4>4456527</vt:i4>
      </vt:variant>
      <vt:variant>
        <vt:i4>0</vt:i4>
      </vt:variant>
      <vt:variant>
        <vt:i4>0</vt:i4>
      </vt:variant>
      <vt:variant>
        <vt:i4>5</vt:i4>
      </vt:variant>
      <vt:variant>
        <vt:lpwstr>http://almanah.ikprao.ru/articles/almanah-5/rebenok-s-osobymi-obrazovatelnymi-potrebnostjami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 Зарин</dc:creator>
  <cp:lastModifiedBy>418</cp:lastModifiedBy>
  <cp:revision>3</cp:revision>
  <cp:lastPrinted>2014-04-21T11:03:00Z</cp:lastPrinted>
  <dcterms:created xsi:type="dcterms:W3CDTF">2015-12-29T08:47:00Z</dcterms:created>
  <dcterms:modified xsi:type="dcterms:W3CDTF">2015-12-29T09:01:00Z</dcterms:modified>
</cp:coreProperties>
</file>